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B4FC8" w14:textId="77777777" w:rsidR="00EE6B81" w:rsidRPr="00112425" w:rsidRDefault="00EE6B81" w:rsidP="00BA771A">
      <w:pPr>
        <w:keepNext/>
        <w:keepLines/>
        <w:ind w:right="1274"/>
        <w:rPr>
          <w:rFonts w:ascii="Tahoma" w:hAnsi="Tahoma" w:cs="Tahoma"/>
          <w:b/>
        </w:rPr>
      </w:pPr>
      <w:r w:rsidRPr="00112425">
        <w:rPr>
          <w:rFonts w:ascii="Tahoma" w:hAnsi="Tahoma" w:cs="Tahoma"/>
          <w:b/>
        </w:rPr>
        <w:t>Naročnik:</w:t>
      </w:r>
    </w:p>
    <w:p w14:paraId="70D09B86" w14:textId="77777777" w:rsidR="00EE6B81" w:rsidRPr="00112425" w:rsidRDefault="00EE6B81" w:rsidP="00BA771A">
      <w:pPr>
        <w:keepNext/>
        <w:keepLines/>
        <w:rPr>
          <w:rFonts w:ascii="Tahoma" w:hAnsi="Tahoma" w:cs="Tahoma"/>
          <w:b/>
        </w:rPr>
      </w:pPr>
    </w:p>
    <w:p w14:paraId="0DEB44CA" w14:textId="77777777" w:rsidR="00663151" w:rsidRPr="00112425" w:rsidRDefault="005913C9" w:rsidP="00BA771A">
      <w:pPr>
        <w:keepNext/>
        <w:keepLines/>
        <w:rPr>
          <w:rFonts w:ascii="Tahoma" w:hAnsi="Tahoma" w:cs="Tahoma"/>
          <w:b/>
        </w:rPr>
      </w:pPr>
      <w:r w:rsidRPr="00112425">
        <w:rPr>
          <w:rFonts w:ascii="Tahoma" w:hAnsi="Tahoma" w:cs="Tahoma"/>
          <w:b/>
        </w:rPr>
        <w:t>JAVNO PODJETJE VODOVOD KANALIZACIJA SNAGA d.o.o.</w:t>
      </w:r>
    </w:p>
    <w:p w14:paraId="15BABC72" w14:textId="77777777" w:rsidR="00663151" w:rsidRPr="00112425" w:rsidRDefault="00663151" w:rsidP="00BA771A">
      <w:pPr>
        <w:keepNext/>
        <w:keepLines/>
        <w:rPr>
          <w:rFonts w:ascii="Tahoma" w:hAnsi="Tahoma" w:cs="Tahoma"/>
        </w:rPr>
      </w:pPr>
      <w:r w:rsidRPr="00112425">
        <w:rPr>
          <w:rFonts w:ascii="Tahoma" w:hAnsi="Tahoma" w:cs="Tahoma"/>
        </w:rPr>
        <w:t>Vodovodna cesta 90</w:t>
      </w:r>
    </w:p>
    <w:p w14:paraId="37DC2AB2" w14:textId="77777777" w:rsidR="00663151" w:rsidRPr="00112425" w:rsidRDefault="00663151" w:rsidP="00BA771A">
      <w:pPr>
        <w:keepNext/>
        <w:keepLines/>
        <w:rPr>
          <w:rFonts w:ascii="Tahoma" w:hAnsi="Tahoma" w:cs="Tahoma"/>
        </w:rPr>
      </w:pPr>
      <w:r w:rsidRPr="00112425">
        <w:rPr>
          <w:rFonts w:ascii="Tahoma" w:hAnsi="Tahoma" w:cs="Tahoma"/>
        </w:rPr>
        <w:t>1000 Ljubljana</w:t>
      </w:r>
    </w:p>
    <w:p w14:paraId="145EBADE" w14:textId="77777777" w:rsidR="007C70A1" w:rsidRPr="00112425" w:rsidRDefault="007C70A1" w:rsidP="00BA771A">
      <w:pPr>
        <w:keepNext/>
        <w:keepLines/>
        <w:rPr>
          <w:rFonts w:ascii="Tahoma" w:hAnsi="Tahoma" w:cs="Tahoma"/>
        </w:rPr>
      </w:pPr>
    </w:p>
    <w:p w14:paraId="1133A613" w14:textId="77777777" w:rsidR="007C70A1" w:rsidRPr="00112425" w:rsidRDefault="007C70A1" w:rsidP="00BA771A">
      <w:pPr>
        <w:keepNext/>
        <w:keepLines/>
        <w:rPr>
          <w:rFonts w:ascii="Tahoma" w:hAnsi="Tahoma" w:cs="Tahoma"/>
          <w:b/>
        </w:rPr>
      </w:pPr>
      <w:r w:rsidRPr="00112425">
        <w:rPr>
          <w:rFonts w:ascii="Tahoma" w:hAnsi="Tahoma" w:cs="Tahoma"/>
          <w:b/>
        </w:rPr>
        <w:t>Po pooblastilu javno naročilo vodi:</w:t>
      </w:r>
    </w:p>
    <w:p w14:paraId="0576EF10" w14:textId="77777777" w:rsidR="007C70A1" w:rsidRPr="00112425" w:rsidRDefault="007C70A1" w:rsidP="00BA771A">
      <w:pPr>
        <w:keepNext/>
        <w:keepLines/>
        <w:rPr>
          <w:rFonts w:ascii="Tahoma" w:hAnsi="Tahoma" w:cs="Tahoma"/>
        </w:rPr>
      </w:pPr>
    </w:p>
    <w:p w14:paraId="3EBDE937" w14:textId="77777777" w:rsidR="00A04160" w:rsidRPr="00112425" w:rsidRDefault="00A04160" w:rsidP="00BA771A">
      <w:pPr>
        <w:keepNext/>
        <w:keepLines/>
        <w:rPr>
          <w:rFonts w:ascii="Tahoma" w:hAnsi="Tahoma" w:cs="Tahoma"/>
          <w:b/>
          <w:bCs/>
        </w:rPr>
      </w:pPr>
      <w:r w:rsidRPr="00112425">
        <w:rPr>
          <w:rFonts w:ascii="Tahoma" w:hAnsi="Tahoma" w:cs="Tahoma"/>
          <w:b/>
          <w:bCs/>
        </w:rPr>
        <w:t xml:space="preserve">JAVNI HOLDING Ljubljana, d.o.o. </w:t>
      </w:r>
    </w:p>
    <w:p w14:paraId="16A8C9DC" w14:textId="77777777" w:rsidR="007C70A1" w:rsidRPr="00112425" w:rsidRDefault="00AA024E" w:rsidP="00BA771A">
      <w:pPr>
        <w:keepNext/>
        <w:keepLines/>
        <w:rPr>
          <w:rFonts w:ascii="Tahoma" w:hAnsi="Tahoma" w:cs="Tahoma"/>
        </w:rPr>
      </w:pPr>
      <w:r w:rsidRPr="00112425">
        <w:rPr>
          <w:rFonts w:ascii="Tahoma" w:hAnsi="Tahoma" w:cs="Tahoma"/>
        </w:rPr>
        <w:t>Verovškova ulica 70</w:t>
      </w:r>
    </w:p>
    <w:p w14:paraId="6454BF75" w14:textId="77777777" w:rsidR="00A04160" w:rsidRPr="00112425" w:rsidRDefault="00A04160" w:rsidP="00BA771A">
      <w:pPr>
        <w:keepNext/>
        <w:keepLines/>
        <w:rPr>
          <w:rFonts w:ascii="Tahoma" w:hAnsi="Tahoma" w:cs="Tahoma"/>
        </w:rPr>
      </w:pPr>
      <w:r w:rsidRPr="00112425">
        <w:rPr>
          <w:rFonts w:ascii="Tahoma" w:hAnsi="Tahoma" w:cs="Tahoma"/>
        </w:rPr>
        <w:t>1000 Ljubljana</w:t>
      </w:r>
    </w:p>
    <w:p w14:paraId="2241D0BC" w14:textId="77777777" w:rsidR="007C70A1" w:rsidRPr="00112425" w:rsidRDefault="007C70A1" w:rsidP="00BA771A">
      <w:pPr>
        <w:keepNext/>
        <w:keepLines/>
        <w:rPr>
          <w:rFonts w:ascii="Tahoma" w:hAnsi="Tahoma" w:cs="Tahoma"/>
          <w:b/>
        </w:rPr>
      </w:pPr>
    </w:p>
    <w:p w14:paraId="51F17EFB" w14:textId="77777777" w:rsidR="007C70A1" w:rsidRPr="00112425" w:rsidRDefault="007C70A1" w:rsidP="00BA771A">
      <w:pPr>
        <w:keepNext/>
        <w:keepLines/>
        <w:jc w:val="center"/>
        <w:rPr>
          <w:rFonts w:ascii="Tahoma" w:hAnsi="Tahoma" w:cs="Tahoma"/>
        </w:rPr>
      </w:pPr>
    </w:p>
    <w:p w14:paraId="38A15659" w14:textId="77777777" w:rsidR="007C70A1" w:rsidRPr="00112425" w:rsidRDefault="007C70A1" w:rsidP="00BA771A">
      <w:pPr>
        <w:keepNext/>
        <w:keepLines/>
        <w:jc w:val="center"/>
        <w:rPr>
          <w:rFonts w:ascii="Tahoma" w:hAnsi="Tahoma" w:cs="Tahoma"/>
        </w:rPr>
      </w:pPr>
    </w:p>
    <w:p w14:paraId="207A7524" w14:textId="2BB4894C" w:rsidR="004958CB" w:rsidRPr="007C65D2" w:rsidRDefault="007C70A1" w:rsidP="00BA771A">
      <w:pPr>
        <w:keepNext/>
        <w:keepLines/>
        <w:rPr>
          <w:rFonts w:ascii="Tahoma" w:hAnsi="Tahoma" w:cs="Tahoma"/>
          <w:b/>
        </w:rPr>
      </w:pPr>
      <w:r w:rsidRPr="007C65D2">
        <w:rPr>
          <w:rFonts w:ascii="Tahoma" w:hAnsi="Tahoma" w:cs="Tahoma"/>
        </w:rPr>
        <w:t xml:space="preserve">Številka: </w:t>
      </w:r>
      <w:r w:rsidR="00B04678" w:rsidRPr="007C65D2">
        <w:rPr>
          <w:rFonts w:ascii="Tahoma" w:hAnsi="Tahoma" w:cs="Tahoma"/>
          <w:b/>
        </w:rPr>
        <w:t>VKS-</w:t>
      </w:r>
      <w:r w:rsidR="007C65D2" w:rsidRPr="007C65D2">
        <w:rPr>
          <w:rFonts w:ascii="Tahoma" w:hAnsi="Tahoma" w:cs="Tahoma"/>
          <w:b/>
        </w:rPr>
        <w:t>103</w:t>
      </w:r>
      <w:r w:rsidR="00B04678" w:rsidRPr="007C65D2">
        <w:rPr>
          <w:rFonts w:ascii="Tahoma" w:hAnsi="Tahoma" w:cs="Tahoma"/>
          <w:b/>
        </w:rPr>
        <w:t>/22</w:t>
      </w:r>
    </w:p>
    <w:p w14:paraId="14ECB3A2" w14:textId="3152E3EF" w:rsidR="00B80F75" w:rsidRPr="00112425" w:rsidRDefault="00B80F75" w:rsidP="00BA771A">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8338C8" w:rsidRPr="008338C8">
        <w:rPr>
          <w:rFonts w:ascii="Tahoma" w:hAnsi="Tahoma" w:cs="Tahoma"/>
        </w:rPr>
        <w:t>JHL-216-076/2022</w:t>
      </w:r>
    </w:p>
    <w:p w14:paraId="57B40140" w14:textId="77777777" w:rsidR="007C70A1" w:rsidRPr="00112425" w:rsidRDefault="007C70A1" w:rsidP="00BA771A">
      <w:pPr>
        <w:keepNext/>
        <w:keepLines/>
        <w:rPr>
          <w:rFonts w:ascii="Tahoma" w:hAnsi="Tahoma" w:cs="Tahoma"/>
        </w:rPr>
      </w:pPr>
    </w:p>
    <w:p w14:paraId="2FA0E551" w14:textId="77777777" w:rsidR="004958CB" w:rsidRPr="00112425" w:rsidRDefault="004958CB" w:rsidP="00BA77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32AA920A" w14:textId="77777777">
        <w:trPr>
          <w:trHeight w:val="851"/>
        </w:trPr>
        <w:tc>
          <w:tcPr>
            <w:tcW w:w="7094" w:type="dxa"/>
            <w:shd w:val="pct12" w:color="auto" w:fill="FFFFFF"/>
            <w:vAlign w:val="center"/>
          </w:tcPr>
          <w:p w14:paraId="4A8A31F0" w14:textId="77777777" w:rsidR="00592F86" w:rsidRPr="00592F86" w:rsidRDefault="00592F86" w:rsidP="00592F86">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54B158E8" w14:textId="77777777" w:rsidR="007C70A1" w:rsidRPr="00112425" w:rsidRDefault="007C70A1" w:rsidP="00BA771A">
      <w:pPr>
        <w:keepNext/>
        <w:keepLines/>
        <w:ind w:right="-284"/>
        <w:jc w:val="center"/>
        <w:rPr>
          <w:rFonts w:ascii="Tahoma" w:hAnsi="Tahoma" w:cs="Tahoma"/>
          <w:b/>
        </w:rPr>
      </w:pPr>
    </w:p>
    <w:p w14:paraId="32AC9CDD" w14:textId="77777777" w:rsidR="007C70A1" w:rsidRPr="00112425" w:rsidRDefault="007C70A1" w:rsidP="00BA771A">
      <w:pPr>
        <w:keepNext/>
        <w:keepLines/>
        <w:ind w:right="-284"/>
        <w:jc w:val="center"/>
        <w:rPr>
          <w:rFonts w:ascii="Tahoma" w:hAnsi="Tahoma" w:cs="Tahoma"/>
          <w:b/>
        </w:rPr>
      </w:pPr>
    </w:p>
    <w:p w14:paraId="230AA94C" w14:textId="77777777" w:rsidR="004958CB" w:rsidRPr="00112425" w:rsidRDefault="004958CB" w:rsidP="00592F86">
      <w:pPr>
        <w:keepNext/>
        <w:keepLines/>
        <w:ind w:right="424"/>
        <w:rPr>
          <w:rFonts w:ascii="Tahoma" w:hAnsi="Tahoma" w:cs="Tahoma"/>
        </w:rPr>
      </w:pPr>
    </w:p>
    <w:p w14:paraId="6B0D885F" w14:textId="003A717F" w:rsidR="004958CB" w:rsidRPr="00112425" w:rsidRDefault="003906EC" w:rsidP="00BA771A">
      <w:pPr>
        <w:keepNext/>
        <w:keepLines/>
        <w:ind w:right="424"/>
        <w:jc w:val="center"/>
        <w:rPr>
          <w:rFonts w:ascii="Tahoma" w:hAnsi="Tahoma" w:cs="Tahoma"/>
          <w:b/>
        </w:rPr>
      </w:pPr>
      <w:r>
        <w:rPr>
          <w:rFonts w:ascii="Tahoma" w:hAnsi="Tahoma" w:cs="Tahoma"/>
          <w:b/>
          <w:color w:val="000000"/>
          <w:sz w:val="28"/>
          <w:szCs w:val="28"/>
        </w:rPr>
        <w:t>Obnova vodovoda in kanalizacije po Belokranjski ulici, ulici Luize Pesjakove ter Knobleharjevi in Endliharjevi ulici</w:t>
      </w:r>
    </w:p>
    <w:p w14:paraId="01359475" w14:textId="77777777" w:rsidR="004958CB" w:rsidRPr="00112425" w:rsidRDefault="004958CB" w:rsidP="00BA771A">
      <w:pPr>
        <w:keepNext/>
        <w:keepLines/>
        <w:ind w:right="424"/>
        <w:jc w:val="center"/>
        <w:rPr>
          <w:rFonts w:ascii="Tahoma" w:hAnsi="Tahoma" w:cs="Tahoma"/>
          <w:b/>
        </w:rPr>
      </w:pPr>
    </w:p>
    <w:p w14:paraId="7F8D0E5D" w14:textId="77777777" w:rsidR="007C70A1" w:rsidRPr="00112425" w:rsidRDefault="007C70A1" w:rsidP="00BA771A">
      <w:pPr>
        <w:keepNext/>
        <w:keepLines/>
        <w:ind w:right="424"/>
        <w:jc w:val="center"/>
        <w:rPr>
          <w:rFonts w:ascii="Tahoma" w:hAnsi="Tahoma" w:cs="Tahoma"/>
        </w:rPr>
      </w:pPr>
    </w:p>
    <w:p w14:paraId="616CF906" w14:textId="77777777" w:rsidR="00F46CA6" w:rsidRPr="00112425" w:rsidRDefault="00F46CA6" w:rsidP="00BA771A">
      <w:pPr>
        <w:keepNext/>
        <w:keepLines/>
        <w:ind w:right="424"/>
        <w:jc w:val="center"/>
        <w:rPr>
          <w:rFonts w:ascii="Tahoma" w:hAnsi="Tahoma" w:cs="Tahoma"/>
          <w:noProof/>
        </w:rPr>
      </w:pPr>
    </w:p>
    <w:p w14:paraId="2C9A4E7F" w14:textId="77777777" w:rsidR="00650419" w:rsidRPr="00112425" w:rsidRDefault="00650419" w:rsidP="00BA771A">
      <w:pPr>
        <w:keepNext/>
        <w:keepLines/>
        <w:ind w:right="424"/>
        <w:jc w:val="center"/>
        <w:rPr>
          <w:rFonts w:ascii="Tahoma" w:hAnsi="Tahoma" w:cs="Tahoma"/>
          <w:noProof/>
        </w:rPr>
      </w:pPr>
    </w:p>
    <w:p w14:paraId="36C22685" w14:textId="77777777" w:rsidR="00F46CA6" w:rsidRPr="00112425" w:rsidRDefault="00F46CA6" w:rsidP="00BA771A">
      <w:pPr>
        <w:keepNext/>
        <w:keepLines/>
        <w:ind w:right="424"/>
        <w:jc w:val="center"/>
        <w:rPr>
          <w:rFonts w:ascii="Tahoma" w:hAnsi="Tahoma" w:cs="Tahoma"/>
          <w:noProof/>
        </w:rPr>
      </w:pPr>
    </w:p>
    <w:p w14:paraId="514C81A0" w14:textId="1ED2CFD0" w:rsidR="00413199" w:rsidRPr="00112425" w:rsidRDefault="000D748B" w:rsidP="00BA771A">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3906EC">
        <w:rPr>
          <w:rFonts w:ascii="Tahoma" w:hAnsi="Tahoma" w:cs="Tahoma"/>
          <w:noProof/>
        </w:rPr>
        <w:t>junij</w:t>
      </w:r>
      <w:r w:rsidR="001C619A">
        <w:rPr>
          <w:rFonts w:ascii="Tahoma" w:hAnsi="Tahoma" w:cs="Tahoma"/>
          <w:noProof/>
        </w:rPr>
        <w:t xml:space="preserve"> 202</w:t>
      </w:r>
      <w:r w:rsidR="008F6CF8">
        <w:rPr>
          <w:rFonts w:ascii="Tahoma" w:hAnsi="Tahoma" w:cs="Tahoma"/>
          <w:noProof/>
        </w:rPr>
        <w:t>2</w:t>
      </w:r>
    </w:p>
    <w:p w14:paraId="7F15B1A3" w14:textId="77777777" w:rsidR="007C70A1" w:rsidRPr="00112425" w:rsidRDefault="007C70A1" w:rsidP="00BA771A">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7E4CA43C" w14:textId="77777777" w:rsidR="007C70A1" w:rsidRPr="00112425" w:rsidRDefault="007C70A1" w:rsidP="00BA771A">
      <w:pPr>
        <w:keepNext/>
        <w:keepLines/>
        <w:tabs>
          <w:tab w:val="left" w:pos="2895"/>
        </w:tabs>
        <w:rPr>
          <w:rFonts w:ascii="Tahoma" w:hAnsi="Tahoma" w:cs="Tahoma"/>
        </w:rPr>
      </w:pPr>
      <w:r w:rsidRPr="00112425">
        <w:rPr>
          <w:rFonts w:ascii="Tahoma" w:hAnsi="Tahoma" w:cs="Tahoma"/>
        </w:rPr>
        <w:tab/>
      </w:r>
    </w:p>
    <w:p w14:paraId="5D4592E6" w14:textId="77777777" w:rsidR="007C70A1" w:rsidRPr="00112425" w:rsidRDefault="007C70A1" w:rsidP="00BA771A">
      <w:pPr>
        <w:keepNext/>
        <w:keepLines/>
        <w:rPr>
          <w:rFonts w:ascii="Tahoma" w:hAnsi="Tahoma" w:cs="Tahoma"/>
        </w:rPr>
      </w:pPr>
    </w:p>
    <w:p w14:paraId="51215A32" w14:textId="77777777" w:rsidR="007C70A1" w:rsidRPr="00112425" w:rsidRDefault="007C70A1" w:rsidP="00BA771A">
      <w:pPr>
        <w:keepNext/>
        <w:keepLines/>
        <w:rPr>
          <w:rFonts w:ascii="Tahoma" w:hAnsi="Tahoma" w:cs="Tahoma"/>
        </w:rPr>
      </w:pPr>
    </w:p>
    <w:p w14:paraId="078E0570" w14:textId="77777777" w:rsidR="002231F6" w:rsidRPr="00C8579C" w:rsidRDefault="002231F6" w:rsidP="002231F6">
      <w:pPr>
        <w:keepNext/>
        <w:keepLines/>
        <w:jc w:val="both"/>
        <w:rPr>
          <w:rFonts w:ascii="Tahoma" w:hAnsi="Tahoma" w:cs="Tahoma"/>
        </w:rPr>
      </w:pPr>
      <w:r w:rsidRPr="00C8579C">
        <w:rPr>
          <w:rFonts w:ascii="Tahoma" w:hAnsi="Tahoma" w:cs="Tahoma"/>
        </w:rPr>
        <w:t xml:space="preserve">JAVNI HOLDING Ljubljana, d.o.o., Verovškova ulica 70, 1000 Ljubljana, na podlagi pooblastila naročnika </w:t>
      </w:r>
      <w:r w:rsidRPr="00C8579C">
        <w:rPr>
          <w:rFonts w:ascii="Tahoma" w:hAnsi="Tahoma" w:cs="Tahoma"/>
          <w:bCs/>
          <w:noProof/>
        </w:rPr>
        <w:t>JAVNO PODJETJE VODOVOD KANALIZACIJA SNAGA d.o.o.</w:t>
      </w:r>
      <w:r w:rsidRPr="00C8579C">
        <w:rPr>
          <w:rFonts w:ascii="Tahoma" w:hAnsi="Tahoma" w:cs="Tahoma"/>
          <w:bCs/>
        </w:rPr>
        <w:t xml:space="preserve">, </w:t>
      </w:r>
    </w:p>
    <w:p w14:paraId="6E7341EC" w14:textId="77777777" w:rsidR="007C70A1" w:rsidRPr="00112425" w:rsidRDefault="007C70A1" w:rsidP="00BA771A">
      <w:pPr>
        <w:keepNext/>
        <w:keepLines/>
        <w:rPr>
          <w:rFonts w:ascii="Tahoma" w:hAnsi="Tahoma" w:cs="Tahoma"/>
        </w:rPr>
      </w:pPr>
    </w:p>
    <w:p w14:paraId="56B4E954" w14:textId="77777777" w:rsidR="007C70A1" w:rsidRPr="00112425" w:rsidRDefault="007C70A1" w:rsidP="00BA771A">
      <w:pPr>
        <w:keepNext/>
        <w:keepLines/>
        <w:rPr>
          <w:rFonts w:ascii="Tahoma" w:hAnsi="Tahoma" w:cs="Tahoma"/>
          <w:b/>
        </w:rPr>
      </w:pPr>
      <w:r w:rsidRPr="00112425">
        <w:rPr>
          <w:rFonts w:ascii="Tahoma" w:hAnsi="Tahoma" w:cs="Tahoma"/>
          <w:b/>
        </w:rPr>
        <w:t xml:space="preserve"> vabi </w:t>
      </w:r>
    </w:p>
    <w:p w14:paraId="7568193F" w14:textId="77777777" w:rsidR="007C70A1" w:rsidRPr="00112425" w:rsidRDefault="007C70A1" w:rsidP="00BA771A">
      <w:pPr>
        <w:keepNext/>
        <w:keepLines/>
        <w:jc w:val="center"/>
        <w:rPr>
          <w:rFonts w:ascii="Tahoma" w:hAnsi="Tahoma" w:cs="Tahoma"/>
        </w:rPr>
      </w:pPr>
    </w:p>
    <w:p w14:paraId="359D8F02" w14:textId="77777777" w:rsidR="007C70A1" w:rsidRPr="00112425" w:rsidRDefault="007C70A1" w:rsidP="00BA771A">
      <w:pPr>
        <w:keepNext/>
        <w:keepLines/>
        <w:jc w:val="center"/>
        <w:rPr>
          <w:rFonts w:ascii="Tahoma" w:hAnsi="Tahoma" w:cs="Tahoma"/>
        </w:rPr>
      </w:pPr>
    </w:p>
    <w:p w14:paraId="788402C9" w14:textId="77777777" w:rsidR="00D9227D" w:rsidRPr="00112425" w:rsidRDefault="00D9227D" w:rsidP="00BA771A">
      <w:pPr>
        <w:keepNext/>
        <w:keepLines/>
        <w:jc w:val="center"/>
        <w:rPr>
          <w:rFonts w:ascii="Tahoma" w:hAnsi="Tahoma" w:cs="Tahoma"/>
        </w:rPr>
      </w:pPr>
    </w:p>
    <w:p w14:paraId="7B6BC8A9" w14:textId="77777777" w:rsidR="007C70A1" w:rsidRPr="00112425" w:rsidRDefault="007C70A1" w:rsidP="00BA771A">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0FDEE1B" w14:textId="77777777" w:rsidR="007C70A1" w:rsidRPr="00112425" w:rsidRDefault="007C70A1" w:rsidP="00BA771A">
      <w:pPr>
        <w:keepNext/>
        <w:keepLines/>
        <w:rPr>
          <w:rFonts w:ascii="Tahoma" w:hAnsi="Tahoma" w:cs="Tahoma"/>
        </w:rPr>
      </w:pPr>
    </w:p>
    <w:p w14:paraId="58A4859B" w14:textId="77777777" w:rsidR="001B10C8" w:rsidRPr="00112425" w:rsidRDefault="001B10C8" w:rsidP="00BA771A">
      <w:pPr>
        <w:keepNext/>
        <w:keepLines/>
        <w:rPr>
          <w:rFonts w:ascii="Tahoma" w:hAnsi="Tahoma" w:cs="Tahoma"/>
        </w:rPr>
      </w:pPr>
    </w:p>
    <w:p w14:paraId="3AA678A1" w14:textId="77777777" w:rsidR="00D9227D" w:rsidRPr="00112425" w:rsidRDefault="00D9227D" w:rsidP="00BA771A">
      <w:pPr>
        <w:keepNext/>
        <w:keepLines/>
        <w:rPr>
          <w:rFonts w:ascii="Tahoma" w:hAnsi="Tahoma" w:cs="Tahoma"/>
        </w:rPr>
      </w:pPr>
    </w:p>
    <w:p w14:paraId="1F6E92DB" w14:textId="77777777" w:rsidR="00D9227D" w:rsidRPr="00112425" w:rsidRDefault="00D9227D" w:rsidP="00BA771A">
      <w:pPr>
        <w:keepNext/>
        <w:keepLines/>
        <w:rPr>
          <w:rFonts w:ascii="Tahoma" w:hAnsi="Tahoma" w:cs="Tahoma"/>
        </w:rPr>
      </w:pPr>
    </w:p>
    <w:p w14:paraId="70049148" w14:textId="39DB66FE" w:rsidR="009A5F76" w:rsidRPr="00112425" w:rsidRDefault="00FF0BBB" w:rsidP="00BA771A">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3906EC">
        <w:rPr>
          <w:rFonts w:ascii="Tahoma" w:hAnsi="Tahoma" w:cs="Tahoma"/>
          <w:b/>
          <w:color w:val="000000"/>
          <w:sz w:val="28"/>
          <w:szCs w:val="28"/>
        </w:rPr>
        <w:t>Obnova vodovoda in kanalizacije po Belokranjski ulici, ulici Luize Pesjakove ter Knobleharjevi in Endliharjevi ulici</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7A465A0F" w14:textId="77777777" w:rsidR="007C70A1" w:rsidRPr="00112425" w:rsidRDefault="007C70A1" w:rsidP="00BA771A">
      <w:pPr>
        <w:keepNext/>
        <w:keepLines/>
        <w:jc w:val="center"/>
        <w:rPr>
          <w:rFonts w:ascii="Tahoma" w:hAnsi="Tahoma" w:cs="Tahoma"/>
        </w:rPr>
      </w:pPr>
    </w:p>
    <w:p w14:paraId="77F9E8A8" w14:textId="77777777" w:rsidR="007D7739" w:rsidRPr="00112425" w:rsidRDefault="007D7739" w:rsidP="00BA771A">
      <w:pPr>
        <w:keepNext/>
        <w:keepLines/>
        <w:jc w:val="center"/>
        <w:rPr>
          <w:rFonts w:ascii="Tahoma" w:hAnsi="Tahoma" w:cs="Tahoma"/>
        </w:rPr>
      </w:pPr>
    </w:p>
    <w:p w14:paraId="495F74EF" w14:textId="77777777" w:rsidR="009919D2" w:rsidRPr="00112425" w:rsidRDefault="009919D2" w:rsidP="00BA771A">
      <w:pPr>
        <w:keepNext/>
        <w:keepLines/>
        <w:jc w:val="both"/>
        <w:rPr>
          <w:rFonts w:ascii="Tahoma" w:eastAsia="Calibri" w:hAnsi="Tahoma" w:cs="Tahoma"/>
        </w:rPr>
      </w:pPr>
    </w:p>
    <w:p w14:paraId="6E15D10F" w14:textId="77777777" w:rsidR="00D9227D" w:rsidRPr="00112425" w:rsidRDefault="00D9227D" w:rsidP="00BA771A">
      <w:pPr>
        <w:keepNext/>
        <w:keepLines/>
        <w:rPr>
          <w:rFonts w:ascii="Tahoma" w:hAnsi="Tahoma" w:cs="Tahoma"/>
        </w:rPr>
      </w:pPr>
    </w:p>
    <w:p w14:paraId="56021D4A" w14:textId="77777777" w:rsidR="009919D2" w:rsidRPr="00112425" w:rsidRDefault="009919D2" w:rsidP="00BA771A">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2A2A8F01" w14:textId="77777777" w:rsidR="009919D2" w:rsidRPr="00112425" w:rsidRDefault="009919D2" w:rsidP="00BA771A">
      <w:pPr>
        <w:keepNext/>
        <w:keepLines/>
        <w:rPr>
          <w:rFonts w:ascii="Tahoma" w:hAnsi="Tahoma" w:cs="Tahoma"/>
          <w:color w:val="FF0000"/>
        </w:rPr>
      </w:pPr>
    </w:p>
    <w:p w14:paraId="3DBCDB27" w14:textId="77777777" w:rsidR="009919D2" w:rsidRPr="00112425" w:rsidRDefault="009919D2" w:rsidP="00BA771A">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11302D14" w14:textId="77777777" w:rsidR="007C70A1" w:rsidRPr="00112425" w:rsidRDefault="007C70A1" w:rsidP="00BA771A">
      <w:pPr>
        <w:keepNext/>
        <w:keepLines/>
        <w:rPr>
          <w:rFonts w:ascii="Tahoma" w:hAnsi="Tahoma" w:cs="Tahoma"/>
        </w:rPr>
      </w:pPr>
    </w:p>
    <w:p w14:paraId="003E1DCE" w14:textId="77777777" w:rsidR="009919D2" w:rsidRPr="00112425" w:rsidRDefault="009919D2" w:rsidP="00BA771A">
      <w:pPr>
        <w:keepNext/>
        <w:keepLines/>
        <w:rPr>
          <w:rFonts w:ascii="Tahoma" w:hAnsi="Tahoma" w:cs="Tahoma"/>
        </w:rPr>
      </w:pPr>
    </w:p>
    <w:p w14:paraId="6A0A0A87" w14:textId="77777777" w:rsidR="009919D2" w:rsidRPr="00112425" w:rsidRDefault="009919D2" w:rsidP="00BA771A">
      <w:pPr>
        <w:keepNext/>
        <w:keepLines/>
        <w:rPr>
          <w:rFonts w:ascii="Tahoma" w:hAnsi="Tahoma" w:cs="Tahoma"/>
          <w:color w:val="FF0000"/>
        </w:rPr>
      </w:pPr>
    </w:p>
    <w:p w14:paraId="1E42BAB5" w14:textId="77777777" w:rsidR="007C70A1" w:rsidRPr="00112425" w:rsidRDefault="007C70A1" w:rsidP="00BA771A">
      <w:pPr>
        <w:keepNext/>
        <w:keepLines/>
        <w:rPr>
          <w:rFonts w:ascii="Tahoma" w:hAnsi="Tahoma" w:cs="Tahoma"/>
          <w:color w:val="000000"/>
        </w:rPr>
      </w:pPr>
      <w:r w:rsidRPr="00112425">
        <w:rPr>
          <w:rFonts w:ascii="Tahoma" w:hAnsi="Tahoma" w:cs="Tahoma"/>
          <w:color w:val="000000"/>
        </w:rPr>
        <w:t>S spoštovanjem!</w:t>
      </w:r>
    </w:p>
    <w:p w14:paraId="01017591" w14:textId="77777777" w:rsidR="00325548" w:rsidRPr="00112425" w:rsidRDefault="00325548" w:rsidP="00BA771A">
      <w:pPr>
        <w:keepNext/>
        <w:keepLines/>
        <w:autoSpaceDE w:val="0"/>
        <w:autoSpaceDN w:val="0"/>
        <w:adjustRightInd w:val="0"/>
        <w:rPr>
          <w:rFonts w:ascii="Tahoma" w:hAnsi="Tahoma" w:cs="Tahoma"/>
        </w:rPr>
      </w:pPr>
    </w:p>
    <w:p w14:paraId="3007FDEA" w14:textId="77777777" w:rsidR="00D9227D" w:rsidRPr="00112425" w:rsidRDefault="00D9227D" w:rsidP="00BA771A">
      <w:pPr>
        <w:keepNext/>
        <w:keepLines/>
        <w:autoSpaceDE w:val="0"/>
        <w:autoSpaceDN w:val="0"/>
        <w:adjustRightInd w:val="0"/>
        <w:jc w:val="right"/>
        <w:rPr>
          <w:rFonts w:ascii="Tahoma" w:hAnsi="Tahoma" w:cs="Tahoma"/>
          <w:bCs/>
        </w:rPr>
      </w:pPr>
    </w:p>
    <w:p w14:paraId="3DA4C35D" w14:textId="77777777" w:rsidR="00325548" w:rsidRPr="00112425" w:rsidRDefault="00325548" w:rsidP="00BA771A">
      <w:pPr>
        <w:keepNext/>
        <w:keepLines/>
        <w:autoSpaceDE w:val="0"/>
        <w:autoSpaceDN w:val="0"/>
        <w:adjustRightInd w:val="0"/>
        <w:jc w:val="right"/>
        <w:rPr>
          <w:rFonts w:ascii="Tahoma" w:hAnsi="Tahoma" w:cs="Tahoma"/>
          <w:bCs/>
        </w:rPr>
      </w:pPr>
    </w:p>
    <w:p w14:paraId="74E7A574" w14:textId="77777777" w:rsidR="00325548" w:rsidRPr="00112425" w:rsidRDefault="00325548" w:rsidP="00BA771A">
      <w:pPr>
        <w:keepNext/>
        <w:keepLines/>
        <w:autoSpaceDE w:val="0"/>
        <w:autoSpaceDN w:val="0"/>
        <w:adjustRightInd w:val="0"/>
        <w:jc w:val="right"/>
        <w:rPr>
          <w:rFonts w:ascii="Tahoma" w:hAnsi="Tahoma" w:cs="Tahoma"/>
          <w:bCs/>
        </w:rPr>
      </w:pPr>
    </w:p>
    <w:p w14:paraId="75C3536A" w14:textId="77777777" w:rsidR="00325548" w:rsidRPr="00112425" w:rsidRDefault="00325548" w:rsidP="00BA771A">
      <w:pPr>
        <w:keepNext/>
        <w:keepLines/>
        <w:autoSpaceDE w:val="0"/>
        <w:autoSpaceDN w:val="0"/>
        <w:adjustRightInd w:val="0"/>
        <w:jc w:val="right"/>
        <w:rPr>
          <w:rFonts w:ascii="Tahoma" w:hAnsi="Tahoma" w:cs="Tahoma"/>
          <w:bCs/>
        </w:rPr>
      </w:pPr>
    </w:p>
    <w:p w14:paraId="61640882" w14:textId="77777777" w:rsidR="00325548" w:rsidRPr="00112425" w:rsidRDefault="001F195B" w:rsidP="00BA771A">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112425">
        <w:rPr>
          <w:rFonts w:ascii="Tahoma" w:hAnsi="Tahoma" w:cs="Tahoma"/>
          <w:bCs/>
        </w:rPr>
        <w:t>Direktorica</w:t>
      </w:r>
    </w:p>
    <w:p w14:paraId="55A75EEF" w14:textId="77777777" w:rsidR="007C70A1" w:rsidRPr="00112425" w:rsidRDefault="00BA6432" w:rsidP="00BA771A">
      <w:pPr>
        <w:keepNext/>
        <w:keepLines/>
        <w:ind w:left="4956" w:firstLine="708"/>
        <w:rPr>
          <w:rFonts w:ascii="Tahoma" w:hAnsi="Tahoma" w:cs="Tahoma"/>
        </w:rPr>
      </w:pPr>
      <w:r w:rsidRPr="00112425">
        <w:rPr>
          <w:rFonts w:ascii="Tahoma" w:hAnsi="Tahoma" w:cs="Tahoma"/>
          <w:bCs/>
        </w:rPr>
        <w:t xml:space="preserve">l.r. </w:t>
      </w:r>
      <w:r w:rsidR="00325548" w:rsidRPr="00112425">
        <w:rPr>
          <w:rFonts w:ascii="Tahoma" w:hAnsi="Tahoma" w:cs="Tahoma"/>
          <w:bCs/>
        </w:rPr>
        <w:t xml:space="preserve">Zdenka </w:t>
      </w:r>
      <w:r w:rsidR="001F195B" w:rsidRPr="00112425">
        <w:rPr>
          <w:rFonts w:ascii="Tahoma" w:hAnsi="Tahoma" w:cs="Tahoma"/>
          <w:bCs/>
        </w:rPr>
        <w:t>GROZDE</w:t>
      </w:r>
      <w:r w:rsidR="00325548" w:rsidRPr="00112425">
        <w:rPr>
          <w:rFonts w:ascii="Tahoma" w:hAnsi="Tahoma" w:cs="Tahoma"/>
          <w:bCs/>
        </w:rPr>
        <w:t>, univ. dipl. prav.</w:t>
      </w:r>
    </w:p>
    <w:p w14:paraId="10F1CC65" w14:textId="77777777" w:rsidR="007C70A1" w:rsidRPr="00112425" w:rsidRDefault="007C70A1" w:rsidP="00BA771A">
      <w:pPr>
        <w:keepNext/>
        <w:keepLines/>
        <w:rPr>
          <w:rFonts w:ascii="Tahoma" w:hAnsi="Tahoma" w:cs="Tahoma"/>
        </w:rPr>
      </w:pPr>
    </w:p>
    <w:p w14:paraId="273B02CE" w14:textId="77777777" w:rsidR="00325548" w:rsidRPr="00112425" w:rsidRDefault="00325548" w:rsidP="00BA771A">
      <w:pPr>
        <w:keepNext/>
        <w:keepLines/>
        <w:rPr>
          <w:rFonts w:ascii="Tahoma" w:hAnsi="Tahoma" w:cs="Tahoma"/>
        </w:rPr>
      </w:pPr>
    </w:p>
    <w:p w14:paraId="1DE75096" w14:textId="77777777" w:rsidR="00325548" w:rsidRPr="00112425" w:rsidRDefault="00325548" w:rsidP="00BA771A">
      <w:pPr>
        <w:keepNext/>
        <w:keepLines/>
        <w:rPr>
          <w:rFonts w:ascii="Tahoma" w:hAnsi="Tahoma" w:cs="Tahoma"/>
        </w:rPr>
      </w:pPr>
    </w:p>
    <w:p w14:paraId="4E0B435D" w14:textId="77777777" w:rsidR="00325548" w:rsidRPr="00112425" w:rsidRDefault="00325548" w:rsidP="00BA771A">
      <w:pPr>
        <w:keepNext/>
        <w:keepLines/>
        <w:rPr>
          <w:rFonts w:ascii="Tahoma" w:hAnsi="Tahoma" w:cs="Tahoma"/>
        </w:rPr>
      </w:pPr>
    </w:p>
    <w:p w14:paraId="21241B75" w14:textId="77777777" w:rsidR="00325548" w:rsidRPr="00112425" w:rsidRDefault="00325548" w:rsidP="00BA771A">
      <w:pPr>
        <w:keepNext/>
        <w:keepLines/>
        <w:rPr>
          <w:rFonts w:ascii="Tahoma" w:hAnsi="Tahoma" w:cs="Tahoma"/>
        </w:rPr>
      </w:pPr>
    </w:p>
    <w:p w14:paraId="013E14B9" w14:textId="77777777" w:rsidR="00325548" w:rsidRPr="00112425" w:rsidRDefault="00325548" w:rsidP="00BA771A">
      <w:pPr>
        <w:keepNext/>
        <w:keepLines/>
        <w:rPr>
          <w:rFonts w:ascii="Tahoma" w:hAnsi="Tahoma" w:cs="Tahoma"/>
        </w:rPr>
      </w:pPr>
    </w:p>
    <w:p w14:paraId="45ADC00B" w14:textId="77777777" w:rsidR="00542462" w:rsidRPr="00112425" w:rsidRDefault="00890FA5" w:rsidP="00BA771A">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35AD40BD" w14:textId="77777777" w:rsidR="007C70A1" w:rsidRPr="00112425" w:rsidRDefault="007C70A1" w:rsidP="00BA771A">
      <w:pPr>
        <w:keepNext/>
        <w:keepLines/>
        <w:jc w:val="both"/>
        <w:rPr>
          <w:rFonts w:ascii="Tahoma" w:hAnsi="Tahoma" w:cs="Tahoma"/>
          <w:b/>
          <w:sz w:val="16"/>
          <w:szCs w:val="16"/>
        </w:rPr>
      </w:pPr>
    </w:p>
    <w:p w14:paraId="52995053"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5EAB6CCC" w14:textId="77777777" w:rsidR="007C70A1" w:rsidRPr="00112425" w:rsidRDefault="007C70A1" w:rsidP="00BA771A">
      <w:pPr>
        <w:keepNext/>
        <w:keepLines/>
        <w:jc w:val="both"/>
        <w:rPr>
          <w:rFonts w:ascii="Tahoma" w:hAnsi="Tahoma" w:cs="Tahoma"/>
          <w:b/>
        </w:rPr>
      </w:pPr>
    </w:p>
    <w:p w14:paraId="7179B67B" w14:textId="50A1D637" w:rsidR="00663151" w:rsidRPr="00112425" w:rsidRDefault="00663151" w:rsidP="00BA771A">
      <w:pPr>
        <w:keepNext/>
        <w:keepLines/>
        <w:jc w:val="both"/>
        <w:rPr>
          <w:rFonts w:ascii="Tahoma" w:hAnsi="Tahoma" w:cs="Tahoma"/>
        </w:rPr>
      </w:pPr>
      <w:r w:rsidRPr="00112425">
        <w:rPr>
          <w:rFonts w:ascii="Tahoma" w:hAnsi="Tahoma" w:cs="Tahoma"/>
        </w:rPr>
        <w:t xml:space="preserve">Predmet javnega naročila je </w:t>
      </w:r>
      <w:r w:rsidR="003906EC">
        <w:rPr>
          <w:rFonts w:ascii="Tahoma" w:hAnsi="Tahoma" w:cs="Tahoma"/>
        </w:rPr>
        <w:t>obnova vodovoda in kanalizacije po Belokranjski ulici, ulici Luize Pesjakove ter Knobleharjevi in Endliharjevi ulici</w:t>
      </w:r>
      <w:r w:rsidRPr="00112425">
        <w:rPr>
          <w:rFonts w:ascii="Tahoma" w:hAnsi="Tahoma" w:cs="Tahoma"/>
        </w:rPr>
        <w:t>.</w:t>
      </w:r>
    </w:p>
    <w:p w14:paraId="655A8DDC" w14:textId="77777777" w:rsidR="00663151" w:rsidRPr="00112425" w:rsidRDefault="00663151" w:rsidP="00BA771A">
      <w:pPr>
        <w:keepNext/>
        <w:keepLines/>
        <w:jc w:val="both"/>
        <w:rPr>
          <w:rFonts w:ascii="Tahoma" w:hAnsi="Tahoma" w:cs="Tahoma"/>
        </w:rPr>
      </w:pPr>
    </w:p>
    <w:p w14:paraId="5E011074" w14:textId="77777777" w:rsidR="00D15DAF" w:rsidRPr="00112425" w:rsidRDefault="00D15DAF" w:rsidP="00BA771A">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naročanju (Ur. l. RS, št. 51/17 in 64/19). </w:t>
      </w:r>
    </w:p>
    <w:p w14:paraId="69E122AE" w14:textId="77777777" w:rsidR="000F5939" w:rsidRPr="00112425" w:rsidRDefault="000F5939" w:rsidP="00BA771A">
      <w:pPr>
        <w:keepNext/>
        <w:keepLines/>
        <w:jc w:val="both"/>
        <w:rPr>
          <w:rFonts w:ascii="Tahoma" w:hAnsi="Tahoma" w:cs="Tahoma"/>
        </w:rPr>
      </w:pPr>
    </w:p>
    <w:p w14:paraId="7CFC66AB" w14:textId="77777777" w:rsidR="00663151" w:rsidRPr="00112425" w:rsidRDefault="00663151" w:rsidP="00BA771A">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79FB98D1" w14:textId="77777777" w:rsidR="009B1E96" w:rsidRPr="00112425" w:rsidRDefault="009B1E96" w:rsidP="00BA771A">
      <w:pPr>
        <w:keepNext/>
        <w:keepLines/>
        <w:jc w:val="both"/>
        <w:rPr>
          <w:rFonts w:ascii="Tahoma" w:hAnsi="Tahoma" w:cs="Tahoma"/>
          <w:b/>
        </w:rPr>
      </w:pPr>
    </w:p>
    <w:p w14:paraId="44227CF1"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Podatki o naročniku</w:t>
      </w:r>
    </w:p>
    <w:p w14:paraId="7A1FFC7E" w14:textId="77777777" w:rsidR="007C70A1" w:rsidRPr="00112425" w:rsidRDefault="007C70A1" w:rsidP="00BA771A">
      <w:pPr>
        <w:keepNext/>
        <w:keepLines/>
        <w:jc w:val="both"/>
        <w:rPr>
          <w:rFonts w:ascii="Tahoma" w:hAnsi="Tahoma" w:cs="Tahoma"/>
        </w:rPr>
      </w:pPr>
    </w:p>
    <w:p w14:paraId="382670E6" w14:textId="77777777" w:rsidR="005350AC" w:rsidRPr="00112425" w:rsidRDefault="002C5A51" w:rsidP="00BA771A">
      <w:pPr>
        <w:keepNext/>
        <w:keepLines/>
        <w:spacing w:after="120"/>
        <w:jc w:val="both"/>
        <w:rPr>
          <w:rFonts w:ascii="Tahoma" w:hAnsi="Tahoma" w:cs="Tahoma"/>
        </w:rPr>
      </w:pPr>
      <w:r>
        <w:rPr>
          <w:rFonts w:ascii="Tahoma" w:hAnsi="Tahoma" w:cs="Tahoma"/>
        </w:rPr>
        <w:t>Naročnik</w:t>
      </w:r>
      <w:r w:rsidR="005350AC" w:rsidRPr="00112425">
        <w:rPr>
          <w:rFonts w:ascii="Tahoma" w:hAnsi="Tahoma" w:cs="Tahoma"/>
        </w:rPr>
        <w:t xml:space="preserve"> javnega naročila </w:t>
      </w:r>
      <w:r w:rsidR="001C619A">
        <w:rPr>
          <w:rFonts w:ascii="Tahoma" w:hAnsi="Tahoma" w:cs="Tahoma"/>
        </w:rPr>
        <w:t xml:space="preserve">je </w:t>
      </w:r>
      <w:r w:rsidR="001C619A">
        <w:rPr>
          <w:rFonts w:ascii="Tahoma" w:hAnsi="Tahoma" w:cs="Tahoma"/>
          <w:szCs w:val="22"/>
        </w:rPr>
        <w:t>J</w:t>
      </w:r>
      <w:r w:rsidR="005350AC" w:rsidRPr="00112425">
        <w:rPr>
          <w:rFonts w:ascii="Tahoma" w:hAnsi="Tahoma" w:cs="Tahoma"/>
          <w:szCs w:val="22"/>
        </w:rPr>
        <w:t xml:space="preserve">AVNO PODJETJE </w:t>
      </w:r>
      <w:r w:rsidR="005350AC" w:rsidRPr="00112425">
        <w:rPr>
          <w:rFonts w:ascii="Tahoma" w:hAnsi="Tahoma" w:cs="Tahoma"/>
          <w:bCs/>
        </w:rPr>
        <w:t>VODOVOD KANALIZACIJA SNAGA d.o.o.,</w:t>
      </w:r>
      <w:r w:rsidR="001C619A">
        <w:rPr>
          <w:rFonts w:ascii="Tahoma" w:hAnsi="Tahoma" w:cs="Tahoma"/>
          <w:bCs/>
        </w:rPr>
        <w:t xml:space="preserve"> Vodovodna cesta 90, 1000 Ljubljana</w:t>
      </w:r>
      <w:r w:rsidR="00111F91">
        <w:rPr>
          <w:rFonts w:ascii="Tahoma" w:hAnsi="Tahoma" w:cs="Tahoma"/>
          <w:bCs/>
        </w:rPr>
        <w:t xml:space="preserve"> (krajše: JP VOKA SNAGA d.o.o.)</w:t>
      </w:r>
      <w:r w:rsidR="001C619A">
        <w:rPr>
          <w:rFonts w:ascii="Tahoma" w:hAnsi="Tahoma" w:cs="Tahoma"/>
          <w:bCs/>
        </w:rPr>
        <w:t xml:space="preserve">, ki je </w:t>
      </w:r>
      <w:r w:rsidR="005350AC" w:rsidRPr="00112425">
        <w:rPr>
          <w:rFonts w:ascii="Tahoma" w:hAnsi="Tahoma" w:cs="Tahoma"/>
        </w:rPr>
        <w:t>na podlagi pooblastila</w:t>
      </w:r>
      <w:r w:rsidR="00327B0C">
        <w:rPr>
          <w:rFonts w:ascii="Tahoma" w:hAnsi="Tahoma" w:cs="Tahoma"/>
        </w:rPr>
        <w:t xml:space="preserve"> naročnika</w:t>
      </w:r>
      <w:r w:rsidR="005350AC" w:rsidRPr="00112425">
        <w:rPr>
          <w:rFonts w:ascii="Tahoma" w:hAnsi="Tahoma" w:cs="Tahoma"/>
        </w:rPr>
        <w:t>,</w:t>
      </w:r>
      <w:r w:rsidR="005350AC" w:rsidRPr="00112425">
        <w:rPr>
          <w:rFonts w:ascii="Tahoma" w:hAnsi="Tahoma" w:cs="Tahoma"/>
          <w:bCs/>
        </w:rPr>
        <w:t xml:space="preserve"> </w:t>
      </w:r>
      <w:r>
        <w:rPr>
          <w:rFonts w:ascii="Tahoma" w:hAnsi="Tahoma" w:cs="Tahoma"/>
        </w:rPr>
        <w:t>preneslo</w:t>
      </w:r>
      <w:r w:rsidR="005350AC" w:rsidRPr="00112425">
        <w:rPr>
          <w:rFonts w:ascii="Tahoma" w:hAnsi="Tahoma" w:cs="Tahoma"/>
        </w:rPr>
        <w:t xml:space="preserve"> izvedbo in odločanje v postopku oddaje predmetnega javnega naročila na JAVNI HOLDING Ljubljana, d.o.o., Verovškova ulica 70, 1000 Ljubljana. </w:t>
      </w:r>
    </w:p>
    <w:p w14:paraId="35C5FC99" w14:textId="77777777" w:rsidR="007C70A1" w:rsidRPr="00112425" w:rsidRDefault="007C70A1" w:rsidP="00BA771A">
      <w:pPr>
        <w:keepNext/>
        <w:keepLines/>
        <w:jc w:val="both"/>
        <w:rPr>
          <w:rFonts w:ascii="Tahoma" w:hAnsi="Tahoma" w:cs="Tahoma"/>
          <w:b/>
        </w:rPr>
      </w:pPr>
    </w:p>
    <w:p w14:paraId="077859A5" w14:textId="77777777" w:rsidR="007C70A1" w:rsidRPr="00602923" w:rsidRDefault="007C70A1" w:rsidP="00BA77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2F13BD2C" w14:textId="77777777" w:rsidR="007C70A1" w:rsidRPr="00602923" w:rsidRDefault="007C70A1" w:rsidP="00BA771A">
      <w:pPr>
        <w:keepNext/>
        <w:keepLines/>
        <w:jc w:val="both"/>
      </w:pPr>
    </w:p>
    <w:p w14:paraId="234D1D99" w14:textId="77777777" w:rsidR="007C70A1" w:rsidRPr="00602923" w:rsidRDefault="007C70A1" w:rsidP="00BA771A">
      <w:pPr>
        <w:pStyle w:val="Telobesedila3"/>
        <w:keepNext/>
        <w:keepLines/>
        <w:rPr>
          <w:rFonts w:ascii="Tahoma" w:hAnsi="Tahoma" w:cs="Tahoma"/>
        </w:rPr>
      </w:pPr>
      <w:r w:rsidRPr="00602923">
        <w:rPr>
          <w:rFonts w:ascii="Tahoma" w:hAnsi="Tahoma" w:cs="Tahoma"/>
        </w:rPr>
        <w:t>Javno naročilo se izvaja skladno s določbami:</w:t>
      </w:r>
    </w:p>
    <w:p w14:paraId="60753D8A" w14:textId="77777777" w:rsidR="00C80EDD" w:rsidRPr="00602923" w:rsidRDefault="00C80EDD" w:rsidP="00BA771A">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0CC6B180" w14:textId="77777777" w:rsidR="00C80EDD" w:rsidRPr="00602923" w:rsidRDefault="00C80EDD" w:rsidP="00BA771A">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3D943139" w14:textId="77777777" w:rsidR="00366E6B" w:rsidRDefault="00D15DAF" w:rsidP="00366E6B">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RS, št. 51/17 in 64/19),</w:t>
      </w:r>
    </w:p>
    <w:p w14:paraId="79313A9C" w14:textId="0951B43D" w:rsidR="00C80EDD" w:rsidRPr="00366E6B" w:rsidRDefault="005350AC" w:rsidP="00366E6B">
      <w:pPr>
        <w:keepNext/>
        <w:keepLines/>
        <w:numPr>
          <w:ilvl w:val="0"/>
          <w:numId w:val="4"/>
        </w:numPr>
        <w:jc w:val="both"/>
        <w:rPr>
          <w:rFonts w:ascii="Tahoma" w:hAnsi="Tahoma" w:cs="Tahoma"/>
        </w:rPr>
      </w:pPr>
      <w:r w:rsidRPr="00366E6B">
        <w:rPr>
          <w:rFonts w:ascii="Tahoma" w:hAnsi="Tahoma" w:cs="Tahoma"/>
        </w:rPr>
        <w:t xml:space="preserve">Gradbeni zakon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70A269E1" w14:textId="77777777" w:rsidR="00FD6FC9" w:rsidRPr="00602923" w:rsidRDefault="00706C97" w:rsidP="00BA771A">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1C4DCA5" w14:textId="77777777" w:rsidR="00F1423B" w:rsidRPr="00602923" w:rsidRDefault="00F1423B" w:rsidP="00BA771A">
      <w:pPr>
        <w:keepNext/>
        <w:keepLines/>
        <w:jc w:val="both"/>
        <w:rPr>
          <w:rFonts w:ascii="Tahoma" w:hAnsi="Tahoma" w:cs="Tahoma"/>
        </w:rPr>
      </w:pPr>
    </w:p>
    <w:p w14:paraId="18515BD1" w14:textId="77777777" w:rsidR="00DF3EAD" w:rsidRPr="00602923" w:rsidRDefault="00DF3EAD" w:rsidP="00BA771A">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043C2B69" w14:textId="77777777" w:rsidR="00DF3EAD" w:rsidRPr="00602923" w:rsidRDefault="00DF3EAD" w:rsidP="00BA771A">
      <w:pPr>
        <w:keepNext/>
        <w:keepLines/>
        <w:tabs>
          <w:tab w:val="left" w:pos="1139"/>
        </w:tabs>
        <w:jc w:val="both"/>
        <w:rPr>
          <w:rFonts w:ascii="Tahoma" w:hAnsi="Tahoma" w:cs="Tahoma"/>
        </w:rPr>
      </w:pPr>
    </w:p>
    <w:p w14:paraId="1359FD64" w14:textId="77777777" w:rsidR="00DF3EAD" w:rsidRPr="00602923" w:rsidRDefault="00DF3EAD" w:rsidP="00BA771A">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7E5A992D" w14:textId="77777777" w:rsidR="00DF3EAD" w:rsidRPr="00602923" w:rsidRDefault="00DF3EAD" w:rsidP="00BA771A">
      <w:pPr>
        <w:keepNext/>
        <w:keepLines/>
        <w:tabs>
          <w:tab w:val="left" w:pos="1139"/>
        </w:tabs>
        <w:jc w:val="both"/>
        <w:rPr>
          <w:rFonts w:ascii="Tahoma" w:hAnsi="Tahoma" w:cs="Tahoma"/>
        </w:rPr>
      </w:pPr>
    </w:p>
    <w:p w14:paraId="74B347DC" w14:textId="77777777" w:rsidR="00DF3EAD" w:rsidRPr="00602923" w:rsidRDefault="00DF3EAD" w:rsidP="00BA771A">
      <w:pPr>
        <w:keepNext/>
        <w:keepLines/>
        <w:tabs>
          <w:tab w:val="left" w:pos="1139"/>
        </w:tabs>
        <w:jc w:val="both"/>
        <w:rPr>
          <w:rFonts w:ascii="Tahoma" w:hAnsi="Tahoma" w:cs="Tahoma"/>
        </w:rPr>
      </w:pPr>
      <w:r w:rsidRPr="00602923">
        <w:rPr>
          <w:rFonts w:ascii="Tahoma" w:hAnsi="Tahoma" w:cs="Tahoma"/>
        </w:rPr>
        <w:t xml:space="preserve">Naročnik bo po pregledu pravočasno prejetih ponudb, vse ponudnike, ki bodo izpolnjevali vse pogoje in zahteve naročnika v razpisni dokumentaciji (razen v delu, ki se nanaša na ponudbeno ceno oz. na zagotovljena sredstva naročnika oz. neobičajno nizko ponudbo), preko informacijskega sistema e-JN, povabil k pogajanjem in k oddaji končne ponudbe. </w:t>
      </w:r>
    </w:p>
    <w:p w14:paraId="1CD8AE26" w14:textId="77777777" w:rsidR="00DF3EAD" w:rsidRPr="00602923" w:rsidRDefault="00DF3EAD" w:rsidP="00BA771A">
      <w:pPr>
        <w:keepNext/>
        <w:keepLines/>
        <w:tabs>
          <w:tab w:val="left" w:pos="1139"/>
        </w:tabs>
        <w:jc w:val="both"/>
        <w:rPr>
          <w:rFonts w:ascii="Tahoma" w:hAnsi="Tahoma" w:cs="Tahoma"/>
        </w:rPr>
      </w:pPr>
    </w:p>
    <w:p w14:paraId="3F9D9895" w14:textId="77777777" w:rsidR="00DF3EAD" w:rsidRPr="00112425" w:rsidRDefault="00DF3EAD" w:rsidP="00BA771A">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1BF36F7D" w14:textId="77777777" w:rsidR="002339A4" w:rsidRPr="00112425" w:rsidRDefault="002339A4" w:rsidP="00BA771A">
      <w:pPr>
        <w:keepNext/>
        <w:keepLines/>
        <w:jc w:val="both"/>
        <w:rPr>
          <w:rFonts w:ascii="Tahoma" w:hAnsi="Tahoma" w:cs="Tahoma"/>
        </w:rPr>
      </w:pPr>
    </w:p>
    <w:p w14:paraId="6508BC57"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Jezik in denarna enota</w:t>
      </w:r>
    </w:p>
    <w:p w14:paraId="1B2E3CB6" w14:textId="77777777" w:rsidR="007C70A1" w:rsidRPr="00112425" w:rsidRDefault="007C70A1" w:rsidP="00BA771A">
      <w:pPr>
        <w:keepNext/>
        <w:keepLines/>
        <w:jc w:val="both"/>
        <w:rPr>
          <w:rFonts w:ascii="Tahoma" w:hAnsi="Tahoma" w:cs="Tahoma"/>
          <w:b/>
        </w:rPr>
      </w:pPr>
    </w:p>
    <w:p w14:paraId="57DBC332" w14:textId="77777777" w:rsidR="002339A4" w:rsidRDefault="002339A4" w:rsidP="00BA771A">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2DDEACB8" w14:textId="77777777" w:rsidR="00E34C6F" w:rsidRPr="00112425" w:rsidRDefault="00E34C6F" w:rsidP="00BA771A">
      <w:pPr>
        <w:keepNext/>
        <w:keepLines/>
        <w:jc w:val="both"/>
        <w:rPr>
          <w:rFonts w:ascii="Tahoma" w:hAnsi="Tahoma" w:cs="Tahoma"/>
        </w:rPr>
      </w:pPr>
      <w:r w:rsidRPr="00112425">
        <w:rPr>
          <w:rFonts w:ascii="Tahoma" w:hAnsi="Tahoma" w:cs="Tahoma"/>
        </w:rPr>
        <w:lastRenderedPageBreak/>
        <w:t>Finančni podatki morajo biti podani v evrih, na do dve (2) decimalni mesti natančno.</w:t>
      </w:r>
    </w:p>
    <w:p w14:paraId="5294D114" w14:textId="77777777" w:rsidR="00BD0B90" w:rsidRPr="00112425" w:rsidRDefault="00BD0B90" w:rsidP="00BA771A">
      <w:pPr>
        <w:keepNext/>
        <w:keepLines/>
        <w:jc w:val="both"/>
        <w:rPr>
          <w:rFonts w:ascii="Tahoma" w:hAnsi="Tahoma" w:cs="Tahoma"/>
        </w:rPr>
      </w:pPr>
    </w:p>
    <w:p w14:paraId="3225DBFC"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717525B7" w14:textId="77777777" w:rsidR="007C70A1" w:rsidRPr="00112425" w:rsidRDefault="007C70A1" w:rsidP="00BA771A">
      <w:pPr>
        <w:keepNext/>
        <w:keepLines/>
        <w:jc w:val="both"/>
        <w:rPr>
          <w:rFonts w:ascii="Tahoma" w:hAnsi="Tahoma" w:cs="Tahoma"/>
        </w:rPr>
      </w:pPr>
    </w:p>
    <w:p w14:paraId="3634CF26" w14:textId="28275DBB" w:rsidR="00E34C6F" w:rsidRPr="00112425" w:rsidRDefault="00E34C6F" w:rsidP="00BA771A">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FE4A03" w:rsidRPr="00FE4A03">
        <w:rPr>
          <w:rFonts w:ascii="Tahoma" w:hAnsi="Tahoma"/>
          <w:b/>
        </w:rPr>
        <w:t>1</w:t>
      </w:r>
      <w:r w:rsidR="002339A4" w:rsidRPr="00FE4A03">
        <w:rPr>
          <w:rFonts w:ascii="Tahoma" w:hAnsi="Tahoma"/>
          <w:b/>
        </w:rPr>
        <w:t xml:space="preserve">. </w:t>
      </w:r>
      <w:r w:rsidR="00FE4A03" w:rsidRPr="00FE4A03">
        <w:rPr>
          <w:rFonts w:ascii="Tahoma" w:hAnsi="Tahoma"/>
          <w:b/>
        </w:rPr>
        <w:t>7</w:t>
      </w:r>
      <w:r w:rsidR="002339A4" w:rsidRPr="00FE4A03">
        <w:rPr>
          <w:rFonts w:ascii="Tahoma" w:hAnsi="Tahoma"/>
          <w:b/>
        </w:rPr>
        <w:t>. 202</w:t>
      </w:r>
      <w:r w:rsidR="00392053" w:rsidRPr="00FE4A03">
        <w:rPr>
          <w:rFonts w:ascii="Tahoma" w:hAnsi="Tahoma"/>
          <w:b/>
        </w:rPr>
        <w:t>2</w:t>
      </w:r>
      <w:r w:rsidR="002339A4" w:rsidRPr="00247D65">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FE4A03" w:rsidRPr="00FE4A03">
        <w:rPr>
          <w:rFonts w:ascii="Tahoma" w:hAnsi="Tahoma"/>
        </w:rPr>
        <w:t>5</w:t>
      </w:r>
      <w:r w:rsidR="002339A4" w:rsidRPr="00FE4A03">
        <w:rPr>
          <w:rFonts w:ascii="Tahoma" w:hAnsi="Tahoma"/>
        </w:rPr>
        <w:t xml:space="preserve">. </w:t>
      </w:r>
      <w:r w:rsidR="00FE4A03" w:rsidRPr="00FE4A03">
        <w:rPr>
          <w:rFonts w:ascii="Tahoma" w:hAnsi="Tahoma"/>
        </w:rPr>
        <w:t>7</w:t>
      </w:r>
      <w:r w:rsidR="002339A4" w:rsidRPr="00FE4A03">
        <w:rPr>
          <w:rFonts w:ascii="Tahoma" w:hAnsi="Tahoma"/>
        </w:rPr>
        <w:t>. 202</w:t>
      </w:r>
      <w:r w:rsidR="00392053" w:rsidRPr="00FE4A03">
        <w:rPr>
          <w:rFonts w:ascii="Tahoma" w:hAnsi="Tahoma"/>
        </w:rPr>
        <w:t>2</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22FBAD6A" w14:textId="77777777" w:rsidR="00623B62" w:rsidRDefault="00623B62" w:rsidP="00BA771A">
      <w:pPr>
        <w:keepNext/>
        <w:keepLines/>
        <w:jc w:val="both"/>
        <w:rPr>
          <w:rFonts w:ascii="Tahoma" w:hAnsi="Tahoma" w:cs="Tahoma"/>
          <w:color w:val="FF0000"/>
        </w:rPr>
      </w:pPr>
    </w:p>
    <w:p w14:paraId="2C386F5C"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Variantna ponudba</w:t>
      </w:r>
    </w:p>
    <w:p w14:paraId="0C14EA93" w14:textId="77777777" w:rsidR="007C70A1" w:rsidRPr="00112425" w:rsidRDefault="007C70A1" w:rsidP="00BA771A">
      <w:pPr>
        <w:pStyle w:val="BESEDILO"/>
        <w:keepNext/>
        <w:widowControl/>
        <w:tabs>
          <w:tab w:val="clear" w:pos="2155"/>
        </w:tabs>
        <w:rPr>
          <w:rFonts w:ascii="Tahoma" w:hAnsi="Tahoma" w:cs="Tahoma"/>
          <w:kern w:val="0"/>
        </w:rPr>
      </w:pPr>
    </w:p>
    <w:p w14:paraId="1977CE30" w14:textId="77777777" w:rsidR="00E34C6F" w:rsidRDefault="00E34C6F" w:rsidP="00BA771A">
      <w:pPr>
        <w:pStyle w:val="BESEDILO"/>
        <w:keepNext/>
        <w:widowControl/>
        <w:rPr>
          <w:rFonts w:ascii="Tahoma" w:hAnsi="Tahoma" w:cs="Tahoma"/>
        </w:rPr>
      </w:pPr>
      <w:r w:rsidRPr="00112425">
        <w:rPr>
          <w:rFonts w:ascii="Tahoma" w:hAnsi="Tahoma" w:cs="Tahoma"/>
        </w:rPr>
        <w:t>Naročnik ne dopušča predložitve variantne ponudbe. Naročnik bo ponudbo, ki bo vsebovala variantno ponudbo, zavrnil kot nedopustno.</w:t>
      </w:r>
    </w:p>
    <w:p w14:paraId="242DD78A" w14:textId="77777777" w:rsidR="007C70A1" w:rsidRPr="00112425" w:rsidRDefault="007C70A1" w:rsidP="00BA771A">
      <w:pPr>
        <w:keepNext/>
        <w:keepLines/>
        <w:rPr>
          <w:rFonts w:ascii="Tahoma" w:hAnsi="Tahoma" w:cs="Tahoma"/>
        </w:rPr>
      </w:pPr>
    </w:p>
    <w:p w14:paraId="0DB28348" w14:textId="77777777" w:rsidR="00E34C6F" w:rsidRPr="00112425" w:rsidRDefault="00E34C6F" w:rsidP="00BA771A">
      <w:pPr>
        <w:keepNext/>
        <w:keepLines/>
        <w:numPr>
          <w:ilvl w:val="1"/>
          <w:numId w:val="2"/>
        </w:numPr>
        <w:jc w:val="both"/>
        <w:rPr>
          <w:rFonts w:ascii="Tahoma" w:hAnsi="Tahoma" w:cs="Tahoma"/>
          <w:b/>
        </w:rPr>
      </w:pPr>
      <w:r w:rsidRPr="00112425">
        <w:rPr>
          <w:rFonts w:ascii="Tahoma" w:hAnsi="Tahoma" w:cs="Tahoma"/>
          <w:b/>
        </w:rPr>
        <w:t>Pregled in ocenjevanje ponudb</w:t>
      </w:r>
    </w:p>
    <w:p w14:paraId="146312D6" w14:textId="77777777" w:rsidR="00E34C6F" w:rsidRPr="00112425" w:rsidRDefault="00E34C6F" w:rsidP="00BA771A">
      <w:pPr>
        <w:keepNext/>
        <w:keepLines/>
        <w:rPr>
          <w:rFonts w:ascii="Tahoma" w:hAnsi="Tahoma" w:cs="Tahoma"/>
        </w:rPr>
      </w:pPr>
    </w:p>
    <w:p w14:paraId="37D65FA1" w14:textId="77777777" w:rsidR="00E34C6F" w:rsidRPr="00112425" w:rsidRDefault="00E34C6F" w:rsidP="00BA771A">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61F6CB2" w14:textId="77777777" w:rsidR="001D5105" w:rsidRPr="00112425" w:rsidRDefault="001D5105" w:rsidP="00BA771A">
      <w:pPr>
        <w:keepNext/>
        <w:keepLines/>
        <w:ind w:right="56"/>
        <w:jc w:val="both"/>
        <w:rPr>
          <w:rFonts w:ascii="Tahoma" w:hAnsi="Tahoma" w:cs="Tahoma"/>
        </w:rPr>
      </w:pPr>
    </w:p>
    <w:p w14:paraId="6E99ADE5" w14:textId="77777777" w:rsidR="00E34C6F" w:rsidRPr="00112425" w:rsidRDefault="00F27ADC" w:rsidP="00BA771A">
      <w:pPr>
        <w:keepNext/>
        <w:keepLines/>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112425">
        <w:rPr>
          <w:rFonts w:ascii="Tahoma" w:hAnsi="Tahoma" w:cs="Tahoma"/>
          <w:b/>
        </w:rPr>
        <w:t>Pogodba</w:t>
      </w:r>
    </w:p>
    <w:p w14:paraId="18B1241A" w14:textId="77777777" w:rsidR="00E34C6F" w:rsidRPr="00112425" w:rsidRDefault="00E34C6F" w:rsidP="00BA771A">
      <w:pPr>
        <w:keepNext/>
        <w:keepLines/>
        <w:ind w:left="720"/>
        <w:jc w:val="both"/>
        <w:rPr>
          <w:rFonts w:ascii="Tahoma" w:hAnsi="Tahoma" w:cs="Tahoma"/>
          <w:b/>
        </w:rPr>
      </w:pPr>
    </w:p>
    <w:p w14:paraId="5EC2C14D" w14:textId="77777777" w:rsidR="00E34C6F" w:rsidRPr="00112425" w:rsidRDefault="00F27ADC" w:rsidP="00BA771A">
      <w:pPr>
        <w:keepNext/>
        <w:keepLines/>
        <w:jc w:val="both"/>
        <w:rPr>
          <w:rFonts w:ascii="Tahoma" w:hAnsi="Tahoma" w:cs="Tahoma"/>
        </w:rPr>
      </w:pPr>
      <w:r w:rsidRPr="00112425">
        <w:rPr>
          <w:rFonts w:ascii="Tahoma" w:hAnsi="Tahoma" w:cs="Tahoma"/>
        </w:rPr>
        <w:t>Pogodbo</w:t>
      </w:r>
      <w:r w:rsidR="00E34C6F" w:rsidRPr="00112425">
        <w:rPr>
          <w:rFonts w:ascii="Tahoma" w:hAnsi="Tahoma" w:cs="Tahoma"/>
        </w:rPr>
        <w:t xml:space="preserve"> z izbranim ponudnikom bo podpisal zakonit</w:t>
      </w:r>
      <w:r w:rsidR="0099563B" w:rsidRPr="00112425">
        <w:rPr>
          <w:rFonts w:ascii="Tahoma" w:hAnsi="Tahoma" w:cs="Tahoma"/>
        </w:rPr>
        <w:t>i</w:t>
      </w:r>
      <w:r w:rsidR="00E34C6F" w:rsidRPr="00112425">
        <w:rPr>
          <w:rFonts w:ascii="Tahoma" w:hAnsi="Tahoma" w:cs="Tahoma"/>
        </w:rPr>
        <w:t xml:space="preserve"> zastopnik naročnika.</w:t>
      </w:r>
    </w:p>
    <w:p w14:paraId="707E883A" w14:textId="77777777" w:rsidR="00E34C6F" w:rsidRPr="00112425" w:rsidRDefault="00E34C6F" w:rsidP="00BA771A">
      <w:pPr>
        <w:keepNext/>
        <w:keepLines/>
        <w:jc w:val="both"/>
        <w:rPr>
          <w:rFonts w:ascii="Tahoma" w:hAnsi="Tahoma" w:cs="Tahoma"/>
        </w:rPr>
      </w:pPr>
    </w:p>
    <w:p w14:paraId="413D106E" w14:textId="77777777" w:rsidR="00E34C6F" w:rsidRPr="00112425" w:rsidRDefault="00F27ADC" w:rsidP="00BA771A">
      <w:pPr>
        <w:keepNext/>
        <w:keepLines/>
        <w:jc w:val="both"/>
        <w:rPr>
          <w:rFonts w:ascii="Tahoma" w:hAnsi="Tahoma" w:cs="Tahoma"/>
        </w:rPr>
      </w:pPr>
      <w:r w:rsidRPr="00112425">
        <w:rPr>
          <w:rFonts w:ascii="Tahoma" w:hAnsi="Tahoma" w:cs="Tahoma"/>
        </w:rPr>
        <w:t xml:space="preserve">Pogodba </w:t>
      </w:r>
      <w:r w:rsidR="00E34C6F" w:rsidRPr="00112425">
        <w:rPr>
          <w:rFonts w:ascii="Tahoma" w:hAnsi="Tahoma" w:cs="Tahoma"/>
        </w:rPr>
        <w:t>se bo pred podpisom vsebinsko prilagodil</w:t>
      </w:r>
      <w:r w:rsidRPr="00112425">
        <w:rPr>
          <w:rFonts w:ascii="Tahoma" w:hAnsi="Tahoma" w:cs="Tahoma"/>
        </w:rPr>
        <w:t>a</w:t>
      </w:r>
      <w:r w:rsidR="00E34C6F" w:rsidRPr="00112425">
        <w:rPr>
          <w:rFonts w:ascii="Tahoma" w:hAnsi="Tahoma" w:cs="Tahoma"/>
        </w:rPr>
        <w:t xml:space="preserve"> le glede na to, ali bo izbrani ponudnik predložil skupno ponudbo, prijavil sodelovanje podizvajalcev in podobno.</w:t>
      </w:r>
    </w:p>
    <w:p w14:paraId="5EAC336F" w14:textId="77777777" w:rsidR="00E34C6F" w:rsidRDefault="00E34C6F" w:rsidP="00BA771A">
      <w:pPr>
        <w:keepNext/>
        <w:keepLines/>
        <w:jc w:val="both"/>
        <w:rPr>
          <w:rFonts w:ascii="Tahoma" w:hAnsi="Tahoma" w:cs="Tahoma"/>
        </w:rPr>
      </w:pPr>
    </w:p>
    <w:p w14:paraId="0F3E239C" w14:textId="77777777" w:rsidR="002339A4" w:rsidRPr="00C8579C" w:rsidRDefault="002339A4" w:rsidP="00BA771A">
      <w:pPr>
        <w:keepNext/>
        <w:keepLines/>
        <w:jc w:val="both"/>
        <w:rPr>
          <w:rFonts w:ascii="Tahoma" w:hAnsi="Tahoma" w:cs="Tahoma"/>
        </w:rPr>
      </w:pPr>
      <w:r w:rsidRPr="00C8579C">
        <w:rPr>
          <w:rFonts w:ascii="Tahoma" w:hAnsi="Tahoma" w:cs="Tahoma"/>
        </w:rPr>
        <w:t>V skladu s šestim odstavkom 14. člena Zakona o integriteti in preprečevanju korupcije (Ur</w:t>
      </w:r>
      <w:r>
        <w:rPr>
          <w:rFonts w:ascii="Tahoma" w:hAnsi="Tahoma" w:cs="Tahoma"/>
        </w:rPr>
        <w:t>.</w:t>
      </w:r>
      <w:r w:rsidRPr="00C8579C">
        <w:rPr>
          <w:rFonts w:ascii="Tahoma" w:hAnsi="Tahoma" w:cs="Tahoma"/>
        </w:rPr>
        <w:t xml:space="preserve"> l</w:t>
      </w:r>
      <w:r>
        <w:rPr>
          <w:rFonts w:ascii="Tahoma" w:hAnsi="Tahoma" w:cs="Tahoma"/>
        </w:rPr>
        <w:t>.</w:t>
      </w:r>
      <w:r w:rsidRPr="00C8579C">
        <w:rPr>
          <w:rFonts w:ascii="Tahoma" w:hAnsi="Tahoma" w:cs="Tahoma"/>
        </w:rPr>
        <w:t xml:space="preserve"> RS, št. 69/11-UPB2</w:t>
      </w:r>
      <w:r>
        <w:rPr>
          <w:rFonts w:ascii="Tahoma" w:hAnsi="Tahoma" w:cs="Tahoma"/>
        </w:rPr>
        <w:t xml:space="preserve"> s spremembami</w:t>
      </w:r>
      <w:r w:rsidRPr="00C8579C">
        <w:rPr>
          <w:rFonts w:ascii="Tahoma" w:hAnsi="Tahoma" w:cs="Tahoma"/>
        </w:rPr>
        <w:t xml:space="preserve">; v nadaljevanju ZIntPK) je dolžan izbrani ponudnik na poziv naročnika, pred podpisom </w:t>
      </w:r>
      <w:r w:rsidR="000C4341">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95C6A">
        <w:rPr>
          <w:rFonts w:ascii="Tahoma" w:hAnsi="Tahoma" w:cs="Tahoma"/>
        </w:rPr>
        <w:t>Priloga 3/</w:t>
      </w:r>
      <w:r w:rsidR="00995C6A">
        <w:rPr>
          <w:rFonts w:ascii="Tahoma" w:hAnsi="Tahoma" w:cs="Tahoma"/>
        </w:rPr>
        <w:t>4</w:t>
      </w:r>
      <w:r w:rsidRPr="00C8579C">
        <w:rPr>
          <w:rFonts w:ascii="Tahoma" w:hAnsi="Tahoma" w:cs="Tahoma"/>
        </w:rPr>
        <w:t xml:space="preserve">). Če bo ponudnik predložil lažno izjavo oziroma bo dal neresnične podatke o navedenih dejstvih, bo to imelo za posledico ničnost </w:t>
      </w:r>
      <w:r w:rsidR="000C4341">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995C6A">
        <w:rPr>
          <w:rFonts w:ascii="Tahoma" w:hAnsi="Tahoma" w:cs="Tahoma"/>
        </w:rPr>
        <w:t>Prilogo 3/</w:t>
      </w:r>
      <w:r w:rsidR="00995C6A">
        <w:rPr>
          <w:rFonts w:ascii="Tahoma" w:hAnsi="Tahoma" w:cs="Tahoma"/>
        </w:rPr>
        <w:t>4</w:t>
      </w:r>
      <w:r w:rsidRPr="00C8579C">
        <w:rPr>
          <w:rFonts w:ascii="Tahoma" w:hAnsi="Tahoma" w:cs="Tahoma"/>
        </w:rPr>
        <w:t xml:space="preserve"> ne bo priloži že v ponudbi, bo naročnik ponudnika pozval k predložitvi izpolnjene predmetne priloge pred sklenitvijo </w:t>
      </w:r>
      <w:r w:rsidR="000C4341">
        <w:rPr>
          <w:rFonts w:ascii="Tahoma" w:hAnsi="Tahoma" w:cs="Tahoma"/>
        </w:rPr>
        <w:t>pogodbe</w:t>
      </w:r>
      <w:r w:rsidRPr="00C8579C">
        <w:rPr>
          <w:rFonts w:ascii="Tahoma" w:hAnsi="Tahoma" w:cs="Tahoma"/>
        </w:rPr>
        <w:t>.</w:t>
      </w:r>
    </w:p>
    <w:p w14:paraId="5DE8DBEE" w14:textId="77777777" w:rsidR="002339A4" w:rsidRPr="00112425" w:rsidRDefault="002339A4" w:rsidP="00BA771A">
      <w:pPr>
        <w:keepNext/>
        <w:keepLines/>
        <w:jc w:val="both"/>
        <w:rPr>
          <w:rFonts w:ascii="Tahoma" w:hAnsi="Tahoma" w:cs="Tahoma"/>
        </w:rPr>
      </w:pPr>
    </w:p>
    <w:p w14:paraId="494A2582" w14:textId="77777777" w:rsidR="00BD6DCC" w:rsidRPr="00112425" w:rsidRDefault="002C5A51" w:rsidP="00BA771A">
      <w:pPr>
        <w:keepNext/>
        <w:keepLines/>
        <w:jc w:val="both"/>
        <w:rPr>
          <w:rFonts w:ascii="Tahoma" w:hAnsi="Tahoma" w:cs="Tahoma"/>
        </w:rPr>
      </w:pPr>
      <w:r>
        <w:rPr>
          <w:rFonts w:ascii="Tahoma" w:hAnsi="Tahoma" w:cs="Tahoma"/>
        </w:rPr>
        <w:t>Osnutek</w:t>
      </w:r>
      <w:r w:rsidR="001159B2" w:rsidRPr="00112425">
        <w:rPr>
          <w:rFonts w:ascii="Tahoma" w:hAnsi="Tahoma" w:cs="Tahoma"/>
        </w:rPr>
        <w:t xml:space="preserve"> pogodb</w:t>
      </w:r>
      <w:r w:rsidR="000C4341">
        <w:rPr>
          <w:rFonts w:ascii="Tahoma" w:hAnsi="Tahoma" w:cs="Tahoma"/>
        </w:rPr>
        <w:t>e</w:t>
      </w:r>
      <w:r w:rsidR="001159B2" w:rsidRPr="00112425">
        <w:rPr>
          <w:rFonts w:ascii="Tahoma" w:hAnsi="Tahoma" w:cs="Tahoma"/>
        </w:rPr>
        <w:t xml:space="preserve"> </w:t>
      </w:r>
      <w:r w:rsidR="000C4341">
        <w:rPr>
          <w:rFonts w:ascii="Tahoma" w:hAnsi="Tahoma" w:cs="Tahoma"/>
        </w:rPr>
        <w:t>je</w:t>
      </w:r>
      <w:r w:rsidR="001159B2" w:rsidRPr="00112425">
        <w:rPr>
          <w:rFonts w:ascii="Tahoma" w:hAnsi="Tahoma" w:cs="Tahoma"/>
        </w:rPr>
        <w:t xml:space="preserve"> kot prilog</w:t>
      </w:r>
      <w:r w:rsidR="000C4341">
        <w:rPr>
          <w:rFonts w:ascii="Tahoma" w:hAnsi="Tahoma" w:cs="Tahoma"/>
        </w:rPr>
        <w:t>a</w:t>
      </w:r>
      <w:r w:rsidR="001159B2" w:rsidRPr="00112425">
        <w:rPr>
          <w:rFonts w:ascii="Tahoma" w:hAnsi="Tahoma" w:cs="Tahoma"/>
        </w:rPr>
        <w:t xml:space="preserve"> (Priloga 7) sestavni del te razpisne dokumentacije. Ponudnik </w:t>
      </w:r>
      <w:r w:rsidR="000C4341">
        <w:rPr>
          <w:rFonts w:ascii="Tahoma" w:hAnsi="Tahoma" w:cs="Tahoma"/>
        </w:rPr>
        <w:t>s podpisom Priloge 3/1 potrdi, da se strinja z vsebino osnutka pogodbe</w:t>
      </w:r>
      <w:r>
        <w:rPr>
          <w:rFonts w:ascii="Tahoma" w:hAnsi="Tahoma" w:cs="Tahoma"/>
        </w:rPr>
        <w:t xml:space="preserve"> ter jo bo v primeru, da bo izbran kot</w:t>
      </w:r>
      <w:r w:rsidR="0001763F">
        <w:rPr>
          <w:rFonts w:ascii="Tahoma" w:hAnsi="Tahoma" w:cs="Tahoma"/>
        </w:rPr>
        <w:t xml:space="preserve"> najugodnejši ponudnik, podpisal na poziv naročnika</w:t>
      </w:r>
      <w:r w:rsidR="000C4341">
        <w:rPr>
          <w:rFonts w:ascii="Tahoma" w:hAnsi="Tahoma" w:cs="Tahoma"/>
        </w:rPr>
        <w:t>. Osnutka pogodbe ponudniku ni potrebno prilagati k ponudbi</w:t>
      </w:r>
      <w:r w:rsidR="001159B2" w:rsidRPr="00112425">
        <w:rPr>
          <w:rFonts w:ascii="Tahoma" w:hAnsi="Tahoma" w:cs="Tahoma"/>
        </w:rPr>
        <w:t>.</w:t>
      </w:r>
    </w:p>
    <w:p w14:paraId="3C8DC338" w14:textId="77777777" w:rsidR="001159B2" w:rsidRPr="00112425" w:rsidRDefault="001159B2" w:rsidP="00BA771A">
      <w:pPr>
        <w:keepNext/>
        <w:keepLines/>
        <w:jc w:val="both"/>
        <w:rPr>
          <w:rFonts w:ascii="Tahoma" w:hAnsi="Tahoma" w:cs="Tahoma"/>
          <w:b/>
        </w:rPr>
      </w:pPr>
    </w:p>
    <w:p w14:paraId="258710C4"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499AE560" w14:textId="77777777" w:rsidR="007C70A1" w:rsidRPr="00112425" w:rsidRDefault="007C70A1" w:rsidP="00BA771A">
      <w:pPr>
        <w:keepNext/>
        <w:keepLines/>
        <w:jc w:val="both"/>
        <w:rPr>
          <w:rFonts w:ascii="Tahoma" w:hAnsi="Tahoma" w:cs="Tahoma"/>
          <w:b/>
        </w:rPr>
      </w:pPr>
    </w:p>
    <w:p w14:paraId="565E7A3A" w14:textId="77777777" w:rsidR="00DF3EAD" w:rsidRPr="00602923" w:rsidRDefault="00DF3EAD" w:rsidP="00BA771A">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0183E18F" w14:textId="77777777" w:rsidR="00DF3EAD" w:rsidRPr="00602923" w:rsidRDefault="00DF3EAD" w:rsidP="00BA771A">
      <w:pPr>
        <w:keepNext/>
        <w:keepLines/>
        <w:autoSpaceDE w:val="0"/>
        <w:autoSpaceDN w:val="0"/>
        <w:adjustRightInd w:val="0"/>
        <w:jc w:val="both"/>
        <w:rPr>
          <w:rFonts w:ascii="Tahoma" w:hAnsi="Tahoma" w:cs="Tahoma"/>
        </w:rPr>
      </w:pPr>
    </w:p>
    <w:p w14:paraId="3B70E04C" w14:textId="77777777" w:rsidR="00DF3EAD" w:rsidRPr="00602923" w:rsidRDefault="00DF3EAD" w:rsidP="00BA771A">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7459AA09" w14:textId="77777777" w:rsidR="00DF3EAD" w:rsidRPr="00602923" w:rsidRDefault="00DF3EAD" w:rsidP="00BA771A">
      <w:pPr>
        <w:keepNext/>
        <w:keepLines/>
        <w:autoSpaceDE w:val="0"/>
        <w:autoSpaceDN w:val="0"/>
        <w:adjustRightInd w:val="0"/>
        <w:jc w:val="both"/>
        <w:rPr>
          <w:rFonts w:ascii="Tahoma" w:hAnsi="Tahoma" w:cs="Tahoma"/>
        </w:rPr>
      </w:pPr>
    </w:p>
    <w:p w14:paraId="2EDD0C30" w14:textId="6BEE254E" w:rsidR="00DF3EAD" w:rsidRDefault="00DF3EAD" w:rsidP="00BA771A">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1295D15" w14:textId="77777777" w:rsidR="00DF3EAD" w:rsidRPr="008836E4" w:rsidRDefault="00DF3EAD" w:rsidP="00BA771A">
      <w:pPr>
        <w:keepNext/>
        <w:keepLines/>
        <w:autoSpaceDE w:val="0"/>
        <w:autoSpaceDN w:val="0"/>
        <w:adjustRightInd w:val="0"/>
        <w:jc w:val="both"/>
        <w:rPr>
          <w:rFonts w:ascii="Tahoma" w:hAnsi="Tahoma" w:cs="Tahoma"/>
        </w:rPr>
      </w:pPr>
      <w:r w:rsidRPr="00602923">
        <w:rPr>
          <w:rFonts w:ascii="Tahoma" w:hAnsi="Tahoma" w:cs="Tahoma"/>
        </w:rPr>
        <w:lastRenderedPageBreak/>
        <w:t>Zahtevek za revizijo mora biti sestavljen v skladu z določili 15. člena ZPVPJN, vloži se portala eRevizija. Vlagatelj mora zahtevku za revizijo priložiti potrdilo o plačilu takse. Zahtevek za revizijo se vloži v roku iz 25. člena ZPVPJN.</w:t>
      </w:r>
    </w:p>
    <w:p w14:paraId="5AE4F20D" w14:textId="77777777" w:rsidR="00DF3EAD" w:rsidRDefault="00DF3EAD" w:rsidP="00BA771A">
      <w:pPr>
        <w:keepNext/>
        <w:keepLines/>
        <w:autoSpaceDE w:val="0"/>
        <w:autoSpaceDN w:val="0"/>
        <w:adjustRightInd w:val="0"/>
        <w:jc w:val="both"/>
        <w:rPr>
          <w:rFonts w:ascii="Tahoma" w:hAnsi="Tahoma" w:cs="Tahoma"/>
        </w:rPr>
      </w:pPr>
    </w:p>
    <w:p w14:paraId="1C26CDA4" w14:textId="77777777" w:rsidR="007C70A1" w:rsidRPr="00112425" w:rsidRDefault="007C70A1" w:rsidP="00BA771A">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7ABDC28" w14:textId="77777777" w:rsidR="007C70A1" w:rsidRPr="00112425" w:rsidRDefault="007C70A1" w:rsidP="00BA771A">
      <w:pPr>
        <w:pStyle w:val="tekst1"/>
        <w:keepNext/>
        <w:keepLines/>
        <w:spacing w:before="0" w:line="240" w:lineRule="auto"/>
        <w:rPr>
          <w:rFonts w:ascii="Tahoma" w:hAnsi="Tahoma" w:cs="Tahoma"/>
          <w:sz w:val="20"/>
        </w:rPr>
      </w:pPr>
    </w:p>
    <w:p w14:paraId="37299A43" w14:textId="77777777" w:rsidR="00404799" w:rsidRPr="00112425" w:rsidRDefault="00404799" w:rsidP="00BA771A">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520FCADD" w14:textId="77777777" w:rsidR="00404799" w:rsidRPr="00112425" w:rsidRDefault="00404799" w:rsidP="00BA771A">
      <w:pPr>
        <w:keepNext/>
        <w:keepLines/>
        <w:jc w:val="both"/>
        <w:rPr>
          <w:rFonts w:ascii="Tahoma" w:hAnsi="Tahoma" w:cs="Tahoma"/>
        </w:rPr>
      </w:pPr>
    </w:p>
    <w:p w14:paraId="42E667E9" w14:textId="77777777" w:rsidR="002C5A51" w:rsidRDefault="00404799" w:rsidP="00BA771A">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1C2D3781" w14:textId="77777777" w:rsidR="002C5A51" w:rsidRDefault="002C5A51" w:rsidP="00BA771A">
      <w:pPr>
        <w:keepNext/>
        <w:keepLines/>
        <w:jc w:val="both"/>
        <w:rPr>
          <w:rFonts w:ascii="Tahoma" w:hAnsi="Tahoma" w:cs="Tahoma"/>
        </w:rPr>
      </w:pPr>
    </w:p>
    <w:p w14:paraId="0DB70BE2" w14:textId="77777777" w:rsidR="000C4341" w:rsidRPr="008C53AF" w:rsidRDefault="00404799" w:rsidP="00BA771A">
      <w:pPr>
        <w:keepNext/>
        <w:keepLines/>
        <w:jc w:val="both"/>
        <w:rPr>
          <w:rFonts w:ascii="Tahoma" w:hAnsi="Tahoma" w:cs="Tahoma"/>
        </w:rPr>
      </w:pPr>
      <w:r w:rsidRPr="00112425">
        <w:rPr>
          <w:rFonts w:ascii="Tahoma" w:hAnsi="Tahoma" w:cs="Tahoma"/>
        </w:rPr>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424FA389" w14:textId="77777777" w:rsidR="009A5F76" w:rsidRPr="00112425" w:rsidRDefault="009A5F76" w:rsidP="00BA771A">
      <w:pPr>
        <w:pStyle w:val="tekst1"/>
        <w:keepNext/>
        <w:keepLines/>
        <w:spacing w:before="0" w:line="240" w:lineRule="auto"/>
        <w:rPr>
          <w:rFonts w:ascii="Tahoma" w:hAnsi="Tahoma" w:cs="Tahoma"/>
          <w:sz w:val="20"/>
        </w:rPr>
      </w:pPr>
    </w:p>
    <w:p w14:paraId="04418EB9" w14:textId="77777777" w:rsidR="007C70A1" w:rsidRPr="00112425" w:rsidRDefault="007C70A1" w:rsidP="00BA771A">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20CFB6A" w14:textId="77777777" w:rsidR="007C70A1" w:rsidRPr="00112425" w:rsidRDefault="007C70A1" w:rsidP="00BA771A">
      <w:pPr>
        <w:keepNext/>
        <w:keepLines/>
        <w:jc w:val="both"/>
        <w:rPr>
          <w:rFonts w:ascii="Tahoma" w:hAnsi="Tahoma" w:cs="Tahoma"/>
        </w:rPr>
      </w:pPr>
    </w:p>
    <w:p w14:paraId="2715F1CB" w14:textId="77777777" w:rsidR="007C70A1" w:rsidRPr="00112425" w:rsidRDefault="00787A19" w:rsidP="00BA771A">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FE9BBE3" w14:textId="77777777" w:rsidR="005D1D6C" w:rsidRPr="00112425" w:rsidRDefault="005D1D6C" w:rsidP="00BA771A">
      <w:pPr>
        <w:keepNext/>
        <w:keepLines/>
        <w:jc w:val="both"/>
        <w:rPr>
          <w:rFonts w:ascii="Tahoma" w:hAnsi="Tahoma" w:cs="Tahoma"/>
        </w:rPr>
      </w:pPr>
    </w:p>
    <w:p w14:paraId="14D99D5A" w14:textId="77777777" w:rsidR="005D1D6C" w:rsidRPr="00112425" w:rsidRDefault="00837427" w:rsidP="00BA771A">
      <w:pPr>
        <w:keepNext/>
        <w:keepLines/>
        <w:numPr>
          <w:ilvl w:val="1"/>
          <w:numId w:val="2"/>
        </w:numPr>
        <w:jc w:val="both"/>
        <w:rPr>
          <w:rFonts w:ascii="Tahoma" w:hAnsi="Tahoma" w:cs="Tahoma"/>
          <w:b/>
        </w:rPr>
      </w:pPr>
      <w:r w:rsidRPr="00112425">
        <w:rPr>
          <w:rFonts w:ascii="Tahoma" w:hAnsi="Tahoma" w:cs="Tahoma"/>
          <w:b/>
        </w:rPr>
        <w:t>Celovitost ponudbe</w:t>
      </w:r>
    </w:p>
    <w:p w14:paraId="7B764DC6" w14:textId="77777777" w:rsidR="00837427" w:rsidRPr="00112425" w:rsidRDefault="00837427" w:rsidP="00BA771A">
      <w:pPr>
        <w:keepNext/>
        <w:keepLines/>
        <w:jc w:val="both"/>
        <w:rPr>
          <w:rFonts w:ascii="Tahoma" w:hAnsi="Tahoma" w:cs="Tahoma"/>
        </w:rPr>
      </w:pPr>
    </w:p>
    <w:p w14:paraId="04929B18" w14:textId="0C01F1AF" w:rsidR="005154C7" w:rsidRPr="00112425" w:rsidRDefault="005154C7" w:rsidP="00BA771A">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7C65D2">
        <w:rPr>
          <w:rFonts w:ascii="Tahoma" w:hAnsi="Tahoma" w:cs="Tahoma"/>
          <w:bCs/>
        </w:rPr>
        <w:t>VKS-103/22</w:t>
      </w:r>
      <w:r w:rsidRPr="00112425">
        <w:rPr>
          <w:rFonts w:ascii="Tahoma" w:hAnsi="Tahoma" w:cs="Tahoma"/>
        </w:rPr>
        <w:t>, bo naročnik tako ponudbo izključil iz sodelovanja v postopku oddaje javnega naročila.</w:t>
      </w:r>
    </w:p>
    <w:p w14:paraId="0754AC6F" w14:textId="77777777" w:rsidR="00A149A7" w:rsidRDefault="00A149A7" w:rsidP="00BA771A">
      <w:pPr>
        <w:keepNext/>
        <w:keepLines/>
        <w:jc w:val="both"/>
        <w:rPr>
          <w:rFonts w:ascii="Tahoma" w:hAnsi="Tahoma" w:cs="Tahoma"/>
        </w:rPr>
      </w:pPr>
    </w:p>
    <w:p w14:paraId="5667C117" w14:textId="77777777" w:rsidR="000C4341" w:rsidRDefault="000C4341" w:rsidP="00BA771A">
      <w:pPr>
        <w:keepNext/>
        <w:keepLines/>
        <w:numPr>
          <w:ilvl w:val="1"/>
          <w:numId w:val="2"/>
        </w:numPr>
        <w:jc w:val="both"/>
        <w:rPr>
          <w:rFonts w:ascii="Tahoma" w:hAnsi="Tahoma" w:cs="Tahoma"/>
          <w:b/>
        </w:rPr>
      </w:pPr>
      <w:r>
        <w:rPr>
          <w:rFonts w:ascii="Tahoma" w:hAnsi="Tahoma" w:cs="Tahoma"/>
          <w:b/>
        </w:rPr>
        <w:t>Samostojna ponudba</w:t>
      </w:r>
    </w:p>
    <w:p w14:paraId="656773FB" w14:textId="77777777" w:rsidR="000C4341" w:rsidRPr="00B0702A" w:rsidRDefault="000C4341" w:rsidP="00BA771A">
      <w:pPr>
        <w:keepNext/>
        <w:keepLines/>
        <w:jc w:val="both"/>
        <w:rPr>
          <w:rFonts w:ascii="Tahoma" w:hAnsi="Tahoma" w:cs="Tahoma"/>
        </w:rPr>
      </w:pPr>
    </w:p>
    <w:p w14:paraId="4CD96236" w14:textId="77777777" w:rsidR="000C4341" w:rsidRPr="00B0702A" w:rsidRDefault="000C4341" w:rsidP="00BA771A">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4A999F63" w14:textId="77777777" w:rsidR="000C4341" w:rsidRPr="00112425" w:rsidRDefault="000C4341" w:rsidP="00BA771A">
      <w:pPr>
        <w:keepNext/>
        <w:keepLines/>
        <w:jc w:val="both"/>
        <w:rPr>
          <w:rFonts w:ascii="Tahoma" w:hAnsi="Tahoma" w:cs="Tahoma"/>
        </w:rPr>
      </w:pPr>
    </w:p>
    <w:p w14:paraId="028476C7" w14:textId="77777777" w:rsidR="00581FA8" w:rsidRPr="00112425" w:rsidRDefault="00581FA8" w:rsidP="00BA771A">
      <w:pPr>
        <w:keepNext/>
        <w:keepLines/>
        <w:numPr>
          <w:ilvl w:val="1"/>
          <w:numId w:val="2"/>
        </w:numPr>
        <w:jc w:val="both"/>
        <w:rPr>
          <w:rFonts w:ascii="Tahoma" w:hAnsi="Tahoma" w:cs="Tahoma"/>
          <w:b/>
        </w:rPr>
      </w:pPr>
      <w:r w:rsidRPr="00112425">
        <w:rPr>
          <w:rFonts w:ascii="Tahoma" w:hAnsi="Tahoma" w:cs="Tahoma"/>
          <w:b/>
        </w:rPr>
        <w:t>Skupna ponudba</w:t>
      </w:r>
    </w:p>
    <w:p w14:paraId="2ECD73A8" w14:textId="77777777" w:rsidR="005154C7" w:rsidRPr="00112425" w:rsidRDefault="005154C7" w:rsidP="00BA771A">
      <w:pPr>
        <w:pStyle w:val="tekst1"/>
        <w:keepNext/>
        <w:keepLines/>
        <w:tabs>
          <w:tab w:val="left" w:pos="180"/>
        </w:tabs>
        <w:suppressAutoHyphens/>
        <w:spacing w:before="0" w:line="240" w:lineRule="auto"/>
        <w:ind w:left="720"/>
        <w:rPr>
          <w:rFonts w:ascii="Tahoma" w:hAnsi="Tahoma" w:cs="Tahoma"/>
          <w:sz w:val="20"/>
        </w:rPr>
      </w:pPr>
    </w:p>
    <w:p w14:paraId="1ADAB2D3" w14:textId="77777777" w:rsidR="00C5165E" w:rsidRPr="00112425" w:rsidRDefault="00C5165E" w:rsidP="00BA771A">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30B1B5F"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6C25F9BB"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07EA5C32"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44DF94F3"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5061FD40"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A3D6B52"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014B1849"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8EF66C9"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534704B0"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668BA6CE"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lastRenderedPageBreak/>
        <w:t>nosilca finančnih zavarovanj za zavarovanje dobre izvedbe posla,</w:t>
      </w:r>
    </w:p>
    <w:p w14:paraId="168B28FF" w14:textId="77777777" w:rsidR="00C5165E" w:rsidRPr="00112425" w:rsidRDefault="00C5165E" w:rsidP="00BA771A">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73B07149" w14:textId="77777777" w:rsidR="00C5165E" w:rsidRPr="00112425" w:rsidRDefault="00C5165E" w:rsidP="00BA771A">
      <w:pPr>
        <w:keepNext/>
        <w:keepLines/>
        <w:numPr>
          <w:ilvl w:val="0"/>
          <w:numId w:val="26"/>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52F6F5A1" w14:textId="77777777" w:rsidR="00C5165E" w:rsidRPr="00112425" w:rsidRDefault="00C5165E" w:rsidP="00BA771A">
      <w:pPr>
        <w:keepNext/>
        <w:keepLines/>
        <w:jc w:val="both"/>
        <w:rPr>
          <w:rFonts w:ascii="Tahoma" w:hAnsi="Tahoma" w:cs="Tahoma"/>
          <w:u w:val="single"/>
        </w:rPr>
      </w:pPr>
    </w:p>
    <w:p w14:paraId="673A01EB" w14:textId="77777777" w:rsidR="00C5165E" w:rsidRPr="00112425" w:rsidRDefault="00C5165E" w:rsidP="00BA771A">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drugače določeno.</w:t>
      </w:r>
      <w:r w:rsidRPr="00112425">
        <w:rPr>
          <w:rFonts w:ascii="Tahoma" w:hAnsi="Tahoma" w:cs="Tahoma"/>
          <w:sz w:val="20"/>
        </w:rPr>
        <w:t xml:space="preserve"> Vsak član skupine izvajalcev v okviru skupne ponudbe odgovarja naročniku neomejeno solidarno.</w:t>
      </w:r>
    </w:p>
    <w:p w14:paraId="37688BCF" w14:textId="77777777" w:rsidR="00C5165E" w:rsidRDefault="00C5165E" w:rsidP="00BA771A">
      <w:pPr>
        <w:keepNext/>
        <w:keepLines/>
        <w:jc w:val="both"/>
        <w:rPr>
          <w:rFonts w:ascii="Tahoma" w:hAnsi="Tahoma" w:cs="Tahoma"/>
        </w:rPr>
      </w:pPr>
    </w:p>
    <w:p w14:paraId="40C84C35" w14:textId="77777777" w:rsidR="000C4341" w:rsidRDefault="000C4341" w:rsidP="00BA771A">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5F205615" w14:textId="77777777" w:rsidR="000C4341" w:rsidRDefault="000C4341" w:rsidP="002156D6">
      <w:pPr>
        <w:keepNext/>
        <w:keepLines/>
        <w:numPr>
          <w:ilvl w:val="0"/>
          <w:numId w:val="26"/>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69352BF" w14:textId="77777777" w:rsidR="000C4341" w:rsidRPr="001B4647" w:rsidRDefault="00995C6A" w:rsidP="002156D6">
      <w:pPr>
        <w:keepNext/>
        <w:keepLines/>
        <w:numPr>
          <w:ilvl w:val="0"/>
          <w:numId w:val="26"/>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0CDA518A" w14:textId="77777777" w:rsidR="000C4341" w:rsidRDefault="000C4341" w:rsidP="002156D6">
      <w:pPr>
        <w:keepNext/>
        <w:keepLines/>
        <w:numPr>
          <w:ilvl w:val="0"/>
          <w:numId w:val="26"/>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2E76E131" w14:textId="77777777" w:rsidR="00995C6A" w:rsidRPr="00995C6A" w:rsidRDefault="00995C6A" w:rsidP="002156D6">
      <w:pPr>
        <w:keepNext/>
        <w:keepLines/>
        <w:numPr>
          <w:ilvl w:val="0"/>
          <w:numId w:val="26"/>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21A9E846" w14:textId="77777777" w:rsidR="000C4341" w:rsidRPr="001B4647" w:rsidRDefault="000C4341" w:rsidP="002156D6">
      <w:pPr>
        <w:keepNext/>
        <w:keepLines/>
        <w:numPr>
          <w:ilvl w:val="0"/>
          <w:numId w:val="26"/>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E40863F" w14:textId="77777777" w:rsidR="000C4341" w:rsidRPr="001B4647" w:rsidRDefault="000C4341" w:rsidP="002156D6">
      <w:pPr>
        <w:keepNext/>
        <w:keepLines/>
        <w:numPr>
          <w:ilvl w:val="0"/>
          <w:numId w:val="26"/>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5C6AD6EF" w14:textId="77777777" w:rsidR="00B70D9F" w:rsidRDefault="00B70D9F" w:rsidP="00B70D9F">
      <w:pPr>
        <w:keepNext/>
        <w:keepLines/>
        <w:jc w:val="both"/>
        <w:rPr>
          <w:rFonts w:ascii="Tahoma" w:hAnsi="Tahoma" w:cs="Tahoma"/>
        </w:rPr>
      </w:pPr>
    </w:p>
    <w:p w14:paraId="09C46392" w14:textId="77777777" w:rsidR="00B70D9F" w:rsidRDefault="00B70D9F" w:rsidP="00B70D9F">
      <w:pPr>
        <w:keepNext/>
        <w:keepLines/>
        <w:jc w:val="both"/>
        <w:rPr>
          <w:rFonts w:ascii="Tahoma" w:hAnsi="Tahoma" w:cs="Tahoma"/>
        </w:rPr>
      </w:pPr>
      <w:r>
        <w:rPr>
          <w:rFonts w:ascii="Tahoma" w:hAnsi="Tahoma" w:cs="Tahoma"/>
        </w:rPr>
        <w:t>Priloga 3/1 se izpolni za vsakega od sodelujočih subjektov v ponudbi ločeno.</w:t>
      </w:r>
    </w:p>
    <w:p w14:paraId="4E2C9C39" w14:textId="77777777" w:rsidR="00B70D9F" w:rsidRPr="00112425" w:rsidRDefault="00B70D9F" w:rsidP="00B70D9F">
      <w:pPr>
        <w:keepNext/>
        <w:keepLines/>
        <w:jc w:val="both"/>
        <w:rPr>
          <w:rFonts w:ascii="Tahoma" w:hAnsi="Tahoma" w:cs="Tahoma"/>
        </w:rPr>
      </w:pPr>
    </w:p>
    <w:p w14:paraId="20721BCA" w14:textId="77777777" w:rsidR="00F1423B" w:rsidRPr="00112425" w:rsidRDefault="00F1423B" w:rsidP="00BA771A">
      <w:pPr>
        <w:keepNext/>
        <w:keepLines/>
        <w:numPr>
          <w:ilvl w:val="1"/>
          <w:numId w:val="2"/>
        </w:numPr>
        <w:jc w:val="both"/>
        <w:rPr>
          <w:rFonts w:ascii="Tahoma" w:hAnsi="Tahoma" w:cs="Tahoma"/>
          <w:b/>
        </w:rPr>
      </w:pPr>
      <w:r w:rsidRPr="00112425">
        <w:rPr>
          <w:rFonts w:ascii="Tahoma" w:hAnsi="Tahoma" w:cs="Tahoma"/>
          <w:b/>
        </w:rPr>
        <w:t>Ponudba s podizvajalci</w:t>
      </w:r>
    </w:p>
    <w:p w14:paraId="54A0C922" w14:textId="77777777" w:rsidR="005154C7" w:rsidRPr="00112425" w:rsidRDefault="005154C7" w:rsidP="00BA771A">
      <w:pPr>
        <w:keepNext/>
        <w:keepLines/>
        <w:jc w:val="both"/>
        <w:rPr>
          <w:rFonts w:ascii="Tahoma" w:hAnsi="Tahoma" w:cs="Tahoma"/>
        </w:rPr>
      </w:pPr>
    </w:p>
    <w:p w14:paraId="3750F265" w14:textId="77777777" w:rsidR="00BD2B67" w:rsidRPr="00112425" w:rsidRDefault="00BD2B67" w:rsidP="00BA771A">
      <w:pPr>
        <w:keepNext/>
        <w:keepLines/>
        <w:spacing w:after="120"/>
        <w:jc w:val="both"/>
        <w:rPr>
          <w:rFonts w:ascii="Tahoma" w:hAnsi="Tahoma" w:cs="Tahoma"/>
        </w:rPr>
      </w:pPr>
      <w:r w:rsidRPr="00112425">
        <w:rPr>
          <w:rFonts w:ascii="Tahoma" w:hAnsi="Tahoma" w:cs="Tahoma"/>
        </w:rPr>
        <w:t>V kolikor namerava ponudnik izvajati predmet javnega naročil s podizvajalci, mora v ponudbi:</w:t>
      </w:r>
    </w:p>
    <w:p w14:paraId="376FECC0" w14:textId="77777777" w:rsidR="00BD2B67" w:rsidRPr="00112425" w:rsidRDefault="00BD2B67" w:rsidP="00BA771A">
      <w:pPr>
        <w:keepNext/>
        <w:keepLines/>
        <w:numPr>
          <w:ilvl w:val="0"/>
          <w:numId w:val="26"/>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5BDA5658" w14:textId="77777777" w:rsidR="00BD2B67" w:rsidRPr="00112425" w:rsidRDefault="00BD2B67" w:rsidP="00BA771A">
      <w:pPr>
        <w:keepNext/>
        <w:keepLines/>
        <w:numPr>
          <w:ilvl w:val="0"/>
          <w:numId w:val="26"/>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622F4A94" w14:textId="77777777" w:rsidR="00BD2B67" w:rsidRPr="00112425" w:rsidRDefault="00BD2B67" w:rsidP="00BA771A">
      <w:pPr>
        <w:keepNext/>
        <w:keepLines/>
        <w:numPr>
          <w:ilvl w:val="0"/>
          <w:numId w:val="26"/>
        </w:numPr>
        <w:ind w:left="714" w:hanging="357"/>
        <w:jc w:val="both"/>
        <w:rPr>
          <w:rFonts w:ascii="Tahoma" w:hAnsi="Tahoma" w:cs="Tahoma"/>
        </w:rPr>
      </w:pPr>
      <w:r w:rsidRPr="00112425">
        <w:rPr>
          <w:rFonts w:ascii="Tahoma" w:hAnsi="Tahoma" w:cs="Tahoma"/>
        </w:rPr>
        <w:t>navesti kontaktne podatke in zakonite zastopnike predlaganih podizvajalcev,</w:t>
      </w:r>
    </w:p>
    <w:p w14:paraId="4B4CFD16" w14:textId="77777777" w:rsidR="00995C6A" w:rsidRDefault="00BD2B67" w:rsidP="00BA771A">
      <w:pPr>
        <w:keepNext/>
        <w:keepLines/>
        <w:numPr>
          <w:ilvl w:val="0"/>
          <w:numId w:val="26"/>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63960F5B" w14:textId="77777777" w:rsid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0ED7F226" w14:textId="77777777" w:rsidR="00BD2B67" w:rsidRP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0D71585A" w14:textId="77777777" w:rsidR="00BD2B67" w:rsidRP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50571F2E" w14:textId="77777777" w:rsidR="00BD2B67" w:rsidRP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954012D" w14:textId="77777777" w:rsidR="00BD2B67" w:rsidRP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66BDF08A" w14:textId="77777777" w:rsidR="00BD2B67" w:rsidRPr="00995C6A" w:rsidRDefault="00995C6A" w:rsidP="00BA771A">
      <w:pPr>
        <w:keepNext/>
        <w:keepLines/>
        <w:numPr>
          <w:ilvl w:val="0"/>
          <w:numId w:val="26"/>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1FC1CC21" w14:textId="77777777" w:rsidR="00BD2B67" w:rsidRDefault="00BD2B67" w:rsidP="00BA771A">
      <w:pPr>
        <w:keepNext/>
        <w:keepLines/>
        <w:jc w:val="both"/>
        <w:rPr>
          <w:rFonts w:ascii="Tahoma" w:hAnsi="Tahoma" w:cs="Tahoma"/>
        </w:rPr>
      </w:pPr>
    </w:p>
    <w:p w14:paraId="68C0DA57" w14:textId="77777777" w:rsidR="00B70D9F" w:rsidRDefault="00B70D9F" w:rsidP="00B70D9F">
      <w:pPr>
        <w:keepNext/>
        <w:keepLines/>
        <w:jc w:val="both"/>
        <w:rPr>
          <w:rFonts w:ascii="Tahoma" w:hAnsi="Tahoma" w:cs="Tahoma"/>
        </w:rPr>
      </w:pPr>
      <w:r>
        <w:rPr>
          <w:rFonts w:ascii="Tahoma" w:hAnsi="Tahoma" w:cs="Tahoma"/>
        </w:rPr>
        <w:t>Priloge se izpolnijo za vsakega od sodelujočih podizvajalcev v ponudbi ločeno.</w:t>
      </w:r>
    </w:p>
    <w:p w14:paraId="498518F7" w14:textId="77777777" w:rsidR="00B70D9F" w:rsidRPr="00112425" w:rsidRDefault="00B70D9F" w:rsidP="00BA771A">
      <w:pPr>
        <w:keepNext/>
        <w:keepLines/>
        <w:jc w:val="both"/>
        <w:rPr>
          <w:rFonts w:ascii="Tahoma" w:hAnsi="Tahoma" w:cs="Tahoma"/>
        </w:rPr>
      </w:pPr>
    </w:p>
    <w:p w14:paraId="121BA203" w14:textId="77777777" w:rsidR="005154C7" w:rsidRPr="00112425" w:rsidRDefault="005154C7" w:rsidP="00BA771A">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4922FE3E" w14:textId="77777777" w:rsidR="005154C7" w:rsidRPr="00112425" w:rsidRDefault="005154C7" w:rsidP="00BA771A">
      <w:pPr>
        <w:keepNext/>
        <w:keepLines/>
        <w:jc w:val="both"/>
        <w:rPr>
          <w:rFonts w:ascii="Tahoma" w:hAnsi="Tahoma" w:cs="Tahoma"/>
        </w:rPr>
      </w:pPr>
    </w:p>
    <w:p w14:paraId="5E80705B" w14:textId="77777777" w:rsidR="005154C7" w:rsidRPr="00112425" w:rsidRDefault="005154C7" w:rsidP="00BA771A">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0063391D" w14:textId="77777777" w:rsidR="005154C7" w:rsidRPr="00112425" w:rsidRDefault="005154C7" w:rsidP="00BA771A">
      <w:pPr>
        <w:keepNext/>
        <w:keepLines/>
        <w:jc w:val="both"/>
        <w:rPr>
          <w:rFonts w:ascii="Tahoma" w:hAnsi="Tahoma" w:cs="Tahoma"/>
        </w:rPr>
      </w:pPr>
    </w:p>
    <w:p w14:paraId="7992D025" w14:textId="77777777" w:rsidR="005154C7" w:rsidRPr="00112425" w:rsidRDefault="00AB395C" w:rsidP="00BA771A">
      <w:pPr>
        <w:keepNext/>
        <w:keepLines/>
        <w:numPr>
          <w:ilvl w:val="12"/>
          <w:numId w:val="0"/>
        </w:numPr>
        <w:jc w:val="both"/>
      </w:pPr>
      <w:r w:rsidRPr="00112425">
        <w:rPr>
          <w:rFonts w:ascii="Tahoma" w:hAnsi="Tahoma" w:cs="Tahoma"/>
          <w:kern w:val="16"/>
        </w:rPr>
        <w:lastRenderedPageBreak/>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104807A4" w14:textId="77777777" w:rsidR="005154C7" w:rsidRPr="00112425" w:rsidRDefault="005154C7" w:rsidP="00BA771A">
      <w:pPr>
        <w:keepNext/>
        <w:keepLines/>
        <w:jc w:val="both"/>
        <w:rPr>
          <w:rFonts w:ascii="Tahoma" w:hAnsi="Tahoma" w:cs="Tahoma"/>
        </w:rPr>
      </w:pPr>
    </w:p>
    <w:p w14:paraId="3659EB88" w14:textId="77777777" w:rsidR="00BD2B67" w:rsidRPr="00112425" w:rsidRDefault="00BD2B67" w:rsidP="00BA771A">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32AD88CA" w14:textId="77777777" w:rsidR="00BD2B67" w:rsidRPr="00112425" w:rsidRDefault="00BD2B67" w:rsidP="00BA771A">
      <w:pPr>
        <w:keepNext/>
        <w:keepLines/>
        <w:jc w:val="both"/>
        <w:rPr>
          <w:rFonts w:ascii="Tahoma" w:hAnsi="Tahoma" w:cs="Tahoma"/>
        </w:rPr>
      </w:pPr>
    </w:p>
    <w:p w14:paraId="466572B1" w14:textId="77777777" w:rsidR="00BD2B67" w:rsidRDefault="00BD2B67" w:rsidP="00BA771A">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3CEDCAD1" w14:textId="77777777" w:rsidR="00995C6A" w:rsidRPr="00112425" w:rsidRDefault="00995C6A" w:rsidP="00BA771A">
      <w:pPr>
        <w:keepNext/>
        <w:keepLines/>
        <w:jc w:val="both"/>
        <w:rPr>
          <w:rFonts w:ascii="Tahoma" w:hAnsi="Tahoma" w:cs="Tahoma"/>
        </w:rPr>
      </w:pPr>
    </w:p>
    <w:p w14:paraId="098A7797" w14:textId="77777777" w:rsidR="00BD2B67" w:rsidRPr="00112425" w:rsidRDefault="00BD2B67" w:rsidP="00BA771A">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201A9028" w14:textId="77777777" w:rsidR="001B7B78" w:rsidRPr="00112425" w:rsidRDefault="001B7B78" w:rsidP="00BA771A">
      <w:pPr>
        <w:keepNext/>
        <w:keepLines/>
        <w:jc w:val="both"/>
        <w:rPr>
          <w:rFonts w:ascii="Tahoma" w:hAnsi="Tahoma" w:cs="Tahoma"/>
        </w:rPr>
      </w:pPr>
    </w:p>
    <w:p w14:paraId="36192021" w14:textId="77777777" w:rsidR="00BD2B67" w:rsidRDefault="00BD2B67" w:rsidP="00BA771A">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7CF26468" w14:textId="77777777" w:rsidR="00876D80" w:rsidRPr="00112425" w:rsidRDefault="00876D80" w:rsidP="00BA771A">
      <w:pPr>
        <w:keepNext/>
        <w:keepLines/>
        <w:numPr>
          <w:ilvl w:val="12"/>
          <w:numId w:val="0"/>
        </w:numPr>
        <w:jc w:val="both"/>
        <w:rPr>
          <w:rFonts w:ascii="Tahoma" w:hAnsi="Tahoma" w:cs="Tahoma"/>
          <w:kern w:val="16"/>
        </w:rPr>
      </w:pPr>
    </w:p>
    <w:p w14:paraId="7A02E27D" w14:textId="77777777" w:rsidR="00AB395C" w:rsidRPr="00112425" w:rsidRDefault="00AB395C" w:rsidP="00BA771A">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5BB7C73A" w14:textId="77777777" w:rsidR="00A149A7" w:rsidRDefault="00A149A7" w:rsidP="00BA771A">
      <w:pPr>
        <w:keepNext/>
        <w:keepLines/>
        <w:jc w:val="both"/>
        <w:rPr>
          <w:rFonts w:ascii="Tahoma" w:hAnsi="Tahoma" w:cs="Tahoma"/>
        </w:rPr>
      </w:pPr>
    </w:p>
    <w:p w14:paraId="3462D29D" w14:textId="77777777" w:rsidR="005154C7" w:rsidRPr="00112425" w:rsidRDefault="005154C7" w:rsidP="00BA771A">
      <w:pPr>
        <w:keepNext/>
        <w:keepLines/>
        <w:numPr>
          <w:ilvl w:val="1"/>
          <w:numId w:val="2"/>
        </w:numPr>
        <w:jc w:val="both"/>
        <w:rPr>
          <w:rFonts w:ascii="Tahoma" w:hAnsi="Tahoma" w:cs="Tahoma"/>
          <w:b/>
        </w:rPr>
      </w:pPr>
      <w:r w:rsidRPr="00112425">
        <w:rPr>
          <w:rFonts w:ascii="Tahoma" w:hAnsi="Tahoma" w:cs="Tahoma"/>
          <w:b/>
        </w:rPr>
        <w:t>Uporaba zmogljivosti drugih subjektov</w:t>
      </w:r>
    </w:p>
    <w:p w14:paraId="4E36A302" w14:textId="77777777" w:rsidR="005154C7" w:rsidRPr="00112425" w:rsidRDefault="005154C7" w:rsidP="00BA771A">
      <w:pPr>
        <w:keepNext/>
        <w:keepLines/>
        <w:ind w:left="720"/>
        <w:jc w:val="both"/>
        <w:rPr>
          <w:rFonts w:ascii="Tahoma" w:hAnsi="Tahoma" w:cs="Tahoma"/>
          <w:b/>
        </w:rPr>
      </w:pPr>
    </w:p>
    <w:p w14:paraId="211852A1" w14:textId="77777777" w:rsidR="000C4341" w:rsidRPr="00C8579C" w:rsidRDefault="000C4341" w:rsidP="00BA771A">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D26A83B" w14:textId="77777777" w:rsidR="000C4341" w:rsidRPr="00C8579C" w:rsidRDefault="000C4341" w:rsidP="00BA771A">
      <w:pPr>
        <w:keepNext/>
        <w:keepLines/>
        <w:jc w:val="both"/>
        <w:rPr>
          <w:rFonts w:ascii="Tahoma" w:hAnsi="Tahoma" w:cs="Tahoma"/>
        </w:rPr>
      </w:pPr>
    </w:p>
    <w:p w14:paraId="0F10ACB0" w14:textId="77777777" w:rsidR="000C4341" w:rsidRDefault="000C4341" w:rsidP="00BA771A">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DBD99D5" w14:textId="77777777" w:rsidR="002156D6" w:rsidRDefault="002156D6" w:rsidP="00BA771A">
      <w:pPr>
        <w:keepNext/>
        <w:keepLines/>
        <w:autoSpaceDE w:val="0"/>
        <w:autoSpaceDN w:val="0"/>
        <w:adjustRightInd w:val="0"/>
        <w:jc w:val="both"/>
        <w:rPr>
          <w:rFonts w:ascii="Tahoma" w:hAnsi="Tahoma" w:cs="Tahoma"/>
        </w:rPr>
      </w:pPr>
    </w:p>
    <w:p w14:paraId="3DC33534" w14:textId="77777777" w:rsidR="000C4341" w:rsidRPr="0072622B" w:rsidRDefault="000C4341" w:rsidP="00BA771A">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04DCE7E8" w14:textId="77777777" w:rsidR="000C4341" w:rsidRPr="00C8579C" w:rsidRDefault="000C4341" w:rsidP="00BA771A">
      <w:pPr>
        <w:pStyle w:val="Telobesedila2"/>
        <w:keepNext/>
        <w:keepLines/>
        <w:rPr>
          <w:rFonts w:ascii="Tahoma" w:hAnsi="Tahoma" w:cs="Tahoma"/>
          <w:b w:val="0"/>
          <w:lang w:val="sl-SI"/>
        </w:rPr>
      </w:pPr>
    </w:p>
    <w:p w14:paraId="29B964DB" w14:textId="77777777" w:rsidR="000C4341" w:rsidRPr="00C8579C" w:rsidRDefault="000C4341" w:rsidP="00BA771A">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85EFA87" w14:textId="77777777" w:rsidR="00995C6A" w:rsidRDefault="00995C6A" w:rsidP="00BA771A">
      <w:pPr>
        <w:keepNext/>
        <w:keepLines/>
        <w:numPr>
          <w:ilvl w:val="0"/>
          <w:numId w:val="3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7EBDE621" w14:textId="77777777" w:rsidR="00995C6A" w:rsidRDefault="00995C6A" w:rsidP="00BA771A">
      <w:pPr>
        <w:keepNext/>
        <w:keepLines/>
        <w:numPr>
          <w:ilvl w:val="0"/>
          <w:numId w:val="3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6327F11" w14:textId="77777777" w:rsidR="009B7908" w:rsidRPr="009B7908" w:rsidRDefault="009B7908" w:rsidP="009B7908">
      <w:pPr>
        <w:keepNext/>
        <w:keepLines/>
        <w:numPr>
          <w:ilvl w:val="0"/>
          <w:numId w:val="3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6A418B69" w14:textId="77777777" w:rsidR="008F6CF8" w:rsidRDefault="00995C6A" w:rsidP="00BA771A">
      <w:pPr>
        <w:pStyle w:val="Odstavekseznama"/>
        <w:keepNext/>
        <w:keepLines/>
        <w:numPr>
          <w:ilvl w:val="0"/>
          <w:numId w:val="3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F8E2BFC" w14:textId="77777777" w:rsidR="000C4341" w:rsidRPr="00C8579C" w:rsidRDefault="008F6CF8" w:rsidP="00BA771A">
      <w:pPr>
        <w:pStyle w:val="Odstavekseznama"/>
        <w:keepNext/>
        <w:keepLines/>
        <w:numPr>
          <w:ilvl w:val="0"/>
          <w:numId w:val="38"/>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3C3A5184" w14:textId="77777777" w:rsidR="000C4341" w:rsidRDefault="000C4341" w:rsidP="00BA771A">
      <w:pPr>
        <w:keepNext/>
        <w:keepLines/>
        <w:jc w:val="both"/>
        <w:rPr>
          <w:rFonts w:ascii="Tahoma" w:hAnsi="Tahoma" w:cs="Tahoma"/>
        </w:rPr>
      </w:pPr>
    </w:p>
    <w:p w14:paraId="24560F3E" w14:textId="77777777" w:rsidR="00B70D9F" w:rsidRDefault="00B70D9F" w:rsidP="00B70D9F">
      <w:pPr>
        <w:keepNext/>
        <w:keepLines/>
        <w:jc w:val="both"/>
        <w:rPr>
          <w:rFonts w:ascii="Tahoma" w:hAnsi="Tahoma" w:cs="Tahoma"/>
        </w:rPr>
      </w:pPr>
      <w:r>
        <w:rPr>
          <w:rFonts w:ascii="Tahoma" w:hAnsi="Tahoma" w:cs="Tahoma"/>
        </w:rPr>
        <w:t>Priloge se izpolnijo za vsakega od sodelujočih podizvajalcev v ponudbi ločeno.</w:t>
      </w:r>
    </w:p>
    <w:p w14:paraId="149392A5" w14:textId="77777777" w:rsidR="00B70D9F" w:rsidRPr="00C8579C" w:rsidRDefault="00B70D9F" w:rsidP="00BA771A">
      <w:pPr>
        <w:keepNext/>
        <w:keepLines/>
        <w:jc w:val="both"/>
        <w:rPr>
          <w:rFonts w:ascii="Tahoma" w:hAnsi="Tahoma" w:cs="Tahoma"/>
        </w:rPr>
      </w:pPr>
    </w:p>
    <w:p w14:paraId="7C6D849A" w14:textId="77777777" w:rsidR="000C4341" w:rsidRPr="00C8579C" w:rsidRDefault="000C4341" w:rsidP="00BA771A">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084FEC9" w14:textId="77777777" w:rsidR="000C4341" w:rsidRPr="00C8579C" w:rsidRDefault="000C4341" w:rsidP="00BA771A">
      <w:pPr>
        <w:pStyle w:val="Telobesedila2"/>
        <w:keepNext/>
        <w:keepLines/>
        <w:rPr>
          <w:rFonts w:ascii="Tahoma" w:hAnsi="Tahoma" w:cs="Tahoma"/>
          <w:b w:val="0"/>
          <w:lang w:val="sl-SI"/>
        </w:rPr>
      </w:pPr>
    </w:p>
    <w:p w14:paraId="592F1BCA" w14:textId="77777777" w:rsidR="000C4341" w:rsidRPr="00C8579C" w:rsidRDefault="000C4341" w:rsidP="00BA771A">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7F4A0C1D" w14:textId="77777777" w:rsidR="00602923" w:rsidRDefault="00602923" w:rsidP="00BA771A">
      <w:pPr>
        <w:keepNext/>
        <w:keepLines/>
        <w:jc w:val="both"/>
        <w:rPr>
          <w:rFonts w:ascii="Tahoma" w:hAnsi="Tahoma" w:cs="Tahoma"/>
        </w:rPr>
      </w:pPr>
    </w:p>
    <w:p w14:paraId="56BFBEC7" w14:textId="77777777" w:rsidR="005154C7" w:rsidRPr="00112425" w:rsidRDefault="00F1423B" w:rsidP="00BA771A">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1506B715" w14:textId="77777777" w:rsidR="008E187B" w:rsidRPr="00112425" w:rsidRDefault="008E187B" w:rsidP="00BA771A">
      <w:pPr>
        <w:keepNext/>
        <w:keepLines/>
        <w:jc w:val="both"/>
        <w:rPr>
          <w:rFonts w:ascii="Tahoma" w:hAnsi="Tahoma" w:cs="Tahoma"/>
          <w:b/>
          <w:color w:val="000000"/>
        </w:rPr>
      </w:pPr>
    </w:p>
    <w:p w14:paraId="3DAA4B7D" w14:textId="77777777" w:rsidR="00D12766" w:rsidRPr="00112425" w:rsidRDefault="00D12766" w:rsidP="00BA771A">
      <w:pPr>
        <w:keepNext/>
        <w:keepLines/>
        <w:jc w:val="both"/>
        <w:rPr>
          <w:rFonts w:ascii="Tahoma" w:hAnsi="Tahoma" w:cs="Tahoma"/>
        </w:rPr>
      </w:pPr>
      <w:r w:rsidRPr="00112425">
        <w:rPr>
          <w:rFonts w:ascii="Tahoma" w:hAnsi="Tahoma" w:cs="Tahoma"/>
        </w:rPr>
        <w:t>Vrednost razpisanih del je fiksna fco.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491ED05A" w14:textId="77777777" w:rsidR="00D12766" w:rsidRPr="00112425" w:rsidRDefault="00D12766" w:rsidP="00BA771A">
      <w:pPr>
        <w:keepNext/>
        <w:keepLines/>
        <w:jc w:val="both"/>
        <w:rPr>
          <w:rFonts w:ascii="Tahoma" w:hAnsi="Tahoma" w:cs="Tahoma"/>
        </w:rPr>
      </w:pPr>
    </w:p>
    <w:p w14:paraId="3E2BF3A6" w14:textId="77777777" w:rsidR="00D12766" w:rsidRPr="00112425" w:rsidRDefault="00D12766" w:rsidP="00BA771A">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372EF0CF" w14:textId="77777777" w:rsidR="00D12766" w:rsidRPr="00112425" w:rsidRDefault="00D12766" w:rsidP="00BA771A">
      <w:pPr>
        <w:keepNext/>
        <w:keepLines/>
        <w:jc w:val="both"/>
        <w:rPr>
          <w:rFonts w:ascii="Tahoma" w:hAnsi="Tahoma" w:cs="Tahoma"/>
        </w:rPr>
      </w:pPr>
    </w:p>
    <w:p w14:paraId="1ED9164F" w14:textId="77777777" w:rsidR="00D12766" w:rsidRPr="00112425" w:rsidRDefault="00D12766" w:rsidP="00BA771A">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p>
    <w:p w14:paraId="093997C4" w14:textId="77777777" w:rsidR="009919D2" w:rsidRPr="00112425" w:rsidRDefault="009919D2" w:rsidP="00BA771A">
      <w:pPr>
        <w:pStyle w:val="Slog"/>
        <w:keepNext/>
        <w:keepLines/>
        <w:jc w:val="both"/>
        <w:rPr>
          <w:rFonts w:ascii="Tahoma" w:hAnsi="Tahoma" w:cs="Tahoma"/>
          <w:sz w:val="20"/>
          <w:lang w:val="sl-SI"/>
        </w:rPr>
      </w:pPr>
    </w:p>
    <w:p w14:paraId="017FDD20" w14:textId="77777777" w:rsidR="00D12766" w:rsidRPr="00112425" w:rsidRDefault="000C4341" w:rsidP="00BA771A">
      <w:pPr>
        <w:pStyle w:val="Slog"/>
        <w:keepNext/>
        <w:keepLines/>
        <w:jc w:val="both"/>
        <w:rPr>
          <w:rFonts w:ascii="Tahoma" w:hAnsi="Tahoma" w:cs="Tahoma"/>
          <w:sz w:val="20"/>
          <w:lang w:val="sl-SI"/>
        </w:rPr>
      </w:pPr>
      <w:r>
        <w:rPr>
          <w:rFonts w:ascii="Tahoma" w:hAnsi="Tahoma" w:cs="Tahoma"/>
          <w:sz w:val="20"/>
          <w:lang w:val="sl-SI"/>
        </w:rPr>
        <w:t xml:space="preserve">Ponudbeni </w:t>
      </w:r>
      <w:r w:rsidR="00D12766" w:rsidRPr="00112425">
        <w:rPr>
          <w:rFonts w:ascii="Tahoma" w:hAnsi="Tahoma" w:cs="Tahoma"/>
          <w:sz w:val="20"/>
          <w:lang w:val="sl-SI"/>
        </w:rPr>
        <w:t>predračun (popis del)</w:t>
      </w:r>
      <w:r w:rsidR="00B54159">
        <w:rPr>
          <w:rFonts w:ascii="Tahoma" w:hAnsi="Tahoma" w:cs="Tahoma"/>
          <w:sz w:val="20"/>
          <w:lang w:val="sl-SI"/>
        </w:rPr>
        <w:t xml:space="preserve"> </w:t>
      </w:r>
      <w:r w:rsidR="00B54159" w:rsidRPr="00912AFC">
        <w:rPr>
          <w:rFonts w:ascii="Tahoma" w:hAnsi="Tahoma" w:cs="Tahoma"/>
          <w:sz w:val="20"/>
          <w:lang w:val="sl-SI"/>
        </w:rPr>
        <w:t>(Priloga 9)</w:t>
      </w:r>
      <w:r w:rsidR="001159B2" w:rsidRPr="00112425">
        <w:rPr>
          <w:rFonts w:ascii="Tahoma" w:hAnsi="Tahoma" w:cs="Tahoma"/>
          <w:sz w:val="20"/>
          <w:lang w:val="sl-SI"/>
        </w:rPr>
        <w:t xml:space="preserve"> </w:t>
      </w:r>
      <w:r>
        <w:rPr>
          <w:rFonts w:ascii="Tahoma" w:hAnsi="Tahoma" w:cs="Tahoma"/>
          <w:sz w:val="20"/>
          <w:lang w:val="sl-SI"/>
        </w:rPr>
        <w:t>je kot priloga</w:t>
      </w:r>
      <w:r w:rsidR="001159B2" w:rsidRPr="00112425">
        <w:rPr>
          <w:rFonts w:ascii="Tahoma" w:hAnsi="Tahoma" w:cs="Tahoma"/>
          <w:sz w:val="20"/>
          <w:lang w:val="sl-SI"/>
        </w:rPr>
        <w:t xml:space="preserve"> je sestavni</w:t>
      </w:r>
      <w:r w:rsidR="00D12766" w:rsidRPr="00112425">
        <w:rPr>
          <w:rFonts w:ascii="Tahoma" w:hAnsi="Tahoma" w:cs="Tahoma"/>
          <w:sz w:val="20"/>
          <w:lang w:val="sl-SI"/>
        </w:rPr>
        <w:t xml:space="preserve"> del razpisne dokumentacije ter je na voljo ponudnikom v elektronski obliki</w:t>
      </w:r>
      <w:r>
        <w:rPr>
          <w:rFonts w:ascii="Tahoma" w:hAnsi="Tahoma" w:cs="Tahoma"/>
          <w:sz w:val="20"/>
          <w:lang w:val="sl-SI"/>
        </w:rPr>
        <w:t xml:space="preserve"> v excel formatu</w:t>
      </w:r>
      <w:r w:rsidR="00D12766" w:rsidRPr="00112425">
        <w:rPr>
          <w:rFonts w:ascii="Tahoma" w:hAnsi="Tahoma" w:cs="Tahoma"/>
          <w:sz w:val="20"/>
          <w:lang w:val="sl-SI"/>
        </w:rPr>
        <w:t>. Ponudnik mora v celice v stolpcu 'Cena na enoto' vnesti cene na enoto za vse postavke predračuna. Cene na enoto morajo biti izražene v EUR brez DDV.</w:t>
      </w:r>
      <w:r w:rsidR="00D12766" w:rsidRPr="00112425">
        <w:rPr>
          <w:rFonts w:ascii="Tahoma" w:hAnsi="Tahoma" w:cs="Tahoma"/>
          <w:b/>
          <w:sz w:val="20"/>
          <w:lang w:val="sl-SI"/>
        </w:rPr>
        <w:t xml:space="preserve"> </w:t>
      </w:r>
      <w:r w:rsidR="00D12766"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2152BA77" w14:textId="77777777" w:rsidR="00D12766" w:rsidRDefault="00D12766" w:rsidP="00BA771A">
      <w:pPr>
        <w:pStyle w:val="Slog"/>
        <w:keepNext/>
        <w:keepLines/>
        <w:jc w:val="both"/>
        <w:rPr>
          <w:rFonts w:ascii="Tahoma" w:hAnsi="Tahoma" w:cs="Tahoma"/>
          <w:sz w:val="20"/>
          <w:lang w:val="sl-SI"/>
        </w:rPr>
      </w:pPr>
    </w:p>
    <w:p w14:paraId="7DC836A7" w14:textId="77777777" w:rsidR="006B6C6B" w:rsidRDefault="006B6C6B" w:rsidP="00BA771A">
      <w:pPr>
        <w:pStyle w:val="Slog"/>
        <w:keepNext/>
        <w:keepLines/>
        <w:jc w:val="both"/>
        <w:rPr>
          <w:rFonts w:ascii="Tahoma" w:hAnsi="Tahoma" w:cs="Tahoma"/>
          <w:sz w:val="20"/>
          <w:lang w:val="sl-SI"/>
        </w:rPr>
      </w:pPr>
      <w:r>
        <w:rPr>
          <w:rFonts w:ascii="Tahoma" w:hAnsi="Tahoma" w:cs="Tahoma"/>
          <w:sz w:val="20"/>
          <w:lang w:val="sl-SI"/>
        </w:rPr>
        <w:t xml:space="preserve">Ponudnik mora ponudbeni predračun (popis del) predložiti v ponudbi v pdf. formatu. Zaželeno je, da je ponudbeni </w:t>
      </w:r>
      <w:r w:rsidR="005017C8">
        <w:rPr>
          <w:rFonts w:ascii="Tahoma" w:hAnsi="Tahoma" w:cs="Tahoma"/>
          <w:sz w:val="20"/>
          <w:lang w:val="sl-SI"/>
        </w:rPr>
        <w:t>predračun</w:t>
      </w:r>
      <w:r>
        <w:rPr>
          <w:rFonts w:ascii="Tahoma" w:hAnsi="Tahoma" w:cs="Tahoma"/>
          <w:sz w:val="20"/>
          <w:lang w:val="sl-SI"/>
        </w:rPr>
        <w:t xml:space="preserve"> (popis del) priložen tudi v excel formatu. V primeru razlikovanja med ponudbenim predračunom v pdf. formatu in excel formatu, se kot veljaven ponudbeni predračun šteje ponudbeni predračun v pdf. formatu.</w:t>
      </w:r>
    </w:p>
    <w:p w14:paraId="04E59EB1" w14:textId="77777777" w:rsidR="006B6C6B" w:rsidRPr="00112425" w:rsidRDefault="006B6C6B" w:rsidP="00BA771A">
      <w:pPr>
        <w:pStyle w:val="Slog"/>
        <w:keepNext/>
        <w:keepLines/>
        <w:jc w:val="both"/>
        <w:rPr>
          <w:rFonts w:ascii="Tahoma" w:hAnsi="Tahoma" w:cs="Tahoma"/>
          <w:sz w:val="20"/>
          <w:lang w:val="sl-SI"/>
        </w:rPr>
      </w:pPr>
    </w:p>
    <w:p w14:paraId="7805AB76" w14:textId="77777777" w:rsidR="00D12766" w:rsidRPr="00112425" w:rsidRDefault="00D12766" w:rsidP="00BA771A">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C8FD2CB" w14:textId="77777777" w:rsidR="00D12766" w:rsidRPr="00112425" w:rsidRDefault="00D12766" w:rsidP="00BA771A">
      <w:pPr>
        <w:pStyle w:val="Slog"/>
        <w:keepNext/>
        <w:keepLines/>
        <w:jc w:val="both"/>
        <w:rPr>
          <w:rFonts w:ascii="Tahoma" w:hAnsi="Tahoma" w:cs="Tahoma"/>
          <w:sz w:val="20"/>
          <w:lang w:val="sl-SI"/>
        </w:rPr>
      </w:pPr>
    </w:p>
    <w:p w14:paraId="04967238" w14:textId="77777777" w:rsidR="00D12766" w:rsidRPr="00112425" w:rsidRDefault="00D12766" w:rsidP="00BA771A">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1AA871DD" w14:textId="77777777" w:rsidR="0082423D" w:rsidRPr="00CA6647" w:rsidRDefault="0082423D" w:rsidP="00BA771A">
      <w:pPr>
        <w:keepNext/>
        <w:keepLines/>
        <w:jc w:val="both"/>
        <w:rPr>
          <w:rFonts w:ascii="Tahoma" w:hAnsi="Tahoma" w:cs="Tahoma"/>
          <w:color w:val="FF0000"/>
        </w:rPr>
      </w:pPr>
    </w:p>
    <w:p w14:paraId="4B24E282" w14:textId="77777777" w:rsidR="00912AFC" w:rsidRPr="008F7391" w:rsidRDefault="00912AFC" w:rsidP="00BA77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61126A0B" w14:textId="77777777" w:rsidR="000A7EC5" w:rsidRPr="00CA6647" w:rsidRDefault="000A7EC5" w:rsidP="00BA771A">
      <w:pPr>
        <w:keepNext/>
        <w:keepLines/>
        <w:jc w:val="both"/>
        <w:rPr>
          <w:rFonts w:ascii="Tahoma" w:hAnsi="Tahoma" w:cs="Tahoma"/>
          <w:color w:val="FF0000"/>
        </w:rPr>
      </w:pPr>
      <w:r w:rsidRPr="00CA6647">
        <w:rPr>
          <w:rFonts w:ascii="Tahoma" w:hAnsi="Tahoma" w:cs="Tahoma"/>
          <w:color w:val="FF0000"/>
        </w:rPr>
        <w:t xml:space="preserve"> </w:t>
      </w:r>
    </w:p>
    <w:p w14:paraId="1A7B1984" w14:textId="77777777" w:rsidR="0075292D" w:rsidRPr="00112425" w:rsidRDefault="00325548" w:rsidP="00BA771A">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7F8E978B" w14:textId="77777777" w:rsidR="00325548" w:rsidRPr="00112425" w:rsidRDefault="00325548" w:rsidP="00BA771A">
      <w:pPr>
        <w:keepNext/>
        <w:keepLines/>
        <w:jc w:val="both"/>
        <w:rPr>
          <w:rFonts w:ascii="Tahoma" w:hAnsi="Tahoma" w:cs="Tahoma"/>
        </w:rPr>
      </w:pPr>
    </w:p>
    <w:p w14:paraId="1C58B159" w14:textId="5A8CCED2" w:rsidR="00906709" w:rsidRPr="00112425" w:rsidRDefault="00CD5446" w:rsidP="00BA771A">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do </w:t>
      </w:r>
      <w:r w:rsidR="006B6C6B" w:rsidRPr="00FE4A03">
        <w:rPr>
          <w:rFonts w:ascii="Tahoma" w:hAnsi="Tahoma" w:cs="Tahoma"/>
        </w:rPr>
        <w:t>3</w:t>
      </w:r>
      <w:r w:rsidR="000F20BA">
        <w:rPr>
          <w:rFonts w:ascii="Tahoma" w:hAnsi="Tahoma" w:cs="Tahoma"/>
        </w:rPr>
        <w:t>1</w:t>
      </w:r>
      <w:r w:rsidR="006F5550" w:rsidRPr="00FE4A03">
        <w:rPr>
          <w:rFonts w:ascii="Tahoma" w:hAnsi="Tahoma" w:cs="Tahoma"/>
        </w:rPr>
        <w:t xml:space="preserve">. </w:t>
      </w:r>
      <w:r w:rsidR="000F20BA">
        <w:rPr>
          <w:rFonts w:ascii="Tahoma" w:hAnsi="Tahoma" w:cs="Tahoma"/>
        </w:rPr>
        <w:t>10</w:t>
      </w:r>
      <w:r w:rsidR="006F5550" w:rsidRPr="00FE4A03">
        <w:rPr>
          <w:rFonts w:ascii="Tahoma" w:hAnsi="Tahoma" w:cs="Tahoma"/>
        </w:rPr>
        <w:t xml:space="preserve"> 202</w:t>
      </w:r>
      <w:r w:rsidR="006B6C6B" w:rsidRPr="00FE4A03">
        <w:rPr>
          <w:rFonts w:ascii="Tahoma" w:hAnsi="Tahoma" w:cs="Tahoma"/>
        </w:rPr>
        <w:t>2</w:t>
      </w:r>
      <w:r w:rsidR="0095068C" w:rsidRPr="00112425">
        <w:rPr>
          <w:rFonts w:ascii="Tahoma" w:hAnsi="Tahoma" w:cs="Tahoma"/>
        </w:rPr>
        <w:t xml:space="preserve">. </w:t>
      </w:r>
    </w:p>
    <w:p w14:paraId="119874EF" w14:textId="77777777" w:rsidR="0095068C" w:rsidRPr="00112425" w:rsidRDefault="0095068C" w:rsidP="00BA771A">
      <w:pPr>
        <w:keepNext/>
        <w:keepLines/>
        <w:jc w:val="both"/>
        <w:rPr>
          <w:rFonts w:ascii="Tahoma" w:hAnsi="Tahoma" w:cs="Tahoma"/>
        </w:rPr>
      </w:pPr>
    </w:p>
    <w:p w14:paraId="20CAA0E2" w14:textId="77777777" w:rsidR="00193548" w:rsidRPr="00112425" w:rsidRDefault="00734DC1" w:rsidP="00BA771A">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188AD073" w14:textId="77777777" w:rsidR="000D6F21" w:rsidRPr="00112425" w:rsidRDefault="000D6F21" w:rsidP="00BA771A">
      <w:pPr>
        <w:pStyle w:val="BESEDILO"/>
        <w:keepNext/>
        <w:widowControl/>
        <w:tabs>
          <w:tab w:val="clear" w:pos="2155"/>
        </w:tabs>
        <w:rPr>
          <w:rFonts w:ascii="Tahoma" w:hAnsi="Tahoma" w:cs="Tahoma"/>
          <w:kern w:val="0"/>
        </w:rPr>
      </w:pPr>
    </w:p>
    <w:p w14:paraId="206B9728" w14:textId="77777777" w:rsidR="007648BE" w:rsidRPr="00112425" w:rsidRDefault="003E2F40" w:rsidP="00BA771A">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5A92A907" w14:textId="77777777" w:rsidR="007648BE" w:rsidRPr="00112425" w:rsidRDefault="007648BE" w:rsidP="00BA771A">
      <w:pPr>
        <w:pStyle w:val="BESEDILO"/>
        <w:keepNext/>
        <w:widowControl/>
        <w:tabs>
          <w:tab w:val="clear" w:pos="2155"/>
        </w:tabs>
        <w:rPr>
          <w:rFonts w:ascii="Tahoma" w:hAnsi="Tahoma" w:cs="Tahoma"/>
          <w:kern w:val="0"/>
        </w:rPr>
      </w:pPr>
    </w:p>
    <w:p w14:paraId="476B6708" w14:textId="77777777" w:rsidR="00D12766" w:rsidRPr="00112425" w:rsidRDefault="00D12766" w:rsidP="00BA771A">
      <w:pPr>
        <w:keepNext/>
        <w:keepLines/>
        <w:numPr>
          <w:ilvl w:val="0"/>
          <w:numId w:val="2"/>
        </w:numPr>
        <w:jc w:val="both"/>
        <w:rPr>
          <w:rFonts w:ascii="Tahoma" w:hAnsi="Tahoma" w:cs="Tahoma"/>
          <w:b/>
          <w:sz w:val="24"/>
        </w:rPr>
      </w:pPr>
      <w:r w:rsidRPr="00112425">
        <w:rPr>
          <w:rFonts w:ascii="Tahoma" w:hAnsi="Tahoma" w:cs="Tahoma"/>
          <w:b/>
          <w:sz w:val="24"/>
        </w:rPr>
        <w:t>TEHNIČNA SPECIFIKACIJA IN OSTALI PONUDBENI POGOJI IN ZAHTEVE</w:t>
      </w:r>
    </w:p>
    <w:p w14:paraId="7E5C708C" w14:textId="77777777" w:rsidR="00D12766" w:rsidRPr="00112425" w:rsidRDefault="00D12766" w:rsidP="00BA771A">
      <w:pPr>
        <w:keepNext/>
        <w:keepLines/>
        <w:jc w:val="both"/>
        <w:rPr>
          <w:rFonts w:ascii="Tahoma" w:hAnsi="Tahoma"/>
          <w:b/>
        </w:rPr>
      </w:pPr>
    </w:p>
    <w:p w14:paraId="3B56B879" w14:textId="77777777" w:rsidR="00D12766" w:rsidRPr="0082423D" w:rsidRDefault="00D12766" w:rsidP="00BA771A">
      <w:pPr>
        <w:keepNext/>
        <w:keepLines/>
        <w:numPr>
          <w:ilvl w:val="1"/>
          <w:numId w:val="13"/>
        </w:numPr>
        <w:jc w:val="both"/>
        <w:rPr>
          <w:rFonts w:ascii="Tahoma" w:hAnsi="Tahoma" w:cs="Tahoma"/>
          <w:b/>
        </w:rPr>
      </w:pPr>
      <w:r w:rsidRPr="0082423D">
        <w:rPr>
          <w:rFonts w:ascii="Tahoma" w:hAnsi="Tahoma" w:cs="Tahoma"/>
          <w:b/>
        </w:rPr>
        <w:t xml:space="preserve">Splošno </w:t>
      </w:r>
    </w:p>
    <w:p w14:paraId="08EFDF7D" w14:textId="77777777" w:rsidR="00D12766" w:rsidRPr="00112425" w:rsidRDefault="00D12766" w:rsidP="00BA771A">
      <w:pPr>
        <w:keepNext/>
        <w:keepLines/>
        <w:jc w:val="both"/>
        <w:rPr>
          <w:rFonts w:ascii="Tahoma" w:hAnsi="Tahoma" w:cs="Tahoma"/>
        </w:rPr>
      </w:pPr>
    </w:p>
    <w:p w14:paraId="755D769A" w14:textId="77777777" w:rsidR="00D12766" w:rsidRPr="00112425" w:rsidRDefault="00D12766" w:rsidP="00BA771A">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1D9BFAFE" w14:textId="77777777" w:rsidR="00D12766" w:rsidRPr="00112425" w:rsidRDefault="00D12766" w:rsidP="00BA771A">
      <w:pPr>
        <w:keepNext/>
        <w:keepLines/>
        <w:rPr>
          <w:rFonts w:ascii="Tahoma" w:hAnsi="Tahoma" w:cs="Tahoma"/>
          <w:b/>
        </w:rPr>
      </w:pPr>
    </w:p>
    <w:p w14:paraId="03F89E4C" w14:textId="77777777" w:rsidR="000C52F6" w:rsidRPr="00112425" w:rsidRDefault="000C52F6" w:rsidP="00BA771A">
      <w:pPr>
        <w:keepNext/>
        <w:keepLines/>
        <w:jc w:val="both"/>
        <w:rPr>
          <w:rFonts w:ascii="Tahoma" w:hAnsi="Tahoma" w:cs="Tahoma"/>
          <w:b/>
        </w:rPr>
      </w:pPr>
      <w:r w:rsidRPr="00112425">
        <w:rPr>
          <w:rFonts w:ascii="Tahoma" w:hAnsi="Tahoma" w:cs="Tahoma"/>
          <w:b/>
        </w:rPr>
        <w:t>DOKAZILA:</w:t>
      </w:r>
    </w:p>
    <w:p w14:paraId="73DD69AD" w14:textId="77777777" w:rsidR="000C52F6" w:rsidRPr="00112425" w:rsidRDefault="000C52F6" w:rsidP="00BA771A">
      <w:pPr>
        <w:keepNext/>
        <w:keepLines/>
        <w:spacing w:after="120"/>
        <w:jc w:val="both"/>
        <w:rPr>
          <w:rFonts w:ascii="Tahoma" w:hAnsi="Tahoma" w:cs="Tahoma"/>
        </w:rPr>
      </w:pPr>
      <w:r w:rsidRPr="00112425">
        <w:rPr>
          <w:rFonts w:ascii="Tahoma" w:hAnsi="Tahoma" w:cs="Tahoma"/>
        </w:rPr>
        <w:t>Ponudnik izkaže izpolnjevanje pogojev v točki 2. s podpisom in s predložitvijo naslednjih prilog:</w:t>
      </w:r>
    </w:p>
    <w:p w14:paraId="102C082A" w14:textId="77777777" w:rsidR="000C52F6" w:rsidRPr="00112425" w:rsidRDefault="000C52F6" w:rsidP="00BA771A">
      <w:pPr>
        <w:keepNext/>
        <w:keepLines/>
        <w:numPr>
          <w:ilvl w:val="0"/>
          <w:numId w:val="26"/>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0441DF8B" w14:textId="77777777" w:rsidR="000C52F6" w:rsidRPr="00112425" w:rsidRDefault="000C52F6" w:rsidP="00BA771A">
      <w:pPr>
        <w:keepNext/>
        <w:keepLines/>
        <w:numPr>
          <w:ilvl w:val="0"/>
          <w:numId w:val="26"/>
        </w:numPr>
        <w:ind w:left="714" w:hanging="357"/>
        <w:jc w:val="both"/>
        <w:rPr>
          <w:rFonts w:ascii="Tahoma" w:hAnsi="Tahoma" w:cs="Tahoma"/>
        </w:rPr>
      </w:pPr>
      <w:r w:rsidRPr="00112425">
        <w:rPr>
          <w:rFonts w:ascii="Tahoma" w:hAnsi="Tahoma" w:cs="Tahoma"/>
        </w:rPr>
        <w:t>Priloga 3/2: »Izjava o izpolnjevanju sposobnosti podizvajalca/drugega subjekta«,</w:t>
      </w:r>
    </w:p>
    <w:p w14:paraId="6E299862" w14:textId="77777777" w:rsidR="000C52F6" w:rsidRPr="006B6C6B" w:rsidRDefault="000C52F6" w:rsidP="00BA771A">
      <w:pPr>
        <w:keepNext/>
        <w:keepLines/>
        <w:numPr>
          <w:ilvl w:val="0"/>
          <w:numId w:val="26"/>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4CC7CCFB" w14:textId="77777777" w:rsidR="006B6C6B" w:rsidRPr="00112425" w:rsidRDefault="006B6C6B" w:rsidP="006B6C6B">
      <w:pPr>
        <w:keepNext/>
        <w:keepLines/>
        <w:ind w:left="714"/>
        <w:jc w:val="both"/>
        <w:rPr>
          <w:rFonts w:ascii="Tahoma" w:hAnsi="Tahoma" w:cs="Tahoma"/>
        </w:rPr>
      </w:pPr>
    </w:p>
    <w:p w14:paraId="280F89E2" w14:textId="77777777" w:rsidR="00D12766" w:rsidRPr="0082423D" w:rsidRDefault="00D12766" w:rsidP="00BA771A">
      <w:pPr>
        <w:keepNext/>
        <w:keepLines/>
        <w:numPr>
          <w:ilvl w:val="1"/>
          <w:numId w:val="13"/>
        </w:numPr>
        <w:jc w:val="both"/>
        <w:rPr>
          <w:rFonts w:ascii="Tahoma" w:hAnsi="Tahoma" w:cs="Tahoma"/>
          <w:b/>
        </w:rPr>
      </w:pPr>
      <w:r w:rsidRPr="0082423D">
        <w:rPr>
          <w:rFonts w:ascii="Tahoma" w:hAnsi="Tahoma" w:cs="Tahoma"/>
          <w:b/>
        </w:rPr>
        <w:t xml:space="preserve">Tehnična specifikacija </w:t>
      </w:r>
    </w:p>
    <w:p w14:paraId="77296EA0" w14:textId="77777777" w:rsidR="00D12766" w:rsidRPr="00112425" w:rsidRDefault="00D12766" w:rsidP="00BA771A">
      <w:pPr>
        <w:keepNext/>
        <w:keepLines/>
        <w:jc w:val="both"/>
        <w:rPr>
          <w:rFonts w:ascii="Tahoma" w:hAnsi="Tahoma" w:cs="Tahoma"/>
        </w:rPr>
      </w:pPr>
    </w:p>
    <w:p w14:paraId="0B85F3ED" w14:textId="70C9DECA" w:rsidR="00AF3EC1" w:rsidRPr="00112425" w:rsidRDefault="00D12766" w:rsidP="00BA771A">
      <w:pPr>
        <w:keepNext/>
        <w:keepLines/>
        <w:jc w:val="both"/>
        <w:rPr>
          <w:rFonts w:ascii="Tahoma" w:hAnsi="Tahoma" w:cs="Tahoma"/>
        </w:rPr>
      </w:pPr>
      <w:r w:rsidRPr="00112425">
        <w:rPr>
          <w:rFonts w:ascii="Tahoma" w:hAnsi="Tahoma" w:cs="Tahoma"/>
        </w:rPr>
        <w:t xml:space="preserve">Predmet javnega naročila je </w:t>
      </w:r>
      <w:r w:rsidR="003906EC">
        <w:rPr>
          <w:rFonts w:ascii="Tahoma" w:hAnsi="Tahoma" w:cs="Tahoma"/>
        </w:rPr>
        <w:t>obnova vodovoda in kanalizacije po Belokranjski ulici, ulici Luize Pesjakove ter Knobleharjevi in Endliharjevi ulici</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CEB920E" w14:textId="77777777" w:rsidR="009A36A7" w:rsidRPr="00112425" w:rsidRDefault="009A36A7" w:rsidP="00BA771A">
      <w:pPr>
        <w:keepNext/>
        <w:keepLines/>
        <w:spacing w:after="60"/>
        <w:jc w:val="both"/>
        <w:rPr>
          <w:rFonts w:ascii="Tahoma" w:hAnsi="Tahoma" w:cs="Tahoma"/>
          <w:u w:val="single"/>
        </w:rPr>
      </w:pPr>
    </w:p>
    <w:p w14:paraId="644EFD73" w14:textId="77777777" w:rsidR="00D12766" w:rsidRPr="00112425" w:rsidRDefault="00D12766" w:rsidP="00BA771A">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455E00DD" w14:textId="77777777" w:rsidR="00D12766" w:rsidRPr="00112425" w:rsidRDefault="00D12766" w:rsidP="00BA771A">
      <w:pPr>
        <w:pStyle w:val="Telobesedila3"/>
        <w:keepNext/>
        <w:keepLines/>
        <w:tabs>
          <w:tab w:val="clear" w:pos="142"/>
          <w:tab w:val="left" w:pos="708"/>
        </w:tabs>
        <w:rPr>
          <w:rFonts w:ascii="Tahoma" w:hAnsi="Tahoma" w:cs="Tahoma"/>
        </w:rPr>
      </w:pPr>
    </w:p>
    <w:p w14:paraId="42540131" w14:textId="77777777" w:rsidR="00D12766" w:rsidRPr="00112425" w:rsidRDefault="00D12766" w:rsidP="00BA771A">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2BBE85A6" w14:textId="77777777" w:rsidR="00F3668A" w:rsidRDefault="00F3668A" w:rsidP="00BA771A">
      <w:pPr>
        <w:keepNext/>
        <w:keepLines/>
        <w:jc w:val="both"/>
        <w:rPr>
          <w:rFonts w:ascii="Tahoma" w:hAnsi="Tahoma" w:cs="Tahoma"/>
          <w:bCs/>
        </w:rPr>
      </w:pPr>
    </w:p>
    <w:p w14:paraId="471A0AC5" w14:textId="46CC210F" w:rsidR="00460C04" w:rsidRPr="00112425" w:rsidRDefault="00D12766" w:rsidP="00BA771A">
      <w:pPr>
        <w:keepNext/>
        <w:keepLines/>
        <w:jc w:val="both"/>
        <w:rPr>
          <w:rFonts w:ascii="Tahoma" w:hAnsi="Tahoma" w:cs="Tahoma"/>
          <w:bCs/>
        </w:rPr>
      </w:pPr>
      <w:r w:rsidRPr="00112425">
        <w:rPr>
          <w:rFonts w:ascii="Tahoma" w:hAnsi="Tahoma" w:cs="Tahoma"/>
          <w:bCs/>
        </w:rPr>
        <w:t xml:space="preserve">Kontaktna oseba: </w:t>
      </w:r>
      <w:r w:rsidR="00D764CC" w:rsidRPr="00D764CC">
        <w:rPr>
          <w:rFonts w:ascii="Tahoma" w:hAnsi="Tahoma" w:cs="Tahoma"/>
          <w:bCs/>
        </w:rPr>
        <w:t>Marto Malus</w:t>
      </w:r>
      <w:r w:rsidR="00D764CC">
        <w:rPr>
          <w:rFonts w:ascii="Tahoma" w:hAnsi="Tahoma" w:cs="Tahoma"/>
          <w:bCs/>
        </w:rPr>
        <w:t>, telefon:</w:t>
      </w:r>
      <w:r w:rsidR="00D764CC" w:rsidRPr="00D764CC">
        <w:rPr>
          <w:rFonts w:ascii="Tahoma" w:hAnsi="Tahoma" w:cs="Tahoma"/>
          <w:bCs/>
        </w:rPr>
        <w:t xml:space="preserve"> 01 4779 709,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4D1BFCC2" w14:textId="77777777" w:rsidR="001239D5" w:rsidRPr="00112425" w:rsidRDefault="001239D5" w:rsidP="00BA771A">
      <w:pPr>
        <w:keepNext/>
        <w:keepLines/>
        <w:jc w:val="both"/>
        <w:rPr>
          <w:rFonts w:ascii="Tahoma" w:hAnsi="Tahoma" w:cs="Tahoma"/>
          <w:bCs/>
        </w:rPr>
      </w:pPr>
    </w:p>
    <w:p w14:paraId="45BC8C79" w14:textId="77777777" w:rsidR="00D12766" w:rsidRPr="0082423D" w:rsidRDefault="00D12766" w:rsidP="00BA771A">
      <w:pPr>
        <w:keepNext/>
        <w:keepLines/>
        <w:numPr>
          <w:ilvl w:val="1"/>
          <w:numId w:val="13"/>
        </w:numPr>
        <w:jc w:val="both"/>
        <w:rPr>
          <w:rFonts w:ascii="Tahoma" w:hAnsi="Tahoma" w:cs="Tahoma"/>
          <w:b/>
        </w:rPr>
      </w:pPr>
      <w:r w:rsidRPr="0082423D">
        <w:rPr>
          <w:rFonts w:ascii="Tahoma" w:hAnsi="Tahoma" w:cs="Tahoma"/>
          <w:b/>
        </w:rPr>
        <w:t>Ostali ponudbeni pogoji in zahteve</w:t>
      </w:r>
    </w:p>
    <w:p w14:paraId="6D65CA4E" w14:textId="77777777" w:rsidR="00D12766" w:rsidRPr="00112425" w:rsidRDefault="00D12766" w:rsidP="00BA771A">
      <w:pPr>
        <w:keepNext/>
        <w:keepLines/>
        <w:rPr>
          <w:rFonts w:ascii="Tahoma" w:hAnsi="Tahoma" w:cs="Tahoma"/>
          <w:b/>
        </w:rPr>
      </w:pPr>
    </w:p>
    <w:p w14:paraId="750F160F" w14:textId="77777777" w:rsidR="00D12766" w:rsidRPr="00112425" w:rsidRDefault="00D12766" w:rsidP="00BA771A">
      <w:pPr>
        <w:keepNext/>
        <w:keepLines/>
        <w:numPr>
          <w:ilvl w:val="2"/>
          <w:numId w:val="13"/>
        </w:numPr>
        <w:jc w:val="both"/>
        <w:rPr>
          <w:rFonts w:ascii="Tahoma" w:hAnsi="Tahoma" w:cs="Tahoma"/>
        </w:rPr>
      </w:pPr>
      <w:r w:rsidRPr="00112425">
        <w:rPr>
          <w:rFonts w:ascii="Tahoma" w:hAnsi="Tahoma" w:cs="Tahoma"/>
        </w:rPr>
        <w:t xml:space="preserve">Rok izvedbe </w:t>
      </w:r>
    </w:p>
    <w:p w14:paraId="5ECE23E0" w14:textId="77777777" w:rsidR="00D12766" w:rsidRPr="00112425" w:rsidRDefault="00D12766" w:rsidP="00BA771A">
      <w:pPr>
        <w:keepNext/>
        <w:keepLines/>
        <w:jc w:val="both"/>
        <w:rPr>
          <w:rFonts w:ascii="Tahoma" w:hAnsi="Tahoma" w:cs="Tahoma"/>
        </w:rPr>
      </w:pPr>
    </w:p>
    <w:p w14:paraId="25432DE8" w14:textId="4367C70C" w:rsidR="0095082D" w:rsidRDefault="0095082D" w:rsidP="00BA771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3906EC">
        <w:rPr>
          <w:rFonts w:ascii="Tahoma" w:eastAsia="Frutiger" w:hAnsi="Tahoma" w:cs="Tahoma"/>
          <w:lang w:eastAsia="en-US"/>
        </w:rPr>
        <w:t>12</w:t>
      </w:r>
      <w:r w:rsidR="00DC08D8" w:rsidRPr="0088272A">
        <w:rPr>
          <w:rFonts w:ascii="Tahoma" w:eastAsia="Frutiger" w:hAnsi="Tahoma" w:cs="Tahoma"/>
          <w:lang w:eastAsia="en-US"/>
        </w:rPr>
        <w:t>0</w:t>
      </w:r>
      <w:r w:rsidRPr="0088272A">
        <w:rPr>
          <w:rFonts w:ascii="Tahoma" w:eastAsia="Frutiger" w:hAnsi="Tahoma" w:cs="Tahoma"/>
          <w:lang w:eastAsia="en-US"/>
        </w:rPr>
        <w:t xml:space="preserve"> (</w:t>
      </w:r>
      <w:r w:rsidR="003906EC">
        <w:rPr>
          <w:rFonts w:ascii="Tahoma" w:eastAsia="Frutiger" w:hAnsi="Tahoma" w:cs="Tahoma"/>
          <w:lang w:eastAsia="en-US"/>
        </w:rPr>
        <w:t>stodvajset</w:t>
      </w:r>
      <w:r w:rsidRPr="0088272A">
        <w:rPr>
          <w:rFonts w:ascii="Tahoma" w:eastAsia="Frutiger" w:hAnsi="Tahoma" w:cs="Tahoma"/>
          <w:lang w:eastAsia="en-US"/>
        </w:rPr>
        <w:t>) koledarskih</w:t>
      </w:r>
      <w:r w:rsidRPr="00DC08D8">
        <w:rPr>
          <w:rFonts w:ascii="Tahoma" w:eastAsia="Frutiger" w:hAnsi="Tahoma" w:cs="Tahoma"/>
          <w:lang w:eastAsia="en-US"/>
        </w:rPr>
        <w:t xml:space="preserve"> dni</w:t>
      </w:r>
      <w:r w:rsidRPr="004C1F13">
        <w:rPr>
          <w:rFonts w:ascii="Tahoma" w:eastAsia="Frutiger" w:hAnsi="Tahoma" w:cs="Tahoma"/>
          <w:lang w:eastAsia="en-US"/>
        </w:rPr>
        <w:t xml:space="preserve"> od dneva </w:t>
      </w:r>
      <w:r>
        <w:rPr>
          <w:rFonts w:ascii="Tahoma" w:eastAsia="Frutiger" w:hAnsi="Tahoma" w:cs="Tahoma"/>
          <w:lang w:eastAsia="en-US"/>
        </w:rPr>
        <w:t>sklenitve pogodbe</w:t>
      </w:r>
      <w:r w:rsidRPr="004C1F13">
        <w:rPr>
          <w:rFonts w:ascii="Tahoma" w:eastAsia="Frutiger" w:hAnsi="Tahoma" w:cs="Tahoma"/>
          <w:lang w:eastAsia="en-US"/>
        </w:rPr>
        <w:t xml:space="preserve">. V pogodbenem roku je vključen tudi rok za pridobitev cestne zapore. </w:t>
      </w:r>
    </w:p>
    <w:p w14:paraId="1D44D57B" w14:textId="77777777" w:rsidR="0095082D" w:rsidRDefault="0095082D" w:rsidP="00BA771A">
      <w:pPr>
        <w:keepNext/>
        <w:keepLines/>
        <w:tabs>
          <w:tab w:val="left" w:pos="0"/>
          <w:tab w:val="left" w:pos="567"/>
          <w:tab w:val="left" w:pos="851"/>
        </w:tabs>
        <w:jc w:val="both"/>
        <w:rPr>
          <w:rFonts w:ascii="Tahoma" w:eastAsia="Frutiger" w:hAnsi="Tahoma" w:cs="Tahoma"/>
          <w:lang w:eastAsia="en-US"/>
        </w:rPr>
      </w:pPr>
    </w:p>
    <w:p w14:paraId="74BE8BFF" w14:textId="77777777" w:rsidR="0095082D" w:rsidRPr="004C1F13" w:rsidRDefault="0095082D" w:rsidP="00BA771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4D0DBE4E" w14:textId="77777777" w:rsidR="00467A95" w:rsidRDefault="00467A95" w:rsidP="00BA771A">
      <w:pPr>
        <w:keepNext/>
        <w:keepLines/>
        <w:jc w:val="both"/>
        <w:rPr>
          <w:rFonts w:ascii="Tahoma" w:hAnsi="Tahoma" w:cs="Tahoma"/>
        </w:rPr>
      </w:pPr>
    </w:p>
    <w:p w14:paraId="234A9C2A" w14:textId="77777777" w:rsidR="00D12766" w:rsidRPr="00112425" w:rsidRDefault="00D12766" w:rsidP="00BA771A">
      <w:pPr>
        <w:keepNext/>
        <w:keepLines/>
        <w:numPr>
          <w:ilvl w:val="2"/>
          <w:numId w:val="13"/>
        </w:numPr>
        <w:jc w:val="both"/>
        <w:rPr>
          <w:rFonts w:ascii="Tahoma" w:hAnsi="Tahoma" w:cs="Tahoma"/>
        </w:rPr>
      </w:pPr>
      <w:r w:rsidRPr="00112425">
        <w:rPr>
          <w:rFonts w:ascii="Tahoma" w:hAnsi="Tahoma" w:cs="Tahoma"/>
        </w:rPr>
        <w:t>Garancijska doba</w:t>
      </w:r>
    </w:p>
    <w:p w14:paraId="0055CB55" w14:textId="77777777" w:rsidR="00D12766" w:rsidRPr="00112425" w:rsidRDefault="00D12766" w:rsidP="00BA771A">
      <w:pPr>
        <w:keepNext/>
        <w:keepLines/>
        <w:jc w:val="both"/>
        <w:rPr>
          <w:rFonts w:ascii="Tahoma" w:hAnsi="Tahoma"/>
        </w:rPr>
      </w:pPr>
    </w:p>
    <w:p w14:paraId="766627B5" w14:textId="77777777" w:rsidR="003C2396" w:rsidRDefault="00D12766" w:rsidP="00BA771A">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480E54EC" w14:textId="77777777" w:rsidR="006D6E39" w:rsidRDefault="006D6E39" w:rsidP="00BA771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8DCC7DC" w14:textId="77777777" w:rsidR="00D471C0" w:rsidRPr="00112425" w:rsidRDefault="00D471C0" w:rsidP="00BA771A">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78EC32DD" w14:textId="77777777" w:rsidR="004B0595" w:rsidRPr="00112425" w:rsidRDefault="004B0595" w:rsidP="00BA771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1868305D" w14:textId="77777777" w:rsidR="002F4E5A" w:rsidRPr="00602923" w:rsidRDefault="001159B2" w:rsidP="00BA771A">
      <w:pPr>
        <w:keepNext/>
        <w:keepLines/>
        <w:numPr>
          <w:ilvl w:val="2"/>
          <w:numId w:val="13"/>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70141ECC" w14:textId="77777777" w:rsidR="002F4E5A" w:rsidRPr="00602923" w:rsidRDefault="002F4E5A" w:rsidP="00BA771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4EEE6F18" w14:textId="77777777" w:rsidR="002F4E5A" w:rsidRPr="00112425" w:rsidRDefault="003C2396" w:rsidP="00BA771A">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51/17 in 64/1</w:t>
      </w:r>
      <w:r w:rsidR="002F4E5A" w:rsidRPr="000E2293">
        <w:rPr>
          <w:rFonts w:ascii="Tahoma" w:hAnsi="Tahoma" w:cs="Tahoma"/>
        </w:rPr>
        <w:t>9)</w:t>
      </w:r>
      <w:r w:rsidR="00D471C0" w:rsidRPr="000E2293">
        <w:rPr>
          <w:rFonts w:ascii="Tahoma" w:hAnsi="Tahoma" w:cs="Tahoma"/>
        </w:rPr>
        <w:t xml:space="preserve"> in v skladu z vsemi pogodbenimi določili, ki so opredeljena v osnutku pogodbe (Priloga 7).  </w:t>
      </w:r>
    </w:p>
    <w:p w14:paraId="2C28D6A5" w14:textId="77777777" w:rsidR="004B0595" w:rsidRPr="00112425" w:rsidRDefault="004B0595" w:rsidP="00BA771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35BF3323" w14:textId="77777777" w:rsidR="00D12766" w:rsidRPr="00112425" w:rsidRDefault="00D12766" w:rsidP="00BA771A">
      <w:pPr>
        <w:keepNext/>
        <w:keepLines/>
        <w:numPr>
          <w:ilvl w:val="2"/>
          <w:numId w:val="13"/>
        </w:numPr>
        <w:jc w:val="both"/>
        <w:rPr>
          <w:rFonts w:ascii="Tahoma" w:hAnsi="Tahoma" w:cs="Tahoma"/>
        </w:rPr>
      </w:pPr>
      <w:r w:rsidRPr="00112425">
        <w:rPr>
          <w:rFonts w:ascii="Tahoma" w:hAnsi="Tahoma" w:cs="Tahoma"/>
        </w:rPr>
        <w:t xml:space="preserve">Cenik materiala, prodajne cene ur </w:t>
      </w:r>
    </w:p>
    <w:p w14:paraId="03198C3A" w14:textId="77777777" w:rsidR="00D12766" w:rsidRPr="00112425" w:rsidRDefault="00D12766" w:rsidP="00BA771A">
      <w:pPr>
        <w:keepNext/>
        <w:keepLines/>
        <w:jc w:val="both"/>
        <w:rPr>
          <w:rFonts w:ascii="Tahoma" w:hAnsi="Tahoma" w:cs="Tahoma"/>
          <w:sz w:val="18"/>
          <w:szCs w:val="18"/>
        </w:rPr>
      </w:pPr>
    </w:p>
    <w:p w14:paraId="06253DA1" w14:textId="77777777" w:rsidR="00D12766" w:rsidRPr="00112425" w:rsidRDefault="00D12766" w:rsidP="00BA771A">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fco gradbišče </w:t>
      </w:r>
      <w:r w:rsidRPr="00EC2ED4">
        <w:rPr>
          <w:rFonts w:ascii="Tahoma" w:hAnsi="Tahoma" w:cs="Tahoma"/>
        </w:rPr>
        <w:t>in</w:t>
      </w:r>
      <w:r w:rsidRPr="00112425">
        <w:rPr>
          <w:rFonts w:ascii="Tahoma" w:hAnsi="Tahoma" w:cs="Tahoma"/>
        </w:rPr>
        <w:t xml:space="preserve"> cenik prodajnih ur po kvalifikacijski strukturi.</w:t>
      </w:r>
    </w:p>
    <w:p w14:paraId="5DB9F193" w14:textId="77777777" w:rsidR="00D12766" w:rsidRPr="00112425" w:rsidRDefault="00D12766" w:rsidP="00BA771A">
      <w:pPr>
        <w:keepNext/>
        <w:keepLines/>
        <w:jc w:val="both"/>
        <w:rPr>
          <w:rFonts w:ascii="Tahoma" w:hAnsi="Tahoma" w:cs="Tahoma"/>
        </w:rPr>
      </w:pPr>
    </w:p>
    <w:p w14:paraId="41758C0E" w14:textId="77777777" w:rsidR="006D6E39" w:rsidRPr="00112425" w:rsidRDefault="006D6E39" w:rsidP="00BA771A">
      <w:pPr>
        <w:keepNext/>
        <w:keepLines/>
        <w:jc w:val="both"/>
        <w:rPr>
          <w:rFonts w:ascii="Tahoma" w:hAnsi="Tahoma" w:cs="Tahoma"/>
          <w:b/>
        </w:rPr>
      </w:pPr>
      <w:r w:rsidRPr="00112425">
        <w:rPr>
          <w:rFonts w:ascii="Tahoma" w:hAnsi="Tahoma" w:cs="Tahoma"/>
          <w:b/>
        </w:rPr>
        <w:t>DOKAZILA:</w:t>
      </w:r>
    </w:p>
    <w:p w14:paraId="558AC2B6" w14:textId="32EAD22F" w:rsidR="00D12766" w:rsidRDefault="00D12766" w:rsidP="00BA771A">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fco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758E301C" w14:textId="77777777" w:rsidR="003906EC" w:rsidRPr="00112425" w:rsidRDefault="003906EC" w:rsidP="00BA771A">
      <w:pPr>
        <w:keepNext/>
        <w:keepLines/>
        <w:jc w:val="both"/>
        <w:rPr>
          <w:rFonts w:ascii="Tahoma" w:hAnsi="Tahoma" w:cs="Tahoma"/>
        </w:rPr>
      </w:pPr>
    </w:p>
    <w:p w14:paraId="475CA0D9" w14:textId="77777777" w:rsidR="00D12766" w:rsidRPr="00112425" w:rsidRDefault="00D12766" w:rsidP="00BA771A">
      <w:pPr>
        <w:keepNext/>
        <w:keepLines/>
        <w:numPr>
          <w:ilvl w:val="2"/>
          <w:numId w:val="13"/>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479391C7" w14:textId="77777777" w:rsidR="00D12766" w:rsidRPr="00112425" w:rsidRDefault="00D12766" w:rsidP="00BA771A">
      <w:pPr>
        <w:keepNext/>
        <w:keepLines/>
        <w:rPr>
          <w:rFonts w:ascii="Tahoma" w:hAnsi="Tahoma" w:cs="Tahoma"/>
          <w:sz w:val="18"/>
          <w:szCs w:val="18"/>
        </w:rPr>
      </w:pPr>
    </w:p>
    <w:p w14:paraId="034C5D2F" w14:textId="67EB1372" w:rsidR="00D12766" w:rsidRDefault="00D12766" w:rsidP="00BA771A">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Pr="00112425">
        <w:rPr>
          <w:rFonts w:ascii="Tahoma" w:hAnsi="Tahoma" w:cs="Tahoma"/>
        </w:rPr>
        <w:t xml:space="preserve">urejeno zavarovanje odgovornosti iz dejavnosti za škodo, ki bi utegnila nastati </w:t>
      </w:r>
      <w:r w:rsidR="00E70E82">
        <w:rPr>
          <w:rFonts w:ascii="Tahoma" w:hAnsi="Tahoma" w:cs="Tahoma"/>
        </w:rPr>
        <w:t xml:space="preserve">investitorjem in tretjim osebam, </w:t>
      </w:r>
      <w:r w:rsidR="00376BDF">
        <w:rPr>
          <w:rFonts w:ascii="Tahoma" w:hAnsi="Tahoma" w:cs="Tahoma"/>
        </w:rPr>
        <w:t xml:space="preserve">v skladu </w:t>
      </w:r>
      <w:r w:rsidR="00E70E82" w:rsidRPr="00C45EF3">
        <w:rPr>
          <w:rFonts w:ascii="Tahoma" w:hAnsi="Tahoma" w:cs="Tahoma"/>
        </w:rPr>
        <w:t xml:space="preserve">z določili </w:t>
      </w:r>
      <w:r w:rsidR="00E70E82" w:rsidRPr="00FE4A03">
        <w:rPr>
          <w:rFonts w:ascii="Tahoma" w:hAnsi="Tahoma" w:cs="Tahoma"/>
        </w:rPr>
        <w:t>1</w:t>
      </w:r>
      <w:r w:rsidR="003906EC" w:rsidRPr="00FE4A03">
        <w:rPr>
          <w:rFonts w:ascii="Tahoma" w:hAnsi="Tahoma" w:cs="Tahoma"/>
        </w:rPr>
        <w:t>6</w:t>
      </w:r>
      <w:r w:rsidR="00E70E82" w:rsidRPr="00FE4A03">
        <w:rPr>
          <w:rFonts w:ascii="Tahoma" w:hAnsi="Tahoma" w:cs="Tahoma"/>
        </w:rPr>
        <w:t>. člena G</w:t>
      </w:r>
      <w:r w:rsidR="00376BDF" w:rsidRPr="00FE4A03">
        <w:rPr>
          <w:rFonts w:ascii="Tahoma" w:hAnsi="Tahoma" w:cs="Tahoma"/>
        </w:rPr>
        <w:t>radbenega zakona</w:t>
      </w:r>
      <w:r w:rsidR="00376BDF">
        <w:rPr>
          <w:rFonts w:ascii="Tahoma" w:hAnsi="Tahoma" w:cs="Tahoma"/>
        </w:rPr>
        <w:t>.</w:t>
      </w:r>
    </w:p>
    <w:p w14:paraId="239F780B" w14:textId="77777777" w:rsidR="00CB39BE" w:rsidRDefault="00CB39BE" w:rsidP="00BA771A">
      <w:pPr>
        <w:keepNext/>
        <w:keepLines/>
        <w:jc w:val="both"/>
        <w:rPr>
          <w:rFonts w:ascii="Tahoma" w:hAnsi="Tahoma" w:cs="Tahoma"/>
        </w:rPr>
      </w:pPr>
    </w:p>
    <w:p w14:paraId="37CCF8AB" w14:textId="77777777" w:rsidR="00CB39BE" w:rsidRPr="00CB39BE" w:rsidRDefault="00CB39BE" w:rsidP="00BA771A">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4D6C8B37" w14:textId="77777777" w:rsidR="00602923" w:rsidRDefault="00602923" w:rsidP="00BA771A">
      <w:pPr>
        <w:keepNext/>
        <w:keepLines/>
        <w:jc w:val="both"/>
        <w:rPr>
          <w:rFonts w:ascii="Tahoma" w:hAnsi="Tahoma" w:cs="Tahoma"/>
          <w:b/>
        </w:rPr>
      </w:pPr>
    </w:p>
    <w:p w14:paraId="5825A7AD" w14:textId="77777777" w:rsidR="006D6E39" w:rsidRPr="00112425" w:rsidRDefault="006D6E39" w:rsidP="00BA771A">
      <w:pPr>
        <w:keepNext/>
        <w:keepLines/>
        <w:jc w:val="both"/>
        <w:rPr>
          <w:rFonts w:ascii="Tahoma" w:hAnsi="Tahoma" w:cs="Tahoma"/>
          <w:b/>
        </w:rPr>
      </w:pPr>
      <w:r w:rsidRPr="00112425">
        <w:rPr>
          <w:rFonts w:ascii="Tahoma" w:hAnsi="Tahoma" w:cs="Tahoma"/>
          <w:b/>
        </w:rPr>
        <w:t>DOKAZILA:</w:t>
      </w:r>
    </w:p>
    <w:p w14:paraId="379E8ADD" w14:textId="77777777" w:rsidR="00D12766" w:rsidRPr="00112425" w:rsidRDefault="00D12766" w:rsidP="00BA771A">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58421328" w14:textId="77777777" w:rsidR="00CB39BE" w:rsidRPr="00112425" w:rsidRDefault="00CB39BE" w:rsidP="00BA771A">
      <w:pPr>
        <w:pStyle w:val="Telobesedila"/>
        <w:keepNext/>
        <w:keepLines/>
        <w:widowControl/>
        <w:rPr>
          <w:rFonts w:ascii="Tahoma" w:hAnsi="Tahoma" w:cs="Tahoma"/>
          <w:b w:val="0"/>
          <w:sz w:val="18"/>
          <w:szCs w:val="18"/>
        </w:rPr>
      </w:pPr>
    </w:p>
    <w:p w14:paraId="79E5BB52" w14:textId="77777777" w:rsidR="00D12766" w:rsidRPr="00112425" w:rsidRDefault="00D12766" w:rsidP="00BA771A">
      <w:pPr>
        <w:pStyle w:val="Odstavekseznama"/>
        <w:keepNext/>
        <w:keepLines/>
        <w:numPr>
          <w:ilvl w:val="2"/>
          <w:numId w:val="13"/>
        </w:numPr>
        <w:rPr>
          <w:rFonts w:ascii="Tahoma" w:hAnsi="Tahoma" w:cs="Tahoma"/>
        </w:rPr>
      </w:pPr>
      <w:r w:rsidRPr="00112425">
        <w:rPr>
          <w:rFonts w:ascii="Tahoma" w:hAnsi="Tahoma" w:cs="Tahoma"/>
        </w:rPr>
        <w:t>Zagotavljanju varnosti in zdravja pri delu</w:t>
      </w:r>
    </w:p>
    <w:p w14:paraId="7D50382A" w14:textId="77777777" w:rsidR="00D12766" w:rsidRPr="00112425" w:rsidRDefault="00D12766" w:rsidP="00BA771A">
      <w:pPr>
        <w:keepNext/>
        <w:keepLines/>
        <w:jc w:val="both"/>
        <w:rPr>
          <w:rFonts w:ascii="Tahoma" w:hAnsi="Tahoma" w:cs="Tahoma"/>
        </w:rPr>
      </w:pPr>
    </w:p>
    <w:p w14:paraId="09879B5F" w14:textId="77777777" w:rsidR="00D12766" w:rsidRPr="00112425" w:rsidRDefault="00D12766" w:rsidP="00BA771A">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32604595" w14:textId="77777777" w:rsidR="00D12766" w:rsidRPr="00112425" w:rsidRDefault="00D12766" w:rsidP="00BA771A">
      <w:pPr>
        <w:keepNext/>
        <w:keepLines/>
        <w:jc w:val="both"/>
        <w:rPr>
          <w:rFonts w:ascii="Tahoma" w:hAnsi="Tahoma" w:cs="Tahoma"/>
          <w:sz w:val="18"/>
          <w:szCs w:val="18"/>
        </w:rPr>
      </w:pPr>
    </w:p>
    <w:p w14:paraId="325A3634" w14:textId="77777777" w:rsidR="00FB0B59" w:rsidRDefault="00D12766" w:rsidP="00BA771A">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49DE30E5" w14:textId="77777777" w:rsidR="00D23F54" w:rsidRPr="00D23F54" w:rsidRDefault="00D23F54" w:rsidP="00BA771A">
      <w:pPr>
        <w:keepNext/>
        <w:keepLines/>
        <w:jc w:val="both"/>
        <w:rPr>
          <w:rFonts w:ascii="Tahoma" w:hAnsi="Tahoma" w:cs="Tahoma"/>
        </w:rPr>
      </w:pPr>
    </w:p>
    <w:p w14:paraId="6C06B062" w14:textId="77777777" w:rsidR="00FB0B59" w:rsidRPr="00112425" w:rsidRDefault="00FB0B59" w:rsidP="00BA771A">
      <w:pPr>
        <w:keepNext/>
        <w:keepLines/>
        <w:numPr>
          <w:ilvl w:val="2"/>
          <w:numId w:val="13"/>
        </w:numPr>
        <w:tabs>
          <w:tab w:val="num" w:pos="1222"/>
        </w:tabs>
        <w:jc w:val="both"/>
        <w:rPr>
          <w:rFonts w:ascii="Tahoma" w:hAnsi="Tahoma" w:cs="Tahoma"/>
        </w:rPr>
      </w:pPr>
      <w:r w:rsidRPr="00112425">
        <w:rPr>
          <w:rFonts w:ascii="Tahoma" w:hAnsi="Tahoma" w:cs="Tahoma"/>
        </w:rPr>
        <w:t>Zdravstvene zahteve</w:t>
      </w:r>
    </w:p>
    <w:p w14:paraId="57A98EB8" w14:textId="77777777" w:rsidR="00FB0B59" w:rsidRPr="00112425" w:rsidRDefault="00FB0B59" w:rsidP="00BA771A">
      <w:pPr>
        <w:keepNext/>
        <w:keepLines/>
        <w:tabs>
          <w:tab w:val="left" w:pos="567"/>
          <w:tab w:val="num" w:pos="792"/>
          <w:tab w:val="left" w:pos="8080"/>
        </w:tabs>
        <w:rPr>
          <w:rFonts w:ascii="Tahoma" w:hAnsi="Tahoma" w:cs="Tahoma"/>
        </w:rPr>
      </w:pPr>
    </w:p>
    <w:p w14:paraId="1ED51112" w14:textId="77777777" w:rsidR="00FB0B59" w:rsidRPr="00112425" w:rsidRDefault="00FB0B59" w:rsidP="00BA771A">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Pr="00112425">
        <w:rPr>
          <w:rFonts w:ascii="Tahoma" w:hAnsi="Tahoma" w:cs="Tahoma"/>
        </w:rPr>
        <w:t xml:space="preserve"> določa</w:t>
      </w:r>
      <w:r w:rsidR="00467A95">
        <w:rPr>
          <w:rFonts w:ascii="Tahoma" w:hAnsi="Tahoma" w:cs="Tahoma"/>
        </w:rPr>
        <w:t xml:space="preserve"> (Priloga 12)</w:t>
      </w:r>
      <w:r w:rsidRPr="00112425">
        <w:rPr>
          <w:rFonts w:ascii="Tahoma" w:hAnsi="Tahoma" w:cs="Tahoma"/>
        </w:rPr>
        <w:t>:</w:t>
      </w:r>
    </w:p>
    <w:p w14:paraId="6EFCAC6A" w14:textId="77777777" w:rsidR="00FB0B59" w:rsidRPr="00112425" w:rsidRDefault="00FB0B59" w:rsidP="00BD071C">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6E6F4648" w14:textId="77777777" w:rsidR="00FB0B59" w:rsidRPr="00112425" w:rsidRDefault="00FB0B59" w:rsidP="00BD071C">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dolžnosti oseb</w:t>
      </w:r>
    </w:p>
    <w:p w14:paraId="3DE82806" w14:textId="77777777" w:rsidR="00FB0B59" w:rsidRPr="00112425" w:rsidRDefault="00FB0B59" w:rsidP="00BD071C">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0E544F5D" w14:textId="77777777" w:rsidR="00FB0B59" w:rsidRPr="00112425" w:rsidRDefault="00FB0B59" w:rsidP="00BD071C">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53756CD0" w14:textId="77777777" w:rsidR="00FB0B59" w:rsidRPr="00112425" w:rsidRDefault="00FB0B59" w:rsidP="00BA771A">
      <w:pPr>
        <w:keepNext/>
        <w:keepLines/>
        <w:jc w:val="both"/>
        <w:rPr>
          <w:rFonts w:ascii="Tahoma" w:hAnsi="Tahoma" w:cs="Tahoma"/>
        </w:rPr>
      </w:pPr>
    </w:p>
    <w:p w14:paraId="5ADC5315" w14:textId="77777777" w:rsidR="00FB0B59" w:rsidRPr="00112425" w:rsidRDefault="00FB0B59" w:rsidP="00BA771A">
      <w:pPr>
        <w:keepNext/>
        <w:keepLines/>
        <w:jc w:val="both"/>
        <w:rPr>
          <w:rFonts w:ascii="Tahoma" w:hAnsi="Tahoma" w:cs="Tahoma"/>
        </w:rPr>
      </w:pPr>
      <w:r w:rsidRPr="00112425">
        <w:rPr>
          <w:rFonts w:ascii="Tahoma" w:hAnsi="Tahoma" w:cs="Tahoma"/>
        </w:rPr>
        <w:t>Stik z živili (pitno vodo) v smislu tega pravilnika pomeni stik z:</w:t>
      </w:r>
    </w:p>
    <w:p w14:paraId="516C3F91" w14:textId="77777777" w:rsidR="00FB0B59" w:rsidRPr="00112425" w:rsidRDefault="00FB0B59" w:rsidP="00BD071C">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delovno opremo,</w:t>
      </w:r>
    </w:p>
    <w:p w14:paraId="40CF8FF1" w14:textId="77777777" w:rsidR="00FB0B59" w:rsidRPr="00112425" w:rsidRDefault="00FB0B59" w:rsidP="00BD071C">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75D1EA76" w14:textId="77777777" w:rsidR="00FB0B59" w:rsidRPr="00112425" w:rsidRDefault="00FB0B59" w:rsidP="00BD071C">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predmeti ali materiali, ki neposredno prihajajo v stik z živili.</w:t>
      </w:r>
    </w:p>
    <w:p w14:paraId="111CAFE0" w14:textId="77777777" w:rsidR="00FB0B59" w:rsidRDefault="00FB0B59" w:rsidP="00BA771A">
      <w:pPr>
        <w:pStyle w:val="Telobesedila2"/>
        <w:keepNext/>
        <w:keepLines/>
        <w:rPr>
          <w:rFonts w:ascii="Tahoma" w:hAnsi="Tahoma" w:cs="Tahoma"/>
        </w:rPr>
      </w:pPr>
    </w:p>
    <w:p w14:paraId="1493D35C" w14:textId="77777777" w:rsidR="00FB0B59" w:rsidRPr="00112425" w:rsidRDefault="00FB0B59" w:rsidP="00BA771A">
      <w:pPr>
        <w:pStyle w:val="Telobesedila2"/>
        <w:keepNext/>
        <w:keepLines/>
        <w:rPr>
          <w:rFonts w:ascii="Tahoma" w:hAnsi="Tahoma" w:cs="Tahoma"/>
        </w:rPr>
      </w:pPr>
      <w:r w:rsidRPr="00112425">
        <w:rPr>
          <w:rFonts w:ascii="Tahoma" w:hAnsi="Tahoma" w:cs="Tahoma"/>
        </w:rPr>
        <w:t>Zahteve za zunanje izvajalce, ki izvajajo pogodbena ali druga dela za J</w:t>
      </w:r>
      <w:r w:rsidRPr="00112425">
        <w:rPr>
          <w:rFonts w:ascii="Tahoma" w:hAnsi="Tahoma" w:cs="Tahoma"/>
          <w:lang w:val="sl-SI"/>
        </w:rPr>
        <w:t>AVNO PODJETJE</w:t>
      </w:r>
      <w:r w:rsidRPr="00112425">
        <w:rPr>
          <w:rFonts w:ascii="Tahoma" w:hAnsi="Tahoma" w:cs="Tahoma"/>
        </w:rPr>
        <w:t xml:space="preserve"> VODOVOD</w:t>
      </w:r>
      <w:r w:rsidRPr="00112425">
        <w:rPr>
          <w:rFonts w:ascii="Tahoma" w:hAnsi="Tahoma" w:cs="Tahoma"/>
          <w:lang w:val="sl-SI"/>
        </w:rPr>
        <w:t xml:space="preserve"> </w:t>
      </w:r>
      <w:r w:rsidRPr="00112425">
        <w:rPr>
          <w:rFonts w:ascii="Tahoma" w:hAnsi="Tahoma" w:cs="Tahoma"/>
        </w:rPr>
        <w:t>KANALIZACIJA</w:t>
      </w:r>
      <w:r w:rsidRPr="00112425">
        <w:rPr>
          <w:rFonts w:ascii="Tahoma" w:hAnsi="Tahoma" w:cs="Tahoma"/>
          <w:lang w:val="sl-SI"/>
        </w:rPr>
        <w:t xml:space="preserve"> SNAGA</w:t>
      </w:r>
      <w:r w:rsidRPr="00112425">
        <w:rPr>
          <w:rFonts w:ascii="Tahoma" w:hAnsi="Tahoma" w:cs="Tahoma"/>
        </w:rPr>
        <w:t>:</w:t>
      </w:r>
    </w:p>
    <w:p w14:paraId="06201FA1" w14:textId="77777777" w:rsidR="00FB0B59" w:rsidRPr="00112425" w:rsidRDefault="00FB0B59" w:rsidP="00BD071C">
      <w:pPr>
        <w:keepNext/>
        <w:keepLines/>
        <w:numPr>
          <w:ilvl w:val="0"/>
          <w:numId w:val="16"/>
        </w:numPr>
        <w:tabs>
          <w:tab w:val="clear" w:pos="1068"/>
          <w:tab w:val="num" w:pos="426"/>
        </w:tabs>
        <w:ind w:left="426" w:hanging="284"/>
        <w:jc w:val="both"/>
        <w:rPr>
          <w:rFonts w:ascii="Tahoma" w:hAnsi="Tahoma" w:cs="Tahoma"/>
        </w:rPr>
      </w:pPr>
      <w:r w:rsidRPr="00112425">
        <w:rPr>
          <w:rFonts w:ascii="Tahoma" w:hAnsi="Tahoma" w:cs="Tahoma"/>
        </w:rPr>
        <w:t>Pred pričetkom pogodbenega ali drugega dela mora izvajalec obvestiti JAVNO PODJETJE VODOVOD KANALIZACIJA SNAGA d.o.o. o zdravstvenem stanju zaposlenih, ki bodo opravljali delo in sicer s:</w:t>
      </w:r>
    </w:p>
    <w:p w14:paraId="196A279A" w14:textId="77777777" w:rsidR="00FB0B59" w:rsidRPr="00112425" w:rsidRDefault="00FB0B59" w:rsidP="00BD071C">
      <w:pPr>
        <w:keepNext/>
        <w:keepLines/>
        <w:numPr>
          <w:ilvl w:val="2"/>
          <w:numId w:val="15"/>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187DF6B2" w14:textId="77777777" w:rsidR="00FB0B59" w:rsidRPr="00112425" w:rsidRDefault="00FB0B59" w:rsidP="00BD071C">
      <w:pPr>
        <w:keepNext/>
        <w:keepLines/>
        <w:numPr>
          <w:ilvl w:val="2"/>
          <w:numId w:val="15"/>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336DC389" w14:textId="77777777" w:rsidR="00FB0B59" w:rsidRPr="00112425" w:rsidRDefault="00FB0B59" w:rsidP="00BA771A">
      <w:pPr>
        <w:keepNext/>
        <w:keepLines/>
        <w:jc w:val="both"/>
        <w:rPr>
          <w:rFonts w:ascii="Tahoma" w:hAnsi="Tahoma" w:cs="Tahoma"/>
        </w:rPr>
      </w:pPr>
    </w:p>
    <w:p w14:paraId="14F33371" w14:textId="77777777" w:rsidR="00FB0B59" w:rsidRPr="00112425" w:rsidRDefault="00FB0B59" w:rsidP="00BD071C">
      <w:pPr>
        <w:keepNext/>
        <w:keepLines/>
        <w:numPr>
          <w:ilvl w:val="0"/>
          <w:numId w:val="17"/>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67A95">
        <w:rPr>
          <w:rFonts w:ascii="Tahoma" w:hAnsi="Tahoma" w:cs="Tahoma"/>
        </w:rPr>
        <w:t>Priloge 13.a</w:t>
      </w:r>
      <w:r w:rsidRPr="00112425">
        <w:rPr>
          <w:rFonts w:ascii="Tahoma" w:hAnsi="Tahoma" w:cs="Tahoma"/>
        </w:rPr>
        <w:t xml:space="preserve"> pri zaposlenem pred ali med izvajanjem pogodbenega ali drugega dela mora izvajalec del obvestiti JAVNO PODJETJE VODOVOD KANALIZACIJA SNAGA d.o.o.:</w:t>
      </w:r>
    </w:p>
    <w:p w14:paraId="51093344" w14:textId="77777777" w:rsidR="00FB0B59" w:rsidRPr="00112425" w:rsidRDefault="00FB0B59" w:rsidP="00BD071C">
      <w:pPr>
        <w:keepNext/>
        <w:keepLines/>
        <w:numPr>
          <w:ilvl w:val="2"/>
          <w:numId w:val="15"/>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6900A0E6" w14:textId="77777777" w:rsidR="00FB0B59" w:rsidRPr="00112425" w:rsidRDefault="00FB0B59" w:rsidP="00BD071C">
      <w:pPr>
        <w:keepNext/>
        <w:keepLines/>
        <w:numPr>
          <w:ilvl w:val="2"/>
          <w:numId w:val="15"/>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67A95">
        <w:rPr>
          <w:rFonts w:ascii="Tahoma" w:hAnsi="Tahoma" w:cs="Tahoma"/>
        </w:rPr>
        <w:t>Prilogo 13.b</w:t>
      </w:r>
      <w:r w:rsidRPr="00112425">
        <w:rPr>
          <w:rFonts w:ascii="Tahoma" w:hAnsi="Tahoma" w:cs="Tahoma"/>
        </w:rPr>
        <w:t xml:space="preserve"> (Potrdilo o pregledu osebe, ki pri delu prihaja v stik z živili).</w:t>
      </w:r>
    </w:p>
    <w:p w14:paraId="582998A8" w14:textId="77777777" w:rsidR="00FB0B59" w:rsidRPr="00112425" w:rsidRDefault="00FB0B59" w:rsidP="00BA771A">
      <w:pPr>
        <w:pStyle w:val="Sprotnaopomba-besedilo"/>
        <w:keepNext/>
        <w:keepLines/>
        <w:rPr>
          <w:rFonts w:ascii="Tahoma" w:hAnsi="Tahoma" w:cs="Tahoma"/>
        </w:rPr>
      </w:pPr>
    </w:p>
    <w:p w14:paraId="4ED23D99" w14:textId="77777777" w:rsidR="00FB0B59" w:rsidRDefault="00FB0B59" w:rsidP="00BA771A">
      <w:pPr>
        <w:keepNext/>
        <w:keepLines/>
        <w:jc w:val="both"/>
        <w:rPr>
          <w:rFonts w:ascii="Tahoma" w:hAnsi="Tahoma" w:cs="Tahoma"/>
        </w:rPr>
      </w:pPr>
      <w:r w:rsidRPr="00112425">
        <w:rPr>
          <w:rFonts w:ascii="Tahoma" w:hAnsi="Tahoma" w:cs="Tahoma"/>
        </w:rPr>
        <w:lastRenderedPageBreak/>
        <w:t xml:space="preserve">Izbrani ponudnik bo moral najkasneje pred pričetkom pogodbenih del naročniku predložiti </w:t>
      </w:r>
      <w:r w:rsidR="00D776DB">
        <w:rPr>
          <w:rFonts w:ascii="Tahoma" w:hAnsi="Tahoma" w:cs="Tahoma"/>
        </w:rPr>
        <w:t xml:space="preserve">izpolnjene in podpisane Priloge 12, </w:t>
      </w:r>
      <w:r w:rsidR="00D776DB" w:rsidRPr="00467A95">
        <w:rPr>
          <w:rFonts w:ascii="Tahoma" w:hAnsi="Tahoma" w:cs="Tahoma"/>
        </w:rPr>
        <w:t>Prilog</w:t>
      </w:r>
      <w:r w:rsidR="00D776DB">
        <w:rPr>
          <w:rFonts w:ascii="Tahoma" w:hAnsi="Tahoma" w:cs="Tahoma"/>
        </w:rPr>
        <w:t>e</w:t>
      </w:r>
      <w:r w:rsidR="00D776DB" w:rsidRPr="00467A95">
        <w:rPr>
          <w:rFonts w:ascii="Tahoma" w:hAnsi="Tahoma" w:cs="Tahoma"/>
        </w:rPr>
        <w:t xml:space="preserve"> 13, Prilog</w:t>
      </w:r>
      <w:r w:rsidR="00D776DB">
        <w:rPr>
          <w:rFonts w:ascii="Tahoma" w:hAnsi="Tahoma" w:cs="Tahoma"/>
        </w:rPr>
        <w:t>e</w:t>
      </w:r>
      <w:r w:rsidR="00D776DB" w:rsidRPr="00467A95">
        <w:rPr>
          <w:rFonts w:ascii="Tahoma" w:hAnsi="Tahoma" w:cs="Tahoma"/>
        </w:rPr>
        <w:t xml:space="preserve"> 13.a in Prilog</w:t>
      </w:r>
      <w:r w:rsidR="00D776DB">
        <w:rPr>
          <w:rFonts w:ascii="Tahoma" w:hAnsi="Tahoma" w:cs="Tahoma"/>
        </w:rPr>
        <w:t>e</w:t>
      </w:r>
      <w:r w:rsidR="00D776DB" w:rsidRPr="00467A95">
        <w:rPr>
          <w:rFonts w:ascii="Tahoma" w:hAnsi="Tahoma" w:cs="Tahoma"/>
        </w:rPr>
        <w:t xml:space="preserve"> 13.b</w:t>
      </w:r>
      <w:r w:rsidR="00D776DB">
        <w:rPr>
          <w:rFonts w:ascii="Tahoma" w:hAnsi="Tahoma" w:cs="Tahoma"/>
        </w:rPr>
        <w:t xml:space="preserve"> (vključno s </w:t>
      </w:r>
      <w:r w:rsidRPr="00112425">
        <w:rPr>
          <w:rFonts w:ascii="Tahoma" w:hAnsi="Tahoma" w:cs="Tahoma"/>
        </w:rPr>
        <w:t>soglasj</w:t>
      </w:r>
      <w:r w:rsidR="00D776DB">
        <w:rPr>
          <w:rFonts w:ascii="Tahoma" w:hAnsi="Tahoma" w:cs="Tahoma"/>
        </w:rPr>
        <w:t>i</w:t>
      </w:r>
      <w:r w:rsidRPr="00112425">
        <w:rPr>
          <w:rFonts w:ascii="Tahoma" w:hAnsi="Tahoma" w:cs="Tahoma"/>
        </w:rPr>
        <w:t xml:space="preserve"> vseh delavcev (</w:t>
      </w:r>
      <w:r w:rsidRPr="00467A95">
        <w:rPr>
          <w:rFonts w:ascii="Tahoma" w:hAnsi="Tahoma" w:cs="Tahoma"/>
        </w:rPr>
        <w:t>Priloga 13</w:t>
      </w:r>
      <w:r w:rsidRPr="00112425">
        <w:rPr>
          <w:rFonts w:ascii="Tahoma" w:hAnsi="Tahoma" w:cs="Tahoma"/>
        </w:rPr>
        <w:t>), ki bodo izvajali dela za predmetno javno naročilo</w:t>
      </w:r>
      <w:r w:rsidR="00D776DB">
        <w:rPr>
          <w:rFonts w:ascii="Tahoma" w:hAnsi="Tahoma" w:cs="Tahoma"/>
        </w:rPr>
        <w:t>)</w:t>
      </w:r>
      <w:r w:rsidRPr="00112425">
        <w:rPr>
          <w:rFonts w:ascii="Tahoma" w:hAnsi="Tahoma" w:cs="Tahoma"/>
        </w:rPr>
        <w:t xml:space="preserve">, vključno z vsemi delavci </w:t>
      </w:r>
      <w:r w:rsidR="00D776DB">
        <w:rPr>
          <w:rFonts w:ascii="Tahoma" w:hAnsi="Tahoma" w:cs="Tahoma"/>
        </w:rPr>
        <w:t xml:space="preserve">partnerjev in </w:t>
      </w:r>
      <w:r w:rsidRPr="00112425">
        <w:rPr>
          <w:rFonts w:ascii="Tahoma" w:hAnsi="Tahoma" w:cs="Tahoma"/>
        </w:rPr>
        <w:t xml:space="preserve">morebitnih podizvajalcev.  </w:t>
      </w:r>
    </w:p>
    <w:p w14:paraId="7291E4E1" w14:textId="77777777" w:rsidR="00D776DB" w:rsidRDefault="00D776DB" w:rsidP="00BA771A">
      <w:pPr>
        <w:keepNext/>
        <w:keepLines/>
        <w:jc w:val="both"/>
        <w:rPr>
          <w:rFonts w:ascii="Tahoma" w:hAnsi="Tahoma" w:cs="Tahoma"/>
        </w:rPr>
      </w:pPr>
    </w:p>
    <w:p w14:paraId="620684D2" w14:textId="77777777" w:rsidR="00D776DB" w:rsidRPr="00112425" w:rsidRDefault="00D776DB" w:rsidP="00BA771A">
      <w:pPr>
        <w:keepNext/>
        <w:keepLines/>
        <w:jc w:val="both"/>
        <w:rPr>
          <w:rFonts w:ascii="Tahoma" w:hAnsi="Tahoma" w:cs="Tahoma"/>
        </w:rPr>
      </w:pPr>
      <w:r>
        <w:rPr>
          <w:rFonts w:ascii="Tahoma" w:hAnsi="Tahoma" w:cs="Tahoma"/>
        </w:rPr>
        <w:t xml:space="preserve">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ni potrebno prilagati k ponudbi.</w:t>
      </w:r>
    </w:p>
    <w:p w14:paraId="2F225A83" w14:textId="77777777" w:rsidR="00602923" w:rsidRPr="00112425" w:rsidRDefault="00602923" w:rsidP="00BA771A">
      <w:pPr>
        <w:keepNext/>
        <w:keepLines/>
        <w:jc w:val="both"/>
        <w:rPr>
          <w:rFonts w:ascii="Tahoma" w:hAnsi="Tahoma" w:cs="Tahoma"/>
          <w:b/>
          <w:sz w:val="24"/>
        </w:rPr>
      </w:pPr>
    </w:p>
    <w:p w14:paraId="53F70E7C" w14:textId="77777777" w:rsidR="005626AE" w:rsidRPr="00112425" w:rsidRDefault="005626AE" w:rsidP="00BA771A">
      <w:pPr>
        <w:keepNext/>
        <w:keepLines/>
        <w:numPr>
          <w:ilvl w:val="2"/>
          <w:numId w:val="13"/>
        </w:numPr>
        <w:jc w:val="both"/>
        <w:rPr>
          <w:rFonts w:ascii="Tahoma" w:hAnsi="Tahoma" w:cs="Tahoma"/>
        </w:rPr>
      </w:pPr>
      <w:r w:rsidRPr="00112425">
        <w:rPr>
          <w:rFonts w:ascii="Tahoma" w:hAnsi="Tahoma" w:cs="Tahoma"/>
        </w:rPr>
        <w:t>Ostale zahteve naročnika in osnutek pogodbe</w:t>
      </w:r>
    </w:p>
    <w:p w14:paraId="47F37C0B" w14:textId="77777777" w:rsidR="005626AE" w:rsidRPr="00112425" w:rsidRDefault="005626AE" w:rsidP="00BA771A">
      <w:pPr>
        <w:keepNext/>
        <w:keepLines/>
        <w:jc w:val="both"/>
        <w:rPr>
          <w:rFonts w:ascii="Tahoma" w:hAnsi="Tahoma" w:cs="Tahoma"/>
        </w:rPr>
      </w:pPr>
    </w:p>
    <w:p w14:paraId="62EA9965" w14:textId="77777777" w:rsidR="005626AE" w:rsidRPr="00112425" w:rsidRDefault="005626AE" w:rsidP="00BA771A">
      <w:pPr>
        <w:keepNext/>
        <w:keepLines/>
        <w:jc w:val="both"/>
        <w:rPr>
          <w:rFonts w:ascii="Tahoma" w:hAnsi="Tahoma" w:cs="Tahoma"/>
        </w:rPr>
      </w:pPr>
      <w:r w:rsidRPr="00112425">
        <w:rPr>
          <w:rFonts w:ascii="Tahoma" w:hAnsi="Tahoma" w:cs="Tahoma"/>
        </w:rPr>
        <w:t xml:space="preserve">Ostale zahteve so podrobno opisane v osnutku pogodbe, ki </w:t>
      </w:r>
      <w:r w:rsidR="00053B0A">
        <w:rPr>
          <w:rFonts w:ascii="Tahoma" w:hAnsi="Tahoma" w:cs="Tahoma"/>
        </w:rPr>
        <w:t>je</w:t>
      </w:r>
      <w:r w:rsidRPr="00112425">
        <w:rPr>
          <w:rFonts w:ascii="Tahoma" w:hAnsi="Tahoma" w:cs="Tahoma"/>
        </w:rPr>
        <w:t xml:space="preserve"> kot prilog</w:t>
      </w:r>
      <w:r w:rsidR="00053B0A">
        <w:rPr>
          <w:rFonts w:ascii="Tahoma" w:hAnsi="Tahoma" w:cs="Tahoma"/>
        </w:rPr>
        <w:t>a</w:t>
      </w:r>
      <w:r w:rsidRPr="00112425">
        <w:rPr>
          <w:rFonts w:ascii="Tahoma" w:hAnsi="Tahoma" w:cs="Tahoma"/>
        </w:rPr>
        <w:t xml:space="preserve"> (Priloga 7) sestavni del te razpisne dokumentacije. </w:t>
      </w:r>
    </w:p>
    <w:p w14:paraId="5D0BAB01" w14:textId="77777777" w:rsidR="005626AE" w:rsidRPr="00112425" w:rsidRDefault="005626AE" w:rsidP="00BA771A">
      <w:pPr>
        <w:keepNext/>
        <w:keepLines/>
        <w:jc w:val="both"/>
        <w:rPr>
          <w:rFonts w:ascii="Tahoma" w:hAnsi="Tahoma" w:cs="Tahoma"/>
          <w:bCs/>
        </w:rPr>
      </w:pPr>
    </w:p>
    <w:p w14:paraId="23AC341C" w14:textId="77777777" w:rsidR="005626AE" w:rsidRPr="00112425" w:rsidRDefault="005626AE" w:rsidP="00BA771A">
      <w:pPr>
        <w:keepNext/>
        <w:keepLines/>
        <w:tabs>
          <w:tab w:val="left" w:pos="567"/>
          <w:tab w:val="left" w:pos="1418"/>
          <w:tab w:val="left" w:pos="1702"/>
        </w:tabs>
        <w:jc w:val="both"/>
        <w:rPr>
          <w:rFonts w:ascii="Tahoma" w:hAnsi="Tahoma" w:cs="Tahoma"/>
          <w:color w:val="000000"/>
        </w:rPr>
      </w:pPr>
      <w:r w:rsidRPr="00112425">
        <w:rPr>
          <w:rFonts w:ascii="Tahoma" w:hAnsi="Tahoma" w:cs="Tahoma"/>
          <w:bCs/>
        </w:rPr>
        <w:t>Izbrani ponudnik bo k podpisu pogodbe pozvan pisno.</w:t>
      </w:r>
      <w:r w:rsidRPr="00112425">
        <w:rPr>
          <w:rFonts w:ascii="Tahoma" w:hAnsi="Tahoma" w:cs="Tahoma"/>
          <w:color w:val="000000"/>
        </w:rPr>
        <w:t xml:space="preserve"> V kolikor izbrani ponudnik ne bo sklenil pogodbe s posameznim naročnikom, bo naročnik </w:t>
      </w:r>
      <w:r w:rsidRPr="00112425">
        <w:rPr>
          <w:rFonts w:ascii="Tahoma" w:hAnsi="Tahoma" w:cs="Tahoma"/>
        </w:rPr>
        <w:t>Državni revizijski komisiji predlagal, da uvede postopek</w:t>
      </w:r>
      <w:r w:rsidR="00A149A7" w:rsidRPr="00112425">
        <w:rPr>
          <w:rFonts w:ascii="Tahoma" w:hAnsi="Tahoma" w:cs="Tahoma"/>
        </w:rPr>
        <w:t xml:space="preserve"> o prekršku iz 112. člena ZJN-3.</w:t>
      </w:r>
    </w:p>
    <w:p w14:paraId="2057DB7C" w14:textId="77777777" w:rsidR="00C777E0" w:rsidRPr="00112425" w:rsidRDefault="00C777E0" w:rsidP="00BA771A">
      <w:pPr>
        <w:keepNext/>
        <w:keepLines/>
        <w:jc w:val="both"/>
        <w:rPr>
          <w:rFonts w:ascii="Tahoma" w:hAnsi="Tahoma" w:cs="Tahoma"/>
          <w:b/>
          <w:sz w:val="24"/>
        </w:rPr>
      </w:pPr>
    </w:p>
    <w:p w14:paraId="658BD832" w14:textId="77777777" w:rsidR="007C70A1" w:rsidRPr="00112425" w:rsidRDefault="009F4E76" w:rsidP="00BA771A">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40F1E030" w14:textId="77777777" w:rsidR="007C70A1" w:rsidRPr="00112425" w:rsidRDefault="007C70A1" w:rsidP="00BA771A">
      <w:pPr>
        <w:keepNext/>
        <w:keepLines/>
        <w:jc w:val="both"/>
        <w:rPr>
          <w:rFonts w:ascii="Tahoma" w:hAnsi="Tahoma" w:cs="Tahoma"/>
        </w:rPr>
      </w:pPr>
    </w:p>
    <w:p w14:paraId="1A326C1A" w14:textId="77777777" w:rsidR="00882F58" w:rsidRPr="00112425" w:rsidRDefault="00882F58" w:rsidP="00BA771A">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1B69F30B" w14:textId="77777777" w:rsidR="00882F58" w:rsidRPr="00112425" w:rsidRDefault="00882F58" w:rsidP="00BA771A">
      <w:pPr>
        <w:keepNext/>
        <w:keepLines/>
        <w:jc w:val="both"/>
        <w:rPr>
          <w:rFonts w:ascii="Tahoma" w:hAnsi="Tahoma" w:cs="Tahoma"/>
          <w:bCs/>
        </w:rPr>
      </w:pPr>
    </w:p>
    <w:p w14:paraId="4A9DBF6B" w14:textId="77777777" w:rsidR="00882F58" w:rsidRDefault="00882F58" w:rsidP="00BA771A">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0C53E38" w14:textId="77777777" w:rsidR="00833EB0" w:rsidRPr="00112425" w:rsidRDefault="00833EB0" w:rsidP="00BA771A">
      <w:pPr>
        <w:keepNext/>
        <w:keepLines/>
        <w:jc w:val="both"/>
        <w:rPr>
          <w:rFonts w:ascii="Tahoma" w:hAnsi="Tahoma" w:cs="Tahoma"/>
          <w:bCs/>
        </w:rPr>
      </w:pPr>
    </w:p>
    <w:p w14:paraId="49F0B5B9" w14:textId="77777777" w:rsidR="00882F58" w:rsidRPr="00112425" w:rsidRDefault="00882F58" w:rsidP="00BA771A">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27849B5" w14:textId="77777777" w:rsidR="001769DE" w:rsidRPr="00112425" w:rsidRDefault="001769DE" w:rsidP="00BA771A">
      <w:pPr>
        <w:keepNext/>
        <w:keepLines/>
        <w:jc w:val="both"/>
        <w:rPr>
          <w:rFonts w:ascii="Tahoma" w:hAnsi="Tahoma" w:cs="Tahoma"/>
        </w:rPr>
      </w:pPr>
    </w:p>
    <w:p w14:paraId="4BB073E1" w14:textId="77777777" w:rsidR="001769DE" w:rsidRPr="00112425" w:rsidRDefault="001769DE" w:rsidP="00BA771A">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4B5A5162" w14:textId="77777777" w:rsidR="00882F58" w:rsidRPr="00112425" w:rsidRDefault="00882F58" w:rsidP="00BA771A">
      <w:pPr>
        <w:keepNext/>
        <w:keepLines/>
        <w:jc w:val="both"/>
        <w:rPr>
          <w:rFonts w:ascii="Tahoma" w:hAnsi="Tahoma" w:cs="Tahoma"/>
          <w:bCs/>
        </w:rPr>
      </w:pPr>
    </w:p>
    <w:p w14:paraId="62F103DA" w14:textId="77777777" w:rsidR="003508A3" w:rsidRPr="00112425" w:rsidRDefault="003508A3" w:rsidP="00BA771A">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532DA793" w14:textId="77777777" w:rsidR="003508A3" w:rsidRPr="00112425" w:rsidRDefault="003508A3" w:rsidP="00BA771A">
      <w:pPr>
        <w:keepNext/>
        <w:keepLines/>
        <w:jc w:val="both"/>
        <w:rPr>
          <w:rFonts w:ascii="Tahoma" w:hAnsi="Tahoma" w:cs="Tahoma"/>
          <w:bCs/>
        </w:rPr>
      </w:pPr>
    </w:p>
    <w:p w14:paraId="19828307" w14:textId="77777777" w:rsidR="00882F58" w:rsidRPr="00112425" w:rsidRDefault="00882F58" w:rsidP="00BA771A">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EE9681A" w14:textId="77777777" w:rsidR="00882F58" w:rsidRPr="00112425" w:rsidRDefault="00882F58" w:rsidP="00BA771A">
      <w:pPr>
        <w:keepNext/>
        <w:keepLines/>
        <w:jc w:val="both"/>
        <w:rPr>
          <w:rFonts w:ascii="Tahoma" w:hAnsi="Tahoma" w:cs="Tahoma"/>
          <w:bCs/>
        </w:rPr>
      </w:pPr>
    </w:p>
    <w:p w14:paraId="1B4B8F01" w14:textId="77777777" w:rsidR="003508A3" w:rsidRPr="00112425" w:rsidRDefault="003508A3" w:rsidP="00BA771A">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14:paraId="3CB9DFDF" w14:textId="77777777" w:rsidR="003508A3" w:rsidRPr="00112425" w:rsidRDefault="003508A3" w:rsidP="00BA771A">
      <w:pPr>
        <w:keepNext/>
        <w:keepLines/>
        <w:jc w:val="both"/>
        <w:rPr>
          <w:rFonts w:ascii="Tahoma" w:hAnsi="Tahoma" w:cs="Tahoma"/>
          <w:bCs/>
        </w:rPr>
      </w:pPr>
    </w:p>
    <w:p w14:paraId="41CE44EE" w14:textId="77777777" w:rsidR="003508A3" w:rsidRDefault="003508A3" w:rsidP="00BA771A">
      <w:pPr>
        <w:keepNext/>
        <w:keepLines/>
        <w:jc w:val="both"/>
        <w:rPr>
          <w:rFonts w:ascii="Tahoma" w:hAnsi="Tahoma" w:cs="Tahoma"/>
          <w:bCs/>
          <w:lang w:val="x-none"/>
        </w:rPr>
      </w:pPr>
      <w:r w:rsidRPr="00112425">
        <w:rPr>
          <w:rFonts w:ascii="Tahoma" w:hAnsi="Tahoma" w:cs="Tahoma"/>
          <w:bCs/>
          <w:lang w:val="x-none"/>
        </w:rPr>
        <w:lastRenderedPageBreak/>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21372CEA" w14:textId="77777777" w:rsidR="005017C8" w:rsidRPr="00112425" w:rsidRDefault="005017C8" w:rsidP="00BA771A">
      <w:pPr>
        <w:keepNext/>
        <w:keepLines/>
        <w:jc w:val="both"/>
        <w:rPr>
          <w:rFonts w:ascii="Tahoma" w:hAnsi="Tahoma" w:cs="Tahoma"/>
          <w:bCs/>
          <w:lang w:val="x-none"/>
        </w:rPr>
      </w:pPr>
    </w:p>
    <w:p w14:paraId="5CC2C74D" w14:textId="77777777" w:rsidR="003508A3" w:rsidRPr="00112425" w:rsidRDefault="003508A3" w:rsidP="00BA771A">
      <w:pPr>
        <w:keepNext/>
        <w:keepLines/>
        <w:jc w:val="both"/>
        <w:rPr>
          <w:rFonts w:ascii="Tahoma" w:hAnsi="Tahoma" w:cs="Tahoma"/>
          <w:bCs/>
        </w:rPr>
      </w:pPr>
      <w:r w:rsidRPr="00112425">
        <w:rPr>
          <w:rFonts w:ascii="Tahoma" w:hAnsi="Tahoma" w:cs="Tahoma"/>
          <w:bCs/>
          <w:lang w:val="x-none"/>
        </w:rPr>
        <w:t>Če država članica ali tretja država subjekta, ki</w:t>
      </w:r>
      <w:r w:rsidR="00577FA5">
        <w:rPr>
          <w:rFonts w:ascii="Tahoma" w:hAnsi="Tahoma" w:cs="Tahoma"/>
          <w:bCs/>
        </w:rPr>
        <w:t xml:space="preserve"> ni</w:t>
      </w:r>
      <w:r w:rsidRPr="00112425">
        <w:rPr>
          <w:rFonts w:ascii="Tahoma" w:hAnsi="Tahoma" w:cs="Tahoma"/>
          <w:bCs/>
          <w:lang w:val="x-none"/>
        </w:rPr>
        <w:t>ma sedeža v Republiki Sloveniji</w:t>
      </w:r>
      <w:r w:rsidR="00577FA5">
        <w:rPr>
          <w:rFonts w:ascii="Tahoma" w:hAnsi="Tahoma" w:cs="Tahoma"/>
          <w:bCs/>
        </w:rPr>
        <w:t>,</w:t>
      </w:r>
      <w:r w:rsidRPr="00112425">
        <w:rPr>
          <w:rFonts w:ascii="Tahoma" w:hAnsi="Tahoma" w:cs="Tahoma"/>
          <w:bCs/>
          <w:lang w:val="x-none"/>
        </w:rPr>
        <w:t xml:space="preserve"> dokumentov in potrdil iz prejšnjega odstavka ne izdaja ali če ti ne zajemajo vseh primerov iz prvega in drugega odstavka ter b) točke četrtega odstavka 75. člena </w:t>
      </w:r>
      <w:r w:rsidR="00053B0A">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764BAF3" w14:textId="77777777" w:rsidR="009C0150" w:rsidRPr="00112425" w:rsidRDefault="009C0150" w:rsidP="00BA771A">
      <w:pPr>
        <w:keepNext/>
        <w:keepLines/>
        <w:jc w:val="both"/>
        <w:rPr>
          <w:rFonts w:ascii="Tahoma" w:hAnsi="Tahoma" w:cs="Tahoma"/>
          <w:bCs/>
        </w:rPr>
      </w:pPr>
    </w:p>
    <w:p w14:paraId="2E64DE49" w14:textId="77777777" w:rsidR="001769DE" w:rsidRPr="00112425" w:rsidRDefault="001769DE" w:rsidP="00BA771A">
      <w:pPr>
        <w:keepNext/>
        <w:keepLines/>
        <w:numPr>
          <w:ilvl w:val="1"/>
          <w:numId w:val="2"/>
        </w:numPr>
        <w:jc w:val="both"/>
        <w:rPr>
          <w:rFonts w:ascii="Tahoma" w:hAnsi="Tahoma" w:cs="Tahoma"/>
          <w:b/>
        </w:rPr>
      </w:pPr>
      <w:r w:rsidRPr="00112425">
        <w:rPr>
          <w:rFonts w:ascii="Tahoma" w:hAnsi="Tahoma" w:cs="Tahoma"/>
          <w:b/>
        </w:rPr>
        <w:t>Razlogi za izključitev</w:t>
      </w:r>
    </w:p>
    <w:p w14:paraId="6EB06079" w14:textId="77777777" w:rsidR="001769DE" w:rsidRPr="00112425" w:rsidRDefault="001769DE" w:rsidP="00BA771A">
      <w:pPr>
        <w:keepNext/>
        <w:keepLines/>
        <w:jc w:val="both"/>
        <w:rPr>
          <w:rFonts w:ascii="Tahoma" w:hAnsi="Tahoma" w:cs="Tahoma"/>
        </w:rPr>
      </w:pPr>
    </w:p>
    <w:p w14:paraId="7F71E682" w14:textId="77777777" w:rsidR="001769DE" w:rsidRPr="00112425" w:rsidRDefault="001769DE" w:rsidP="00BA771A">
      <w:pPr>
        <w:keepNext/>
        <w:keepLines/>
        <w:jc w:val="both"/>
        <w:rPr>
          <w:rFonts w:ascii="Tahoma" w:hAnsi="Tahoma" w:cs="Tahoma"/>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FA50070" w14:textId="77777777" w:rsidR="002F4A49" w:rsidRPr="00112425" w:rsidRDefault="002F4A49" w:rsidP="00BA771A">
      <w:pPr>
        <w:pStyle w:val="Telobesedila2"/>
        <w:keepNext/>
        <w:keepLines/>
        <w:rPr>
          <w:rFonts w:ascii="Tahoma" w:hAnsi="Tahoma" w:cs="Tahoma"/>
          <w:b w:val="0"/>
          <w:lang w:val="sl-SI"/>
        </w:rPr>
      </w:pPr>
    </w:p>
    <w:p w14:paraId="080EA23B" w14:textId="77777777" w:rsidR="001769DE" w:rsidRPr="00112425" w:rsidRDefault="001769DE" w:rsidP="00BA771A">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p>
    <w:p w14:paraId="3472673C" w14:textId="77777777" w:rsidR="001769DE" w:rsidRPr="00112425" w:rsidRDefault="001769DE" w:rsidP="00BA771A">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23EF2C4F" w14:textId="77777777" w:rsidR="006F31E4" w:rsidRPr="00112425" w:rsidRDefault="006F31E4" w:rsidP="00BA771A">
      <w:pPr>
        <w:pStyle w:val="Telobesedila2"/>
        <w:keepNext/>
        <w:keepLines/>
        <w:rPr>
          <w:rFonts w:ascii="Tahoma" w:hAnsi="Tahoma" w:cs="Tahoma"/>
          <w:b w:val="0"/>
          <w:lang w:val="sl-SI"/>
        </w:rPr>
      </w:pPr>
    </w:p>
    <w:p w14:paraId="29839F6D" w14:textId="77777777" w:rsidR="006F31E4" w:rsidRPr="00112425" w:rsidRDefault="006F31E4" w:rsidP="00BA771A">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3987F270" w14:textId="77777777" w:rsidR="00184478" w:rsidRPr="00112425" w:rsidRDefault="00184478" w:rsidP="00BA771A">
      <w:pPr>
        <w:pStyle w:val="Telobesedila2"/>
        <w:keepNext/>
        <w:keepLines/>
        <w:rPr>
          <w:rFonts w:ascii="Tahoma" w:hAnsi="Tahoma" w:cs="Tahoma"/>
          <w:b w:val="0"/>
          <w:lang w:val="sl-SI"/>
        </w:rPr>
      </w:pPr>
    </w:p>
    <w:p w14:paraId="2F6C845C" w14:textId="77777777" w:rsidR="001769DE" w:rsidRPr="00112425" w:rsidRDefault="001769DE" w:rsidP="00BA771A">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p>
    <w:p w14:paraId="711E96CF" w14:textId="77777777" w:rsidR="001769DE" w:rsidRPr="00112425" w:rsidRDefault="001769DE" w:rsidP="00BA771A">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3D8C77CA" w14:textId="77777777" w:rsidR="00602923" w:rsidRDefault="00602923" w:rsidP="00BA771A">
      <w:pPr>
        <w:pStyle w:val="Telobesedila2"/>
        <w:keepNext/>
        <w:keepLines/>
        <w:rPr>
          <w:rFonts w:ascii="Tahoma" w:hAnsi="Tahoma" w:cs="Tahoma"/>
          <w:lang w:val="sl-SI"/>
        </w:rPr>
      </w:pPr>
    </w:p>
    <w:p w14:paraId="50DC4C22" w14:textId="77777777" w:rsidR="001769DE" w:rsidRPr="00112425" w:rsidRDefault="001769DE" w:rsidP="00BA771A">
      <w:pPr>
        <w:pStyle w:val="Telobesedila2"/>
        <w:keepNext/>
        <w:keepLines/>
        <w:rPr>
          <w:rFonts w:ascii="Tahoma" w:hAnsi="Tahoma" w:cs="Tahoma"/>
          <w:lang w:val="sl-SI"/>
        </w:rPr>
      </w:pPr>
      <w:r w:rsidRPr="00112425">
        <w:rPr>
          <w:rFonts w:ascii="Tahoma" w:hAnsi="Tahoma" w:cs="Tahoma"/>
          <w:lang w:val="sl-SI"/>
        </w:rPr>
        <w:t>D: Nacionalni razlogi za izključitev</w:t>
      </w:r>
    </w:p>
    <w:p w14:paraId="2E61A6B2" w14:textId="77777777" w:rsidR="001769DE" w:rsidRPr="00112425" w:rsidRDefault="001769DE" w:rsidP="00BA771A">
      <w:pPr>
        <w:pStyle w:val="Telobesedila2"/>
        <w:keepNext/>
        <w:keepLines/>
        <w:spacing w:after="120"/>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14:paraId="7344B52E" w14:textId="77777777" w:rsidR="00B22715" w:rsidRPr="00112425" w:rsidRDefault="00B22715" w:rsidP="005017C8">
      <w:pPr>
        <w:keepNext/>
        <w:keepLines/>
        <w:spacing w:after="60"/>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ponudb ali ponudb, izlo</w:t>
      </w:r>
      <w:r w:rsidR="005017C8">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sidR="00E26798">
        <w:rPr>
          <w:rFonts w:ascii="Tahoma" w:hAnsi="Tahoma" w:cs="Tahoma"/>
          <w:szCs w:val="18"/>
        </w:rPr>
        <w:t xml:space="preserve">v </w:t>
      </w:r>
      <w:r w:rsidR="00E26798"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DE7A098" w14:textId="77777777" w:rsidR="00B22715" w:rsidRPr="00112425" w:rsidRDefault="00B22715" w:rsidP="005017C8">
      <w:pPr>
        <w:keepNext/>
        <w:keepLines/>
        <w:ind w:left="426" w:hanging="284"/>
        <w:jc w:val="both"/>
        <w:rPr>
          <w:rFonts w:ascii="Tahoma" w:hAnsi="Tahoma" w:cs="Tahoma"/>
        </w:rPr>
      </w:pPr>
      <w:r w:rsidRPr="00112425">
        <w:rPr>
          <w:rFonts w:ascii="Tahoma" w:hAnsi="Tahoma" w:cs="Tahoma"/>
          <w:b/>
        </w:rPr>
        <w:t>b)</w:t>
      </w:r>
      <w:r w:rsidRPr="00112425">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A08BCDD" w14:textId="77777777" w:rsidR="00DE14FF" w:rsidRPr="00112425" w:rsidRDefault="00DE14FF" w:rsidP="00BA771A">
      <w:pPr>
        <w:pStyle w:val="Telobesedila2"/>
        <w:keepNext/>
        <w:keepLines/>
        <w:rPr>
          <w:rFonts w:ascii="Tahoma" w:hAnsi="Tahoma" w:cs="Tahoma"/>
          <w:b w:val="0"/>
          <w:lang w:val="sl-SI"/>
        </w:rPr>
      </w:pPr>
    </w:p>
    <w:p w14:paraId="2C42355D" w14:textId="77777777" w:rsidR="00DE14FF" w:rsidRPr="00112425" w:rsidRDefault="00DE14FF" w:rsidP="00BA771A">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03060AC7" w14:textId="77777777" w:rsidR="00DE14FF" w:rsidRPr="00112425" w:rsidRDefault="00DE14FF" w:rsidP="00BA771A">
      <w:pPr>
        <w:keepNext/>
        <w:keepLines/>
        <w:jc w:val="both"/>
        <w:rPr>
          <w:rFonts w:ascii="Tahoma" w:hAnsi="Tahoma" w:cs="Tahoma"/>
          <w:b/>
          <w:u w:val="single"/>
        </w:rPr>
      </w:pPr>
    </w:p>
    <w:p w14:paraId="19D82D8A" w14:textId="77777777" w:rsidR="00DE14FF" w:rsidRPr="00112425" w:rsidRDefault="00DE14FF" w:rsidP="00BA771A">
      <w:pPr>
        <w:keepNext/>
        <w:keepLines/>
        <w:jc w:val="both"/>
        <w:rPr>
          <w:rFonts w:ascii="Tahoma" w:hAnsi="Tahoma" w:cs="Tahoma"/>
          <w:b/>
          <w:bCs/>
        </w:rPr>
      </w:pPr>
      <w:r w:rsidRPr="00112425">
        <w:rPr>
          <w:rFonts w:ascii="Tahoma" w:hAnsi="Tahoma" w:cs="Tahoma"/>
          <w:b/>
          <w:bCs/>
        </w:rPr>
        <w:lastRenderedPageBreak/>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1557D849" w14:textId="77777777" w:rsidR="00CD548D" w:rsidRPr="00112425" w:rsidRDefault="00CD548D" w:rsidP="00BA771A">
      <w:pPr>
        <w:pStyle w:val="Telobesedila2"/>
        <w:keepNext/>
        <w:keepLines/>
        <w:rPr>
          <w:rFonts w:ascii="Tahoma" w:hAnsi="Tahoma" w:cs="Tahoma"/>
          <w:b w:val="0"/>
          <w:lang w:val="sl-SI"/>
        </w:rPr>
      </w:pPr>
    </w:p>
    <w:p w14:paraId="66112822" w14:textId="77777777" w:rsidR="00CD548D" w:rsidRPr="00112425" w:rsidRDefault="00CD548D" w:rsidP="00BA771A">
      <w:pPr>
        <w:keepNext/>
        <w:keepLines/>
        <w:jc w:val="both"/>
        <w:rPr>
          <w:rFonts w:ascii="Tahoma" w:hAnsi="Tahoma" w:cs="Tahoma"/>
          <w:b/>
        </w:rPr>
      </w:pPr>
      <w:r w:rsidRPr="00112425">
        <w:rPr>
          <w:rFonts w:ascii="Tahoma" w:hAnsi="Tahoma" w:cs="Tahoma"/>
          <w:b/>
        </w:rPr>
        <w:t>OPOMBA:</w:t>
      </w:r>
    </w:p>
    <w:p w14:paraId="3B3D825C" w14:textId="77777777" w:rsidR="00CD548D" w:rsidRPr="00112425" w:rsidRDefault="00CD548D" w:rsidP="00BA771A">
      <w:pPr>
        <w:keepNext/>
        <w:keepLines/>
        <w:jc w:val="both"/>
        <w:rPr>
          <w:rFonts w:ascii="Tahoma" w:hAnsi="Tahoma" w:cs="Tahoma"/>
          <w:b/>
        </w:rPr>
      </w:pPr>
    </w:p>
    <w:p w14:paraId="4B1AFF64" w14:textId="77777777" w:rsidR="003906EC" w:rsidRPr="003906EC" w:rsidRDefault="003906EC" w:rsidP="003906EC">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5C47D10" w14:textId="77777777" w:rsidR="003906EC" w:rsidRPr="003906EC" w:rsidRDefault="003906EC" w:rsidP="003906EC">
      <w:pPr>
        <w:keepNext/>
        <w:keepLines/>
        <w:jc w:val="both"/>
        <w:rPr>
          <w:rFonts w:ascii="Tahoma" w:hAnsi="Tahoma" w:cs="Tahoma"/>
          <w:bCs/>
          <w:i/>
        </w:rPr>
      </w:pPr>
    </w:p>
    <w:p w14:paraId="3DFEB192" w14:textId="77777777" w:rsidR="003906EC" w:rsidRPr="003906EC" w:rsidRDefault="003906EC" w:rsidP="003906EC">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FD9C06E" w14:textId="77777777" w:rsidR="00CD548D" w:rsidRPr="00B54159" w:rsidRDefault="00CD548D" w:rsidP="00BA771A">
      <w:pPr>
        <w:keepNext/>
        <w:keepLines/>
        <w:jc w:val="both"/>
        <w:rPr>
          <w:rFonts w:ascii="Tahoma" w:hAnsi="Tahoma" w:cs="Tahoma"/>
          <w:b/>
          <w:bCs/>
        </w:rPr>
      </w:pPr>
    </w:p>
    <w:p w14:paraId="6FB80CA8" w14:textId="77777777" w:rsidR="00CD548D" w:rsidRPr="003906EC" w:rsidRDefault="00CD548D" w:rsidP="00BA771A">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02CA7AED" w14:textId="77777777" w:rsidR="00467A95" w:rsidRDefault="00467A95" w:rsidP="00BA771A">
      <w:pPr>
        <w:keepNext/>
        <w:keepLines/>
        <w:jc w:val="both"/>
        <w:rPr>
          <w:rFonts w:ascii="Tahoma" w:hAnsi="Tahoma" w:cs="Tahoma"/>
          <w:b/>
        </w:rPr>
      </w:pPr>
    </w:p>
    <w:p w14:paraId="2CDA8D2C" w14:textId="77777777" w:rsidR="00BB6F49" w:rsidRPr="00112425" w:rsidRDefault="00BB6F49" w:rsidP="00BA771A">
      <w:pPr>
        <w:keepNext/>
        <w:keepLines/>
        <w:jc w:val="both"/>
        <w:rPr>
          <w:rFonts w:ascii="Tahoma" w:hAnsi="Tahoma" w:cs="Tahoma"/>
          <w:b/>
        </w:rPr>
      </w:pPr>
      <w:r w:rsidRPr="00112425">
        <w:rPr>
          <w:rFonts w:ascii="Tahoma" w:hAnsi="Tahoma" w:cs="Tahoma"/>
          <w:b/>
        </w:rPr>
        <w:t>DOKAZILA:</w:t>
      </w:r>
    </w:p>
    <w:p w14:paraId="576697DE" w14:textId="77777777" w:rsidR="00BB6F49" w:rsidRPr="00112425" w:rsidRDefault="00BB6F49" w:rsidP="00BA771A">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5DD0A0D" w14:textId="77777777" w:rsidR="00BB6F49" w:rsidRPr="00112425" w:rsidRDefault="00BB6F49" w:rsidP="00BA771A">
      <w:pPr>
        <w:keepNext/>
        <w:keepLines/>
        <w:numPr>
          <w:ilvl w:val="0"/>
          <w:numId w:val="26"/>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14:paraId="5BD74580" w14:textId="77777777" w:rsidR="00BB6F49" w:rsidRPr="00112425" w:rsidRDefault="00833EB0" w:rsidP="00BA771A">
      <w:pPr>
        <w:keepNext/>
        <w:keepLines/>
        <w:numPr>
          <w:ilvl w:val="0"/>
          <w:numId w:val="26"/>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C9222DA" w14:textId="77777777" w:rsidR="00BB6F49" w:rsidRPr="00112425" w:rsidRDefault="00BB6F49" w:rsidP="00BA771A">
      <w:pPr>
        <w:keepNext/>
        <w:keepLines/>
        <w:numPr>
          <w:ilvl w:val="0"/>
          <w:numId w:val="26"/>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14:paraId="3D4FFFDA" w14:textId="77777777" w:rsidR="00AE13F6" w:rsidRPr="00112425" w:rsidRDefault="00AE13F6" w:rsidP="00BA771A">
      <w:pPr>
        <w:keepNext/>
        <w:keepLines/>
        <w:jc w:val="both"/>
        <w:rPr>
          <w:rFonts w:ascii="Tahoma" w:hAnsi="Tahoma" w:cs="Tahoma"/>
          <w:szCs w:val="22"/>
        </w:rPr>
      </w:pPr>
    </w:p>
    <w:p w14:paraId="4117355F" w14:textId="77777777" w:rsidR="001769DE" w:rsidRPr="00112425" w:rsidRDefault="001769DE" w:rsidP="00BA771A">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32675BEC" w14:textId="77777777" w:rsidR="001769DE" w:rsidRPr="00112425" w:rsidRDefault="001769DE" w:rsidP="00BA771A">
      <w:pPr>
        <w:keepNext/>
        <w:keepLines/>
        <w:ind w:left="720"/>
        <w:jc w:val="both"/>
        <w:rPr>
          <w:rFonts w:ascii="Tahoma" w:hAnsi="Tahoma" w:cs="Tahoma"/>
          <w:b/>
        </w:rPr>
      </w:pPr>
    </w:p>
    <w:p w14:paraId="423E417A" w14:textId="77777777" w:rsidR="001769DE" w:rsidRPr="00112425" w:rsidRDefault="001769DE" w:rsidP="00BA771A">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6962CFDE" w14:textId="77777777" w:rsidR="001769DE" w:rsidRPr="00112425" w:rsidRDefault="001769DE" w:rsidP="00BA771A">
      <w:pPr>
        <w:keepNext/>
        <w:keepLines/>
        <w:jc w:val="both"/>
        <w:rPr>
          <w:rFonts w:ascii="Tahoma" w:hAnsi="Tahoma" w:cs="Tahoma"/>
        </w:rPr>
      </w:pPr>
    </w:p>
    <w:p w14:paraId="0ECD5CBB" w14:textId="77777777" w:rsidR="00AE13F6" w:rsidRPr="00112425" w:rsidRDefault="00AE13F6" w:rsidP="00BA771A">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76B26AE" w14:textId="77777777" w:rsidR="00AE13F6" w:rsidRPr="00112425" w:rsidRDefault="00AE13F6" w:rsidP="00BA771A">
      <w:pPr>
        <w:keepNext/>
        <w:keepLines/>
        <w:jc w:val="both"/>
        <w:rPr>
          <w:rFonts w:ascii="Tahoma" w:hAnsi="Tahoma" w:cs="Tahoma"/>
          <w:bCs/>
        </w:rPr>
      </w:pPr>
    </w:p>
    <w:p w14:paraId="64B7DC9E" w14:textId="77777777" w:rsidR="00AE13F6" w:rsidRPr="00112425" w:rsidRDefault="00AE13F6" w:rsidP="00BA771A">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7C977987" w14:textId="77777777" w:rsidR="00AE13F6" w:rsidRPr="00112425" w:rsidRDefault="00AE13F6" w:rsidP="00BA771A">
      <w:pPr>
        <w:keepNext/>
        <w:keepLines/>
        <w:jc w:val="both"/>
        <w:rPr>
          <w:rFonts w:ascii="Tahoma" w:hAnsi="Tahoma" w:cs="Tahoma"/>
          <w:b/>
        </w:rPr>
      </w:pPr>
    </w:p>
    <w:p w14:paraId="5A1E31F8" w14:textId="77777777" w:rsidR="00AE13F6" w:rsidRPr="00112425" w:rsidRDefault="00AE13F6" w:rsidP="00BA771A">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36FCFBC" w14:textId="77777777" w:rsidR="00602923" w:rsidRPr="00602923" w:rsidRDefault="00602923" w:rsidP="00BA771A">
      <w:pPr>
        <w:keepNext/>
        <w:keepLines/>
        <w:jc w:val="both"/>
        <w:rPr>
          <w:rFonts w:ascii="Tahoma" w:hAnsi="Tahoma" w:cs="Tahoma"/>
          <w:b/>
          <w:sz w:val="16"/>
          <w:szCs w:val="16"/>
        </w:rPr>
      </w:pPr>
    </w:p>
    <w:p w14:paraId="03813492" w14:textId="77777777" w:rsidR="00AE13F6" w:rsidRPr="00112425" w:rsidRDefault="00AE13F6" w:rsidP="00BA771A">
      <w:pPr>
        <w:keepNext/>
        <w:keepLines/>
        <w:jc w:val="both"/>
        <w:rPr>
          <w:rFonts w:ascii="Tahoma" w:hAnsi="Tahoma" w:cs="Tahoma"/>
          <w:b/>
        </w:rPr>
      </w:pPr>
      <w:r w:rsidRPr="00112425">
        <w:rPr>
          <w:rFonts w:ascii="Tahoma" w:hAnsi="Tahoma" w:cs="Tahoma"/>
          <w:b/>
        </w:rPr>
        <w:t>DOKAZILA:</w:t>
      </w:r>
    </w:p>
    <w:p w14:paraId="0ECA6D47" w14:textId="77777777" w:rsidR="00AE13F6" w:rsidRPr="00112425" w:rsidRDefault="00AE13F6" w:rsidP="00BA771A">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06CF0507" w14:textId="77777777" w:rsidR="00AE13F6" w:rsidRPr="00112425" w:rsidRDefault="00AE13F6" w:rsidP="00BA771A">
      <w:pPr>
        <w:keepNext/>
        <w:keepLines/>
        <w:numPr>
          <w:ilvl w:val="0"/>
          <w:numId w:val="26"/>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F0094EA" w14:textId="77777777" w:rsidR="00AE13F6" w:rsidRPr="00112425" w:rsidRDefault="00AE13F6" w:rsidP="00BA771A">
      <w:pPr>
        <w:keepNext/>
        <w:keepLines/>
        <w:numPr>
          <w:ilvl w:val="0"/>
          <w:numId w:val="26"/>
        </w:numPr>
        <w:ind w:left="714" w:hanging="357"/>
        <w:jc w:val="both"/>
        <w:rPr>
          <w:rFonts w:ascii="Tahoma" w:hAnsi="Tahoma" w:cs="Tahoma"/>
        </w:rPr>
      </w:pPr>
      <w:r w:rsidRPr="00112425">
        <w:rPr>
          <w:rFonts w:ascii="Tahoma" w:hAnsi="Tahoma" w:cs="Tahoma"/>
        </w:rPr>
        <w:t>Priloga 3/2: »Izjava o izpolnjevanju sposobnosti podizvajalca/drugega subjekta«,</w:t>
      </w:r>
    </w:p>
    <w:p w14:paraId="645DB7C3" w14:textId="77777777" w:rsidR="00AE13F6" w:rsidRPr="00112425" w:rsidRDefault="00AE13F6" w:rsidP="00BA771A">
      <w:pPr>
        <w:keepNext/>
        <w:keepLines/>
        <w:numPr>
          <w:ilvl w:val="0"/>
          <w:numId w:val="26"/>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7A5F9D1C" w14:textId="77777777" w:rsidR="00AE13F6" w:rsidRPr="00112425" w:rsidRDefault="00AE13F6" w:rsidP="00BA771A">
      <w:pPr>
        <w:keepNext/>
        <w:keepLines/>
        <w:jc w:val="both"/>
        <w:rPr>
          <w:rFonts w:ascii="Tahoma" w:hAnsi="Tahoma" w:cs="Tahoma"/>
        </w:rPr>
      </w:pPr>
    </w:p>
    <w:p w14:paraId="411B433E" w14:textId="77777777" w:rsidR="00B6464B" w:rsidRPr="00112425" w:rsidRDefault="00B6464B" w:rsidP="00BA771A">
      <w:pPr>
        <w:keepNext/>
        <w:keepLines/>
        <w:numPr>
          <w:ilvl w:val="2"/>
          <w:numId w:val="2"/>
        </w:numPr>
        <w:jc w:val="both"/>
        <w:rPr>
          <w:rFonts w:ascii="Tahoma" w:hAnsi="Tahoma" w:cs="Tahoma"/>
        </w:rPr>
      </w:pPr>
      <w:r w:rsidRPr="00112425">
        <w:rPr>
          <w:rFonts w:ascii="Tahoma" w:hAnsi="Tahoma" w:cs="Tahoma"/>
        </w:rPr>
        <w:t>Ekonomski in finančni položaj</w:t>
      </w:r>
    </w:p>
    <w:p w14:paraId="4DEF75F8" w14:textId="77777777" w:rsidR="00B6464B" w:rsidRPr="00112425" w:rsidRDefault="00B6464B" w:rsidP="00BA771A">
      <w:pPr>
        <w:keepNext/>
        <w:keepLines/>
        <w:jc w:val="both"/>
        <w:rPr>
          <w:rFonts w:ascii="Tahoma" w:hAnsi="Tahoma" w:cs="Tahoma"/>
        </w:rPr>
      </w:pPr>
    </w:p>
    <w:p w14:paraId="768D79C4" w14:textId="77777777" w:rsidR="00E70D83" w:rsidRPr="00112425" w:rsidRDefault="0070203D" w:rsidP="00BA771A">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2C8549C4" w14:textId="77777777" w:rsidR="00B6464B" w:rsidRPr="00112425" w:rsidRDefault="00B6464B" w:rsidP="00BA771A">
      <w:pPr>
        <w:keepNext/>
        <w:keepLines/>
        <w:jc w:val="both"/>
        <w:rPr>
          <w:rFonts w:ascii="Tahoma" w:hAnsi="Tahoma" w:cs="Tahoma"/>
        </w:rPr>
      </w:pPr>
      <w:r w:rsidRPr="00112425">
        <w:rPr>
          <w:rFonts w:ascii="Tahoma" w:hAnsi="Tahoma" w:cs="Tahoma"/>
        </w:rPr>
        <w:lastRenderedPageBreak/>
        <w:t xml:space="preserve"> </w:t>
      </w:r>
    </w:p>
    <w:p w14:paraId="106BBDE5" w14:textId="77777777" w:rsidR="00B6464B" w:rsidRPr="00112425" w:rsidRDefault="0070203D" w:rsidP="00BA771A">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1060BDEE" w14:textId="77777777" w:rsidR="00B6464B" w:rsidRPr="00112425" w:rsidRDefault="00B6464B" w:rsidP="00BA771A">
      <w:pPr>
        <w:keepNext/>
        <w:keepLines/>
        <w:jc w:val="both"/>
        <w:rPr>
          <w:rFonts w:ascii="Tahoma" w:hAnsi="Tahoma" w:cs="Tahoma"/>
          <w:b/>
        </w:rPr>
      </w:pPr>
    </w:p>
    <w:p w14:paraId="6A630EBA" w14:textId="77777777" w:rsidR="00B6464B" w:rsidRPr="00112425" w:rsidRDefault="00B6464B" w:rsidP="00BA771A">
      <w:pPr>
        <w:keepNext/>
        <w:keepLines/>
        <w:jc w:val="both"/>
        <w:rPr>
          <w:rFonts w:ascii="Tahoma" w:hAnsi="Tahoma" w:cs="Tahoma"/>
          <w:b/>
        </w:rPr>
      </w:pPr>
      <w:r w:rsidRPr="00112425">
        <w:rPr>
          <w:rFonts w:ascii="Tahoma" w:hAnsi="Tahoma" w:cs="Tahoma"/>
          <w:b/>
        </w:rPr>
        <w:t>V primeru skupne ponudbe mora navedene pogoje izpolnjevati vsak izmed partnerjev v skupni ponudbi.</w:t>
      </w:r>
    </w:p>
    <w:p w14:paraId="7538E968" w14:textId="77777777" w:rsidR="00B6464B" w:rsidRPr="00602923" w:rsidRDefault="00B6464B" w:rsidP="00BA771A">
      <w:pPr>
        <w:keepNext/>
        <w:keepLines/>
        <w:jc w:val="both"/>
        <w:rPr>
          <w:rFonts w:ascii="Tahoma" w:hAnsi="Tahoma" w:cs="Tahoma"/>
          <w:sz w:val="16"/>
          <w:szCs w:val="16"/>
        </w:rPr>
      </w:pPr>
    </w:p>
    <w:p w14:paraId="235F33F1" w14:textId="77777777" w:rsidR="00E70D83" w:rsidRPr="00112425" w:rsidRDefault="00E70D83" w:rsidP="00BA771A">
      <w:pPr>
        <w:keepNext/>
        <w:keepLines/>
        <w:jc w:val="both"/>
        <w:rPr>
          <w:rFonts w:ascii="Tahoma" w:hAnsi="Tahoma" w:cs="Tahoma"/>
          <w:b/>
        </w:rPr>
      </w:pPr>
      <w:r w:rsidRPr="00112425">
        <w:rPr>
          <w:rFonts w:ascii="Tahoma" w:hAnsi="Tahoma" w:cs="Tahoma"/>
          <w:b/>
        </w:rPr>
        <w:t>DOKAZILA:</w:t>
      </w:r>
    </w:p>
    <w:p w14:paraId="16587374" w14:textId="77777777" w:rsidR="00E70D83" w:rsidRPr="00112425" w:rsidRDefault="00E70D83" w:rsidP="00BA771A">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5A51E6E1" w14:textId="77777777" w:rsidR="00E70D83" w:rsidRPr="00112425" w:rsidRDefault="00E70D83" w:rsidP="00BA771A">
      <w:pPr>
        <w:keepNext/>
        <w:keepLines/>
        <w:numPr>
          <w:ilvl w:val="0"/>
          <w:numId w:val="26"/>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1313395B" w14:textId="77777777" w:rsidR="00EE4699" w:rsidRPr="00112425" w:rsidRDefault="00EE4699" w:rsidP="00BA771A">
      <w:pPr>
        <w:keepNext/>
        <w:keepLines/>
        <w:jc w:val="both"/>
        <w:rPr>
          <w:rFonts w:ascii="Tahoma" w:hAnsi="Tahoma" w:cs="Tahoma"/>
        </w:rPr>
      </w:pPr>
    </w:p>
    <w:p w14:paraId="638C15F3" w14:textId="77777777" w:rsidR="00B6464B" w:rsidRPr="00112425" w:rsidRDefault="00B6464B" w:rsidP="00BA771A">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1032E678" w14:textId="77777777" w:rsidR="00B6464B" w:rsidRPr="00112425" w:rsidRDefault="00B6464B" w:rsidP="00BA771A">
      <w:pPr>
        <w:keepNext/>
        <w:keepLines/>
        <w:jc w:val="both"/>
        <w:rPr>
          <w:rFonts w:ascii="Tahoma" w:eastAsia="Calibri" w:hAnsi="Tahoma" w:cs="Tahoma"/>
          <w:bCs/>
          <w:i/>
          <w:sz w:val="18"/>
        </w:rPr>
      </w:pPr>
    </w:p>
    <w:p w14:paraId="0BC03F3F" w14:textId="77777777" w:rsidR="00B6464B" w:rsidRPr="00112425" w:rsidRDefault="00B6464B" w:rsidP="00BA771A">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69470975" w14:textId="77777777" w:rsidR="00CA5490" w:rsidRPr="00112425" w:rsidRDefault="00CA5490" w:rsidP="00BA771A">
      <w:pPr>
        <w:keepNext/>
        <w:keepLines/>
        <w:jc w:val="both"/>
        <w:rPr>
          <w:rFonts w:ascii="Tahoma" w:eastAsia="Calibri" w:hAnsi="Tahoma" w:cs="Tahoma"/>
          <w:bCs/>
          <w:i/>
          <w:sz w:val="18"/>
        </w:rPr>
      </w:pPr>
    </w:p>
    <w:p w14:paraId="6542C8D5" w14:textId="77777777" w:rsidR="00EB4E0A" w:rsidRPr="00112425" w:rsidRDefault="00EB4E0A" w:rsidP="00BA771A">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4E1F92D5" w14:textId="77777777" w:rsidR="00EB4E0A" w:rsidRPr="00602923" w:rsidRDefault="00EB4E0A" w:rsidP="00BA771A">
      <w:pPr>
        <w:keepNext/>
        <w:keepLines/>
        <w:jc w:val="both"/>
        <w:rPr>
          <w:rFonts w:ascii="Tahoma" w:hAnsi="Tahoma" w:cs="Tahoma"/>
          <w:sz w:val="16"/>
          <w:szCs w:val="16"/>
        </w:rPr>
      </w:pPr>
    </w:p>
    <w:p w14:paraId="2C50CE18" w14:textId="77777777" w:rsidR="002A4ECB" w:rsidRPr="00112425" w:rsidRDefault="002A4ECB" w:rsidP="00BA771A">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p>
    <w:p w14:paraId="32FF4AF5" w14:textId="77777777" w:rsidR="00BA771A" w:rsidRPr="00112425" w:rsidRDefault="00BA771A" w:rsidP="00BA771A">
      <w:pPr>
        <w:keepNext/>
        <w:keepLines/>
        <w:jc w:val="both"/>
        <w:rPr>
          <w:rFonts w:ascii="Tahoma" w:eastAsia="Calibri" w:hAnsi="Tahoma" w:cs="Tahoma"/>
          <w:bCs/>
          <w:i/>
          <w:sz w:val="18"/>
        </w:rPr>
      </w:pPr>
    </w:p>
    <w:p w14:paraId="06EB637D" w14:textId="77777777" w:rsidR="00B6464B" w:rsidRPr="00112425" w:rsidRDefault="00B6464B" w:rsidP="00BA771A">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0F5454A8" w14:textId="77777777" w:rsidR="00B6464B" w:rsidRPr="00112425" w:rsidRDefault="00B6464B" w:rsidP="00BA771A">
      <w:pPr>
        <w:keepNext/>
        <w:keepLines/>
        <w:jc w:val="both"/>
        <w:rPr>
          <w:rFonts w:ascii="Tahoma" w:hAnsi="Tahoma" w:cs="Tahoma"/>
          <w:b/>
        </w:rPr>
      </w:pPr>
    </w:p>
    <w:p w14:paraId="314064E2" w14:textId="77777777" w:rsidR="00B6464B" w:rsidRPr="00112425" w:rsidRDefault="00EC69E1" w:rsidP="00BA771A">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0E6B0041" w14:textId="77777777" w:rsidR="00E70D83" w:rsidRPr="00602923" w:rsidRDefault="00E70D83" w:rsidP="00BA771A">
      <w:pPr>
        <w:keepNext/>
        <w:keepLines/>
        <w:ind w:right="-2"/>
        <w:jc w:val="both"/>
        <w:rPr>
          <w:rFonts w:ascii="Tahoma" w:hAnsi="Tahoma" w:cs="Tahoma"/>
          <w:smallCaps/>
          <w:sz w:val="16"/>
          <w:szCs w:val="16"/>
        </w:rPr>
      </w:pPr>
    </w:p>
    <w:p w14:paraId="39F58266" w14:textId="77777777" w:rsidR="00E70D83" w:rsidRPr="00112425" w:rsidRDefault="00E70D83" w:rsidP="00BA771A">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1A985328" w14:textId="77777777" w:rsidR="0070203D" w:rsidRPr="00112425" w:rsidRDefault="0070203D" w:rsidP="00BA771A">
      <w:pPr>
        <w:keepNext/>
        <w:keepLines/>
        <w:jc w:val="both"/>
        <w:rPr>
          <w:rFonts w:ascii="Tahoma" w:hAnsi="Tahoma" w:cs="Tahoma"/>
        </w:rPr>
      </w:pPr>
    </w:p>
    <w:p w14:paraId="60BADFAD" w14:textId="77777777" w:rsidR="0070203D" w:rsidRPr="00602923" w:rsidRDefault="00EC69E1" w:rsidP="00BA771A">
      <w:pPr>
        <w:keepNext/>
        <w:keepLines/>
        <w:autoSpaceDE w:val="0"/>
        <w:autoSpaceDN w:val="0"/>
        <w:adjustRightInd w:val="0"/>
        <w:jc w:val="both"/>
        <w:rPr>
          <w:rFonts w:ascii="Tahoma" w:hAnsi="Tahoma" w:cs="Tahoma"/>
        </w:rPr>
      </w:pPr>
      <w:r w:rsidRPr="00602923">
        <w:rPr>
          <w:rFonts w:ascii="Tahoma" w:hAnsi="Tahoma" w:cs="Tahoma"/>
        </w:rPr>
        <w:t>Ponudnik</w:t>
      </w:r>
      <w:r w:rsidR="0070203D" w:rsidRPr="00602923">
        <w:rPr>
          <w:rFonts w:ascii="Tahoma" w:hAnsi="Tahoma" w:cs="Tahoma"/>
        </w:rPr>
        <w:t xml:space="preserve"> mora v ponudbi izkazati, da je v obdobju </w:t>
      </w:r>
      <w:r w:rsidR="00BA771A" w:rsidRPr="00FC65F1">
        <w:rPr>
          <w:rFonts w:ascii="Tahoma" w:hAnsi="Tahoma" w:cs="Tahoma"/>
        </w:rPr>
        <w:t>zadnjih petih (5</w:t>
      </w:r>
      <w:r w:rsidR="00D23F54" w:rsidRPr="00FC65F1">
        <w:rPr>
          <w:rFonts w:ascii="Tahoma" w:hAnsi="Tahoma" w:cs="Tahoma"/>
        </w:rPr>
        <w:t>) let</w:t>
      </w:r>
      <w:r w:rsidR="0070203D" w:rsidRPr="00FC65F1">
        <w:rPr>
          <w:rFonts w:ascii="Tahoma" w:hAnsi="Tahoma" w:cs="Tahoma"/>
          <w:color w:val="FF0000"/>
        </w:rPr>
        <w:t xml:space="preserve"> </w:t>
      </w:r>
      <w:r w:rsidR="0070203D" w:rsidRPr="00FC65F1">
        <w:rPr>
          <w:rFonts w:ascii="Tahoma" w:hAnsi="Tahoma" w:cs="Tahoma"/>
        </w:rPr>
        <w:t>do</w:t>
      </w:r>
      <w:r w:rsidR="0070203D" w:rsidRPr="00602923">
        <w:rPr>
          <w:rFonts w:ascii="Tahoma" w:hAnsi="Tahoma" w:cs="Tahoma"/>
        </w:rPr>
        <w:t xml:space="preserve"> roka za predložitev ponudb, kvalitetno, strokovno in v skladu s pogodbenimi določili uspešno izvedel in zaključil izvedbo sledečih del:</w:t>
      </w:r>
    </w:p>
    <w:p w14:paraId="7C23C7E3" w14:textId="626BEE5C" w:rsidR="005017C8" w:rsidRPr="003906EC" w:rsidRDefault="000F4A74" w:rsidP="00F50DC7">
      <w:pPr>
        <w:keepNext/>
        <w:keepLines/>
        <w:numPr>
          <w:ilvl w:val="0"/>
          <w:numId w:val="26"/>
        </w:numPr>
        <w:ind w:left="426" w:hanging="284"/>
        <w:jc w:val="both"/>
        <w:rPr>
          <w:rFonts w:ascii="Tahoma" w:hAnsi="Tahoma" w:cs="Tahoma"/>
        </w:rPr>
      </w:pPr>
      <w:r w:rsidRPr="00C52A2D">
        <w:rPr>
          <w:rFonts w:ascii="Tahoma" w:hAnsi="Tahoma" w:cs="Tahoma"/>
        </w:rPr>
        <w:t xml:space="preserve">vsaj dve (2) </w:t>
      </w:r>
      <w:r w:rsidR="00756602" w:rsidRPr="00C52A2D">
        <w:rPr>
          <w:rFonts w:ascii="Tahoma" w:hAnsi="Tahoma" w:cs="Tahoma"/>
        </w:rPr>
        <w:t>gradnji ali obnovi</w:t>
      </w:r>
      <w:r w:rsidRPr="00C52A2D">
        <w:rPr>
          <w:rFonts w:ascii="Tahoma" w:hAnsi="Tahoma" w:cs="Tahoma"/>
        </w:rPr>
        <w:t xml:space="preserve"> </w:t>
      </w:r>
      <w:r w:rsidR="00C52A2D" w:rsidRPr="00C52A2D">
        <w:rPr>
          <w:rFonts w:ascii="Tahoma" w:hAnsi="Tahoma" w:cs="Tahoma"/>
        </w:rPr>
        <w:t xml:space="preserve">javne kanalizacije </w:t>
      </w:r>
      <w:r w:rsidR="003906EC" w:rsidRPr="003906EC">
        <w:rPr>
          <w:rFonts w:ascii="Tahoma" w:hAnsi="Tahoma" w:cs="Tahoma"/>
        </w:rPr>
        <w:t>premera fi300mm ali več v min skupni dolžini vsaj 1.000</w:t>
      </w:r>
      <w:r w:rsidR="0095014B">
        <w:rPr>
          <w:rFonts w:ascii="Tahoma" w:hAnsi="Tahoma" w:cs="Tahoma"/>
        </w:rPr>
        <w:t xml:space="preserve"> </w:t>
      </w:r>
      <w:r w:rsidR="003906EC" w:rsidRPr="003906EC">
        <w:rPr>
          <w:rFonts w:ascii="Tahoma" w:hAnsi="Tahoma" w:cs="Tahoma"/>
        </w:rPr>
        <w:t xml:space="preserve">m', od tega vsaj </w:t>
      </w:r>
      <w:r w:rsidR="003906EC">
        <w:rPr>
          <w:rFonts w:ascii="Tahoma" w:hAnsi="Tahoma" w:cs="Tahoma"/>
        </w:rPr>
        <w:t>en (</w:t>
      </w:r>
      <w:r w:rsidR="003906EC" w:rsidRPr="003906EC">
        <w:rPr>
          <w:rFonts w:ascii="Tahoma" w:hAnsi="Tahoma" w:cs="Tahoma"/>
        </w:rPr>
        <w:t>1</w:t>
      </w:r>
      <w:r w:rsidR="003906EC">
        <w:rPr>
          <w:rFonts w:ascii="Tahoma" w:hAnsi="Tahoma" w:cs="Tahoma"/>
        </w:rPr>
        <w:t>)</w:t>
      </w:r>
      <w:r w:rsidR="003906EC" w:rsidRPr="003906EC">
        <w:rPr>
          <w:rFonts w:ascii="Tahoma" w:hAnsi="Tahoma" w:cs="Tahoma"/>
        </w:rPr>
        <w:t xml:space="preserve"> projekt javne kanalizacije premera fi500mm ali več v min. dolžini 100</w:t>
      </w:r>
      <w:r w:rsidR="0095014B">
        <w:rPr>
          <w:rFonts w:ascii="Tahoma" w:hAnsi="Tahoma" w:cs="Tahoma"/>
        </w:rPr>
        <w:t xml:space="preserve"> </w:t>
      </w:r>
      <w:r w:rsidR="003906EC" w:rsidRPr="003906EC">
        <w:rPr>
          <w:rFonts w:ascii="Tahoma" w:hAnsi="Tahoma" w:cs="Tahoma"/>
        </w:rPr>
        <w:t>m'</w:t>
      </w:r>
      <w:r w:rsidR="00756602" w:rsidRPr="003906EC">
        <w:rPr>
          <w:rFonts w:ascii="Tahoma" w:hAnsi="Tahoma" w:cs="Tahoma"/>
        </w:rPr>
        <w:t>,</w:t>
      </w:r>
    </w:p>
    <w:p w14:paraId="03B839B8" w14:textId="6B14721D" w:rsidR="00BA771A" w:rsidRPr="00C52A2D" w:rsidRDefault="00BA771A" w:rsidP="00F50DC7">
      <w:pPr>
        <w:keepNext/>
        <w:keepLines/>
        <w:numPr>
          <w:ilvl w:val="0"/>
          <w:numId w:val="26"/>
        </w:numPr>
        <w:ind w:left="426" w:hanging="284"/>
        <w:jc w:val="both"/>
        <w:rPr>
          <w:rFonts w:ascii="Tahoma" w:hAnsi="Tahoma" w:cs="Tahoma"/>
        </w:rPr>
      </w:pPr>
      <w:r w:rsidRPr="00C52A2D">
        <w:rPr>
          <w:rFonts w:ascii="Tahoma" w:hAnsi="Tahoma" w:cs="Tahoma"/>
        </w:rPr>
        <w:t xml:space="preserve">vsaj dve (2) </w:t>
      </w:r>
      <w:r w:rsidR="00756602" w:rsidRPr="00C52A2D">
        <w:rPr>
          <w:rFonts w:ascii="Tahoma" w:hAnsi="Tahoma" w:cs="Tahoma"/>
        </w:rPr>
        <w:t xml:space="preserve">gradnji ali obnovi </w:t>
      </w:r>
      <w:r w:rsidR="00C52A2D" w:rsidRPr="00C52A2D">
        <w:rPr>
          <w:rFonts w:ascii="Tahoma" w:hAnsi="Tahoma" w:cs="Tahoma"/>
        </w:rPr>
        <w:t xml:space="preserve">javnega vodovoda iz duktilne litine premera DN100 ali več v min skupni dolžini vsaj </w:t>
      </w:r>
      <w:r w:rsidR="003906EC">
        <w:rPr>
          <w:rFonts w:ascii="Tahoma" w:hAnsi="Tahoma" w:cs="Tahoma"/>
        </w:rPr>
        <w:t>9</w:t>
      </w:r>
      <w:r w:rsidR="00C52A2D" w:rsidRPr="00C52A2D">
        <w:rPr>
          <w:rFonts w:ascii="Tahoma" w:hAnsi="Tahoma" w:cs="Tahoma"/>
        </w:rPr>
        <w:t>50</w:t>
      </w:r>
      <w:r w:rsidR="0095014B">
        <w:rPr>
          <w:rFonts w:ascii="Tahoma" w:hAnsi="Tahoma" w:cs="Tahoma"/>
        </w:rPr>
        <w:t xml:space="preserve"> </w:t>
      </w:r>
      <w:r w:rsidR="00C52A2D" w:rsidRPr="00C52A2D">
        <w:rPr>
          <w:rFonts w:ascii="Tahoma" w:hAnsi="Tahoma" w:cs="Tahoma"/>
        </w:rPr>
        <w:t>m'</w:t>
      </w:r>
      <w:r w:rsidR="006B6C6B" w:rsidRPr="00C52A2D">
        <w:rPr>
          <w:rFonts w:ascii="Tahoma" w:hAnsi="Tahoma" w:cs="Tahoma"/>
        </w:rPr>
        <w:t>.</w:t>
      </w:r>
    </w:p>
    <w:p w14:paraId="1A34B7D8" w14:textId="77777777" w:rsidR="003906EC" w:rsidRPr="00227AF9" w:rsidRDefault="003906EC" w:rsidP="003906EC">
      <w:pPr>
        <w:keepNext/>
        <w:keepLines/>
        <w:spacing w:line="252" w:lineRule="auto"/>
        <w:contextualSpacing/>
        <w:jc w:val="both"/>
        <w:rPr>
          <w:rFonts w:ascii="Tahoma" w:hAnsi="Tahoma" w:cs="Tahoma"/>
          <w:color w:val="FF0000"/>
        </w:rPr>
      </w:pPr>
      <w:r w:rsidRPr="00227AF9">
        <w:rPr>
          <w:rFonts w:ascii="Tahoma" w:hAnsi="Tahoma" w:cs="Tahoma"/>
          <w:color w:val="FF0000"/>
        </w:rPr>
        <w:t> </w:t>
      </w:r>
    </w:p>
    <w:p w14:paraId="655FE6E9" w14:textId="77777777" w:rsidR="00EB4E0A" w:rsidRPr="00602923" w:rsidRDefault="0070203D" w:rsidP="00BA771A">
      <w:pPr>
        <w:keepNext/>
        <w:keepLines/>
        <w:spacing w:line="252" w:lineRule="auto"/>
        <w:contextualSpacing/>
        <w:jc w:val="both"/>
        <w:rPr>
          <w:rFonts w:ascii="Tahoma" w:hAnsi="Tahoma" w:cs="Tahoma"/>
          <w:color w:val="FF0000"/>
        </w:rPr>
      </w:pPr>
      <w:r w:rsidRPr="00602923">
        <w:rPr>
          <w:rFonts w:ascii="Tahoma" w:hAnsi="Tahoma" w:cs="Tahoma"/>
        </w:rPr>
        <w:t>Kot zaključek del se šteje datum uspešne primopredaje celotnega referenčnega objekta.</w:t>
      </w:r>
      <w:r w:rsidR="00EB4E0A" w:rsidRPr="00602923">
        <w:rPr>
          <w:rFonts w:ascii="Tahoma" w:hAnsi="Tahoma" w:cs="Tahoma"/>
        </w:rPr>
        <w:t xml:space="preserve"> Naročnik bo štel eno pogodbo za eno referenco.</w:t>
      </w:r>
    </w:p>
    <w:p w14:paraId="2B2A6A50" w14:textId="77777777" w:rsidR="00AF3EC1" w:rsidRPr="00602923" w:rsidRDefault="00AF3EC1" w:rsidP="00BA771A">
      <w:pPr>
        <w:keepNext/>
        <w:keepLines/>
        <w:jc w:val="both"/>
        <w:rPr>
          <w:rFonts w:ascii="Tahoma" w:hAnsi="Tahoma" w:cs="Tahoma"/>
          <w:b/>
        </w:rPr>
      </w:pPr>
    </w:p>
    <w:p w14:paraId="153D4799" w14:textId="77777777" w:rsidR="008D660E" w:rsidRPr="00602923" w:rsidRDefault="008D660E" w:rsidP="00BA771A">
      <w:pPr>
        <w:keepNext/>
        <w:keepLines/>
        <w:jc w:val="both"/>
        <w:rPr>
          <w:rFonts w:ascii="Tahoma" w:hAnsi="Tahoma" w:cs="Tahoma"/>
          <w:b/>
        </w:rPr>
      </w:pPr>
      <w:r w:rsidRPr="00602923">
        <w:rPr>
          <w:rFonts w:ascii="Tahoma" w:hAnsi="Tahoma" w:cs="Tahoma"/>
          <w:b/>
        </w:rPr>
        <w:t>DOKAZILA:</w:t>
      </w:r>
    </w:p>
    <w:p w14:paraId="6AF06576" w14:textId="77777777" w:rsidR="00135152" w:rsidRPr="00602923" w:rsidRDefault="00EC69E1" w:rsidP="00BA771A">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23715881" w14:textId="77777777" w:rsidR="00EF3FF3" w:rsidRPr="00602923" w:rsidRDefault="00EF3FF3" w:rsidP="00EF3FF3">
      <w:pPr>
        <w:keepNext/>
        <w:keepLines/>
        <w:numPr>
          <w:ilvl w:val="0"/>
          <w:numId w:val="41"/>
        </w:numPr>
        <w:jc w:val="both"/>
        <w:rPr>
          <w:rFonts w:ascii="Tahoma" w:hAnsi="Tahoma" w:cs="Tahoma"/>
        </w:rPr>
      </w:pPr>
      <w:r w:rsidRPr="00602923">
        <w:rPr>
          <w:rFonts w:ascii="Tahoma" w:hAnsi="Tahoma" w:cs="Tahoma"/>
        </w:rPr>
        <w:t>Priloga od 5/1 do 5/</w:t>
      </w:r>
      <w:r w:rsidR="006B6C6B">
        <w:rPr>
          <w:rFonts w:ascii="Tahoma" w:hAnsi="Tahoma" w:cs="Tahoma"/>
        </w:rPr>
        <w:t>2</w:t>
      </w:r>
      <w:r w:rsidRPr="00602923">
        <w:rPr>
          <w:rFonts w:ascii="Tahoma" w:hAnsi="Tahoma" w:cs="Tahoma"/>
        </w:rPr>
        <w:t xml:space="preserve"> »POTRDITEV REFERENC S STRANI POSAMEZNIH NAROČNIKOV</w:t>
      </w:r>
      <w:r w:rsidR="006B6C6B">
        <w:rPr>
          <w:rFonts w:ascii="Tahoma" w:hAnsi="Tahoma" w:cs="Tahoma"/>
        </w:rPr>
        <w:t xml:space="preserve"> – P</w:t>
      </w:r>
      <w:r w:rsidRPr="00602923">
        <w:rPr>
          <w:rFonts w:ascii="Tahoma" w:hAnsi="Tahoma" w:cs="Tahoma"/>
        </w:rPr>
        <w:t>onudnik</w:t>
      </w:r>
      <w:r w:rsidR="006B6C6B">
        <w:rPr>
          <w:rFonts w:ascii="Tahoma" w:hAnsi="Tahoma" w:cs="Tahoma"/>
        </w:rPr>
        <w:t>«</w:t>
      </w:r>
      <w:r w:rsidRPr="00602923">
        <w:rPr>
          <w:rFonts w:ascii="Tahoma" w:hAnsi="Tahoma" w:cs="Tahoma"/>
        </w:rPr>
        <w:t>.</w:t>
      </w:r>
    </w:p>
    <w:p w14:paraId="4E5D116C" w14:textId="77777777" w:rsidR="00F62103" w:rsidRPr="00602923" w:rsidRDefault="00F62103" w:rsidP="00BA771A">
      <w:pPr>
        <w:keepNext/>
        <w:keepLines/>
        <w:shd w:val="clear" w:color="auto" w:fill="FFFFFF"/>
        <w:ind w:right="62"/>
        <w:jc w:val="both"/>
        <w:rPr>
          <w:rFonts w:ascii="Tahoma" w:hAnsi="Tahoma" w:cs="Tahoma"/>
        </w:rPr>
      </w:pPr>
    </w:p>
    <w:p w14:paraId="63723DCA" w14:textId="77777777" w:rsidR="00135152" w:rsidRPr="00602923" w:rsidRDefault="00135152" w:rsidP="00BA771A">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30B95B41" w14:textId="70E6FE33" w:rsidR="00E8464C" w:rsidRDefault="00E8464C" w:rsidP="00BA771A">
      <w:pPr>
        <w:keepNext/>
        <w:keepLines/>
        <w:jc w:val="both"/>
        <w:rPr>
          <w:rFonts w:ascii="Tahoma" w:hAnsi="Tahoma" w:cs="Tahoma"/>
        </w:rPr>
      </w:pPr>
    </w:p>
    <w:p w14:paraId="68B2EBB4" w14:textId="13EF1D43" w:rsidR="00FE4A03" w:rsidRDefault="00FE4A03" w:rsidP="00BA771A">
      <w:pPr>
        <w:keepNext/>
        <w:keepLines/>
        <w:jc w:val="both"/>
        <w:rPr>
          <w:rFonts w:ascii="Tahoma" w:hAnsi="Tahoma" w:cs="Tahoma"/>
        </w:rPr>
      </w:pPr>
    </w:p>
    <w:p w14:paraId="57423F66" w14:textId="218BCF59" w:rsidR="00FE4A03" w:rsidRDefault="00FE4A03" w:rsidP="00BA771A">
      <w:pPr>
        <w:keepNext/>
        <w:keepLines/>
        <w:jc w:val="both"/>
        <w:rPr>
          <w:rFonts w:ascii="Tahoma" w:hAnsi="Tahoma" w:cs="Tahoma"/>
        </w:rPr>
      </w:pPr>
    </w:p>
    <w:p w14:paraId="0B9E3B8A" w14:textId="77777777" w:rsidR="00FE4A03" w:rsidRPr="00602923" w:rsidRDefault="00FE4A03" w:rsidP="00BA771A">
      <w:pPr>
        <w:keepNext/>
        <w:keepLines/>
        <w:jc w:val="both"/>
        <w:rPr>
          <w:rFonts w:ascii="Tahoma" w:hAnsi="Tahoma" w:cs="Tahoma"/>
        </w:rPr>
      </w:pPr>
    </w:p>
    <w:p w14:paraId="51EEA388" w14:textId="77777777" w:rsidR="00D73CCB" w:rsidRPr="00602923" w:rsidRDefault="006B6C6B" w:rsidP="00BA771A">
      <w:pPr>
        <w:keepNext/>
        <w:keepLines/>
        <w:numPr>
          <w:ilvl w:val="3"/>
          <w:numId w:val="2"/>
        </w:numPr>
        <w:jc w:val="both"/>
        <w:rPr>
          <w:rFonts w:ascii="Tahoma" w:hAnsi="Tahoma" w:cs="Tahoma"/>
        </w:rPr>
      </w:pPr>
      <w:r>
        <w:rPr>
          <w:rFonts w:ascii="Tahoma" w:hAnsi="Tahoma" w:cs="Tahoma"/>
        </w:rPr>
        <w:lastRenderedPageBreak/>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 xml:space="preserve">– kadri/vodja </w:t>
      </w:r>
      <w:r w:rsidR="00D55DFC">
        <w:rPr>
          <w:rFonts w:ascii="Tahoma" w:hAnsi="Tahoma" w:cs="Tahoma"/>
        </w:rPr>
        <w:t>gradnje</w:t>
      </w:r>
    </w:p>
    <w:p w14:paraId="4B0466DB" w14:textId="77777777" w:rsidR="00D73CCB" w:rsidRPr="00602923" w:rsidRDefault="00D73CCB" w:rsidP="00BA771A">
      <w:pPr>
        <w:keepNext/>
        <w:keepLines/>
        <w:jc w:val="both"/>
        <w:rPr>
          <w:rFonts w:ascii="Tahoma" w:hAnsi="Tahoma" w:cs="Tahoma"/>
        </w:rPr>
      </w:pPr>
    </w:p>
    <w:p w14:paraId="02EAC038" w14:textId="77777777" w:rsidR="00437150" w:rsidRPr="00602923" w:rsidRDefault="00EC69E1" w:rsidP="00BA771A">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02DCE3F6" w14:textId="77777777" w:rsidR="00F01D80" w:rsidRPr="00602923" w:rsidRDefault="00F01D80" w:rsidP="00BA771A">
      <w:pPr>
        <w:keepNext/>
        <w:keepLines/>
        <w:autoSpaceDE w:val="0"/>
        <w:autoSpaceDN w:val="0"/>
        <w:adjustRightInd w:val="0"/>
        <w:spacing w:after="25"/>
        <w:jc w:val="both"/>
        <w:rPr>
          <w:rFonts w:ascii="Tahoma" w:hAnsi="Tahoma" w:cs="Tahoma"/>
        </w:rPr>
      </w:pPr>
    </w:p>
    <w:p w14:paraId="15489F9A" w14:textId="77777777" w:rsidR="007C65D2" w:rsidRDefault="007C65D2" w:rsidP="007C65D2">
      <w:pPr>
        <w:keepNext/>
        <w:keepLines/>
        <w:autoSpaceDE w:val="0"/>
        <w:autoSpaceDN w:val="0"/>
        <w:adjustRightInd w:val="0"/>
        <w:spacing w:after="25"/>
        <w:jc w:val="both"/>
        <w:rPr>
          <w:rFonts w:ascii="Tahoma" w:hAnsi="Tahoma" w:cs="Tahoma"/>
        </w:rPr>
      </w:pPr>
      <w:r>
        <w:rPr>
          <w:rFonts w:ascii="Tahoma" w:hAnsi="Tahoma" w:cs="Tahoma"/>
        </w:rPr>
        <w:t>Posameznik/strokovna oseba, ki bo prevzel vodenje gradnje (</w:t>
      </w:r>
      <w:r w:rsidRPr="0032062D">
        <w:rPr>
          <w:rFonts w:ascii="Tahoma" w:hAnsi="Tahoma" w:cs="Tahoma"/>
        </w:rPr>
        <w:t>vodj</w:t>
      </w:r>
      <w:r>
        <w:rPr>
          <w:rFonts w:ascii="Tahoma" w:hAnsi="Tahoma" w:cs="Tahoma"/>
        </w:rPr>
        <w:t>a</w:t>
      </w:r>
      <w:r w:rsidRPr="0032062D">
        <w:rPr>
          <w:rFonts w:ascii="Tahoma" w:hAnsi="Tahoma" w:cs="Tahoma"/>
        </w:rPr>
        <w:t xml:space="preserve"> gradnje</w:t>
      </w:r>
      <w:r>
        <w:rPr>
          <w:rFonts w:ascii="Tahoma" w:hAnsi="Tahoma" w:cs="Tahoma"/>
        </w:rPr>
        <w:t>)</w:t>
      </w:r>
      <w:r w:rsidRPr="0032062D">
        <w:rPr>
          <w:rFonts w:ascii="Tahoma" w:hAnsi="Tahoma" w:cs="Tahoma"/>
        </w:rPr>
        <w:t xml:space="preserve"> mora biti polno zaposlen pri glavnem vodilnemu ponudniku ali partnerju v skupni ponudbi</w:t>
      </w:r>
      <w:r>
        <w:rPr>
          <w:rFonts w:ascii="Tahoma" w:hAnsi="Tahoma" w:cs="Tahoma"/>
        </w:rPr>
        <w:t xml:space="preserve"> in izpolnjevati zahteve za vodenje gradnje  v skladu z GZ-1.</w:t>
      </w:r>
    </w:p>
    <w:p w14:paraId="40EC8DFE" w14:textId="77777777" w:rsidR="00D55DFC" w:rsidRDefault="00D55DFC" w:rsidP="00BA771A">
      <w:pPr>
        <w:keepNext/>
        <w:keepLines/>
        <w:jc w:val="both"/>
        <w:rPr>
          <w:rFonts w:ascii="Tahoma" w:hAnsi="Tahoma" w:cs="Tahoma"/>
        </w:rPr>
      </w:pPr>
    </w:p>
    <w:p w14:paraId="4E101480" w14:textId="77777777" w:rsidR="00EC7886" w:rsidRPr="00602923" w:rsidRDefault="00EC7886" w:rsidP="00BA771A">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p>
    <w:p w14:paraId="59EF5A6D" w14:textId="77777777" w:rsidR="00EC7886" w:rsidRPr="00602923" w:rsidRDefault="00EC7886" w:rsidP="00BA771A">
      <w:pPr>
        <w:keepNext/>
        <w:keepLines/>
        <w:jc w:val="both"/>
        <w:rPr>
          <w:rFonts w:ascii="Tahoma" w:hAnsi="Tahoma" w:cs="Tahoma"/>
        </w:rPr>
      </w:pPr>
    </w:p>
    <w:p w14:paraId="4E6CDEF7" w14:textId="77777777" w:rsidR="00404F6D" w:rsidRPr="00602923" w:rsidRDefault="00EC69E1" w:rsidP="00BA771A">
      <w:pPr>
        <w:keepNext/>
        <w:keepLines/>
        <w:jc w:val="both"/>
        <w:rPr>
          <w:rFonts w:ascii="Tahoma" w:hAnsi="Tahoma" w:cs="Tahoma"/>
        </w:rPr>
      </w:pPr>
      <w:r w:rsidRPr="00602923">
        <w:rPr>
          <w:rFonts w:ascii="Tahoma" w:hAnsi="Tahoma" w:cs="Tahoma"/>
        </w:rPr>
        <w:t>Ponudnik</w:t>
      </w:r>
      <w:r w:rsidR="00E9212B" w:rsidRPr="00602923">
        <w:rPr>
          <w:rFonts w:ascii="Tahoma" w:hAnsi="Tahoma" w:cs="Tahoma"/>
        </w:rPr>
        <w:t xml:space="preserve"> mora za vodj</w:t>
      </w:r>
      <w:r w:rsidR="00053B0A" w:rsidRPr="00602923">
        <w:rPr>
          <w:rFonts w:ascii="Tahoma" w:hAnsi="Tahoma" w:cs="Tahoma"/>
        </w:rPr>
        <w:t>o</w:t>
      </w:r>
      <w:r w:rsidR="00E9212B" w:rsidRPr="00602923">
        <w:rPr>
          <w:rFonts w:ascii="Tahoma" w:hAnsi="Tahoma" w:cs="Tahoma"/>
        </w:rPr>
        <w:t xml:space="preserve"> del, ki bo prevzel funkcijo vodje gradnje izkazati, da je bil </w:t>
      </w:r>
      <w:r w:rsidR="0001786E" w:rsidRPr="00602923">
        <w:rPr>
          <w:rFonts w:ascii="Tahoma" w:hAnsi="Tahoma" w:cs="Tahoma"/>
        </w:rPr>
        <w:t xml:space="preserve">pri </w:t>
      </w:r>
      <w:r w:rsidR="00E9212B" w:rsidRPr="00602923">
        <w:rPr>
          <w:rFonts w:ascii="Tahoma" w:hAnsi="Tahoma" w:cs="Tahoma"/>
        </w:rPr>
        <w:t xml:space="preserve">referenčnih objektih </w:t>
      </w:r>
      <w:r w:rsidR="00E9212B" w:rsidRPr="0088272A">
        <w:rPr>
          <w:rFonts w:ascii="Tahoma" w:hAnsi="Tahoma" w:cs="Tahoma"/>
        </w:rPr>
        <w:t xml:space="preserve">vodja del ali namestnik </w:t>
      </w:r>
      <w:r w:rsidR="0001786E" w:rsidRPr="0088272A">
        <w:rPr>
          <w:rFonts w:ascii="Tahoma" w:hAnsi="Tahoma" w:cs="Tahoma"/>
        </w:rPr>
        <w:t>vodje del in</w:t>
      </w:r>
      <w:r w:rsidR="0001786E" w:rsidRPr="00602923">
        <w:rPr>
          <w:rFonts w:ascii="Tahoma" w:hAnsi="Tahoma" w:cs="Tahoma"/>
        </w:rPr>
        <w:t xml:space="preserve"> je v obdobju od </w:t>
      </w:r>
      <w:r w:rsidR="00D23F54" w:rsidRPr="00FC65F1">
        <w:rPr>
          <w:rFonts w:ascii="Tahoma" w:hAnsi="Tahoma" w:cs="Tahoma"/>
        </w:rPr>
        <w:t>v obdobju zadnjih 5 (pet) let</w:t>
      </w:r>
      <w:r w:rsidR="00D23F54" w:rsidRPr="00FC65F1">
        <w:rPr>
          <w:rFonts w:ascii="Tahoma" w:hAnsi="Tahoma" w:cs="Tahoma"/>
          <w:color w:val="FF0000"/>
        </w:rPr>
        <w:t xml:space="preserve"> </w:t>
      </w:r>
      <w:r w:rsidR="0001786E" w:rsidRPr="00FC65F1">
        <w:rPr>
          <w:rFonts w:ascii="Tahoma" w:hAnsi="Tahoma" w:cs="Tahoma"/>
        </w:rPr>
        <w:t>do</w:t>
      </w:r>
      <w:r w:rsidR="0001786E" w:rsidRPr="00602923">
        <w:rPr>
          <w:rFonts w:ascii="Tahoma" w:hAnsi="Tahoma" w:cs="Tahoma"/>
        </w:rPr>
        <w:t xml:space="preserve"> roka za predložitev ponudb,</w:t>
      </w:r>
      <w:r w:rsidR="00E9212B" w:rsidRPr="00602923">
        <w:rPr>
          <w:rFonts w:ascii="Tahoma" w:hAnsi="Tahoma" w:cs="Tahoma"/>
        </w:rPr>
        <w:t xml:space="preserve"> kvalitetno, strokovno in v skladu s pogodbenimi določili uspešno izvedel in zaključil</w:t>
      </w:r>
      <w:r w:rsidR="0001786E" w:rsidRPr="00602923">
        <w:rPr>
          <w:rFonts w:ascii="Tahoma" w:hAnsi="Tahoma" w:cs="Tahoma"/>
        </w:rPr>
        <w:t xml:space="preserve"> sledečih del:</w:t>
      </w:r>
    </w:p>
    <w:p w14:paraId="41B27BA1" w14:textId="7F4ECAA5" w:rsidR="00EC69E1" w:rsidRPr="00262952" w:rsidRDefault="000F4A74" w:rsidP="002F2490">
      <w:pPr>
        <w:pStyle w:val="Odstavekseznama"/>
        <w:keepNext/>
        <w:keepLines/>
        <w:numPr>
          <w:ilvl w:val="0"/>
          <w:numId w:val="41"/>
        </w:numPr>
        <w:jc w:val="both"/>
        <w:rPr>
          <w:rFonts w:ascii="Tahoma" w:hAnsi="Tahoma" w:cs="Tahoma"/>
        </w:rPr>
      </w:pPr>
      <w:r w:rsidRPr="00262952">
        <w:rPr>
          <w:rFonts w:ascii="Tahoma" w:hAnsi="Tahoma" w:cs="Tahoma"/>
        </w:rPr>
        <w:t xml:space="preserve">vsaj </w:t>
      </w:r>
      <w:r w:rsidR="00115804">
        <w:rPr>
          <w:rFonts w:ascii="Tahoma" w:hAnsi="Tahoma" w:cs="Tahoma"/>
        </w:rPr>
        <w:t>eno</w:t>
      </w:r>
      <w:r w:rsidR="00756602" w:rsidRPr="00262952">
        <w:rPr>
          <w:rFonts w:ascii="Tahoma" w:hAnsi="Tahoma" w:cs="Tahoma"/>
        </w:rPr>
        <w:t xml:space="preserve"> (</w:t>
      </w:r>
      <w:r w:rsidR="00115804">
        <w:rPr>
          <w:rFonts w:ascii="Tahoma" w:hAnsi="Tahoma" w:cs="Tahoma"/>
        </w:rPr>
        <w:t>1</w:t>
      </w:r>
      <w:r w:rsidR="00756602" w:rsidRPr="00262952">
        <w:rPr>
          <w:rFonts w:ascii="Tahoma" w:hAnsi="Tahoma" w:cs="Tahoma"/>
        </w:rPr>
        <w:t>)</w:t>
      </w:r>
      <w:r w:rsidRPr="00262952">
        <w:rPr>
          <w:rFonts w:ascii="Tahoma" w:hAnsi="Tahoma" w:cs="Tahoma"/>
        </w:rPr>
        <w:t xml:space="preserve"> </w:t>
      </w:r>
      <w:r w:rsidR="00756602" w:rsidRPr="00262952">
        <w:rPr>
          <w:rFonts w:ascii="Tahoma" w:hAnsi="Tahoma" w:cs="Tahoma"/>
        </w:rPr>
        <w:t>gradnj</w:t>
      </w:r>
      <w:r w:rsidR="00115804">
        <w:rPr>
          <w:rFonts w:ascii="Tahoma" w:hAnsi="Tahoma" w:cs="Tahoma"/>
        </w:rPr>
        <w:t>o</w:t>
      </w:r>
      <w:r w:rsidR="00756602" w:rsidRPr="00262952">
        <w:rPr>
          <w:rFonts w:ascii="Tahoma" w:hAnsi="Tahoma" w:cs="Tahoma"/>
        </w:rPr>
        <w:t xml:space="preserve"> ali obnov</w:t>
      </w:r>
      <w:r w:rsidR="00115804">
        <w:rPr>
          <w:rFonts w:ascii="Tahoma" w:hAnsi="Tahoma" w:cs="Tahoma"/>
        </w:rPr>
        <w:t>o</w:t>
      </w:r>
      <w:r w:rsidR="00756602" w:rsidRPr="00262952">
        <w:rPr>
          <w:rFonts w:ascii="Tahoma" w:hAnsi="Tahoma" w:cs="Tahoma"/>
        </w:rPr>
        <w:t xml:space="preserve"> </w:t>
      </w:r>
      <w:r w:rsidR="00262952" w:rsidRPr="00262952">
        <w:rPr>
          <w:rFonts w:ascii="Tahoma" w:hAnsi="Tahoma" w:cs="Tahoma"/>
        </w:rPr>
        <w:t xml:space="preserve">javne kanalizacije premera </w:t>
      </w:r>
      <w:r w:rsidR="00C71C4A" w:rsidRPr="00115804">
        <w:rPr>
          <w:rFonts w:ascii="Tahoma" w:hAnsi="Tahoma" w:cs="Tahoma"/>
        </w:rPr>
        <w:t>fi</w:t>
      </w:r>
      <w:r w:rsidR="00C71C4A">
        <w:rPr>
          <w:rFonts w:ascii="Tahoma" w:hAnsi="Tahoma" w:cs="Tahoma"/>
        </w:rPr>
        <w:t>3</w:t>
      </w:r>
      <w:r w:rsidR="00C71C4A" w:rsidRPr="00115804">
        <w:rPr>
          <w:rFonts w:ascii="Tahoma" w:hAnsi="Tahoma" w:cs="Tahoma"/>
        </w:rPr>
        <w:t xml:space="preserve">00mm </w:t>
      </w:r>
      <w:r w:rsidR="00115804" w:rsidRPr="00115804">
        <w:rPr>
          <w:rFonts w:ascii="Tahoma" w:hAnsi="Tahoma" w:cs="Tahoma"/>
        </w:rPr>
        <w:t>ali več v min dolžini vsaj 300</w:t>
      </w:r>
      <w:r w:rsidR="00115804">
        <w:rPr>
          <w:rFonts w:ascii="Tahoma" w:hAnsi="Tahoma" w:cs="Tahoma"/>
        </w:rPr>
        <w:t xml:space="preserve"> </w:t>
      </w:r>
      <w:r w:rsidR="00115804" w:rsidRPr="00115804">
        <w:rPr>
          <w:rFonts w:ascii="Tahoma" w:hAnsi="Tahoma" w:cs="Tahoma"/>
        </w:rPr>
        <w:t>m'</w:t>
      </w:r>
      <w:r w:rsidR="00262952">
        <w:rPr>
          <w:rFonts w:ascii="Tahoma" w:hAnsi="Tahoma" w:cs="Tahoma"/>
        </w:rPr>
        <w:t xml:space="preserve"> </w:t>
      </w:r>
      <w:r w:rsidR="00BA771A" w:rsidRPr="00262952">
        <w:rPr>
          <w:rFonts w:ascii="Tahoma" w:hAnsi="Tahoma" w:cs="Tahoma"/>
        </w:rPr>
        <w:t>in</w:t>
      </w:r>
    </w:p>
    <w:p w14:paraId="773D976B" w14:textId="0293C7DF" w:rsidR="00BA771A" w:rsidRDefault="00262952" w:rsidP="00262952">
      <w:pPr>
        <w:pStyle w:val="Odstavekseznama"/>
        <w:keepNext/>
        <w:keepLines/>
        <w:numPr>
          <w:ilvl w:val="0"/>
          <w:numId w:val="41"/>
        </w:numPr>
        <w:jc w:val="both"/>
        <w:rPr>
          <w:rFonts w:ascii="Tahoma" w:hAnsi="Tahoma" w:cs="Tahoma"/>
        </w:rPr>
      </w:pPr>
      <w:r w:rsidRPr="00262952">
        <w:rPr>
          <w:rFonts w:ascii="Tahoma" w:hAnsi="Tahoma" w:cs="Tahoma"/>
        </w:rPr>
        <w:t xml:space="preserve">vsaj </w:t>
      </w:r>
      <w:r w:rsidR="00115804">
        <w:rPr>
          <w:rFonts w:ascii="Tahoma" w:hAnsi="Tahoma" w:cs="Tahoma"/>
        </w:rPr>
        <w:t>eno</w:t>
      </w:r>
      <w:r w:rsidRPr="00262952">
        <w:rPr>
          <w:rFonts w:ascii="Tahoma" w:hAnsi="Tahoma" w:cs="Tahoma"/>
        </w:rPr>
        <w:t xml:space="preserve"> (</w:t>
      </w:r>
      <w:r w:rsidR="00115804">
        <w:rPr>
          <w:rFonts w:ascii="Tahoma" w:hAnsi="Tahoma" w:cs="Tahoma"/>
        </w:rPr>
        <w:t>1</w:t>
      </w:r>
      <w:r w:rsidRPr="00262952">
        <w:rPr>
          <w:rFonts w:ascii="Tahoma" w:hAnsi="Tahoma" w:cs="Tahoma"/>
        </w:rPr>
        <w:t>) gradnj</w:t>
      </w:r>
      <w:r w:rsidR="00115804">
        <w:rPr>
          <w:rFonts w:ascii="Tahoma" w:hAnsi="Tahoma" w:cs="Tahoma"/>
        </w:rPr>
        <w:t>o</w:t>
      </w:r>
      <w:r w:rsidRPr="00262952">
        <w:rPr>
          <w:rFonts w:ascii="Tahoma" w:hAnsi="Tahoma" w:cs="Tahoma"/>
        </w:rPr>
        <w:t xml:space="preserve"> ali obnov</w:t>
      </w:r>
      <w:r w:rsidR="00115804">
        <w:rPr>
          <w:rFonts w:ascii="Tahoma" w:hAnsi="Tahoma" w:cs="Tahoma"/>
        </w:rPr>
        <w:t>o</w:t>
      </w:r>
      <w:r w:rsidRPr="00262952">
        <w:rPr>
          <w:rFonts w:ascii="Tahoma" w:hAnsi="Tahoma" w:cs="Tahoma"/>
        </w:rPr>
        <w:t xml:space="preserve"> javnega vodovoda iz duktilne litine premera DN100 ali več v min skupni dolžini vsaj </w:t>
      </w:r>
      <w:r w:rsidR="00115804" w:rsidRPr="00115804">
        <w:rPr>
          <w:rFonts w:ascii="Tahoma" w:hAnsi="Tahoma" w:cs="Tahoma"/>
        </w:rPr>
        <w:t>475</w:t>
      </w:r>
      <w:r w:rsidR="00115804">
        <w:rPr>
          <w:rFonts w:ascii="Tahoma" w:hAnsi="Tahoma" w:cs="Tahoma"/>
        </w:rPr>
        <w:t xml:space="preserve"> </w:t>
      </w:r>
      <w:r w:rsidRPr="00262952">
        <w:rPr>
          <w:rFonts w:ascii="Tahoma" w:hAnsi="Tahoma" w:cs="Tahoma"/>
        </w:rPr>
        <w:t>m'</w:t>
      </w:r>
      <w:r>
        <w:rPr>
          <w:rFonts w:ascii="Tahoma" w:hAnsi="Tahoma" w:cs="Tahoma"/>
        </w:rPr>
        <w:t>.</w:t>
      </w:r>
    </w:p>
    <w:p w14:paraId="10E6CC19" w14:textId="46699F89" w:rsidR="00262952" w:rsidRDefault="00262952" w:rsidP="00262952">
      <w:pPr>
        <w:pStyle w:val="Odstavekseznama"/>
        <w:keepNext/>
        <w:keepLines/>
        <w:ind w:left="720"/>
        <w:jc w:val="both"/>
        <w:rPr>
          <w:rFonts w:ascii="Tahoma" w:hAnsi="Tahoma" w:cs="Tahoma"/>
        </w:rPr>
      </w:pPr>
    </w:p>
    <w:p w14:paraId="0130A80A" w14:textId="77777777" w:rsidR="00EB4E0A" w:rsidRPr="00112425" w:rsidRDefault="00EB4E0A" w:rsidP="00BA771A">
      <w:pPr>
        <w:keepNext/>
        <w:keepLines/>
        <w:spacing w:line="252" w:lineRule="auto"/>
        <w:contextualSpacing/>
        <w:jc w:val="both"/>
        <w:rPr>
          <w:rFonts w:ascii="Tahoma" w:hAnsi="Tahoma" w:cs="Tahoma"/>
        </w:rPr>
      </w:pPr>
      <w:r w:rsidRPr="00602923">
        <w:rPr>
          <w:rFonts w:ascii="Tahoma" w:hAnsi="Tahoma" w:cs="Tahoma"/>
        </w:rPr>
        <w:t>Kot zaključek del se šteje datum uspešne primopredaje celotnega referenčnega objekta. Naročnik bo štel eno pogodbo za eno referenco.</w:t>
      </w:r>
    </w:p>
    <w:p w14:paraId="42AB29A7" w14:textId="77777777" w:rsidR="007949E0" w:rsidRPr="00112425" w:rsidRDefault="007949E0" w:rsidP="00BA771A">
      <w:pPr>
        <w:keepNext/>
        <w:keepLines/>
        <w:spacing w:line="252" w:lineRule="auto"/>
        <w:contextualSpacing/>
        <w:jc w:val="both"/>
        <w:rPr>
          <w:rFonts w:ascii="Tahoma" w:hAnsi="Tahoma" w:cs="Tahoma"/>
        </w:rPr>
      </w:pPr>
    </w:p>
    <w:p w14:paraId="3B69B0FA" w14:textId="77777777" w:rsidR="008D660E" w:rsidRPr="00112425" w:rsidRDefault="008D660E" w:rsidP="00BA771A">
      <w:pPr>
        <w:keepNext/>
        <w:keepLines/>
        <w:jc w:val="both"/>
        <w:rPr>
          <w:rFonts w:ascii="Tahoma" w:hAnsi="Tahoma" w:cs="Tahoma"/>
          <w:b/>
        </w:rPr>
      </w:pPr>
      <w:r w:rsidRPr="00112425">
        <w:rPr>
          <w:rFonts w:ascii="Tahoma" w:hAnsi="Tahoma" w:cs="Tahoma"/>
          <w:b/>
        </w:rPr>
        <w:t>DOKAZILA:</w:t>
      </w:r>
    </w:p>
    <w:p w14:paraId="60B74CCC" w14:textId="77777777" w:rsidR="00EC69E1" w:rsidRDefault="00EC69E1" w:rsidP="00BA771A">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730A101D" w14:textId="77777777" w:rsidR="00EC69E1" w:rsidRDefault="00EC69E1" w:rsidP="00BA771A">
      <w:pPr>
        <w:keepNext/>
        <w:keepLines/>
        <w:numPr>
          <w:ilvl w:val="0"/>
          <w:numId w:val="26"/>
        </w:numPr>
        <w:ind w:left="714" w:hanging="357"/>
        <w:jc w:val="both"/>
        <w:rPr>
          <w:rFonts w:ascii="Tahoma" w:hAnsi="Tahoma" w:cs="Tahoma"/>
        </w:rPr>
      </w:pPr>
      <w:r>
        <w:rPr>
          <w:rFonts w:ascii="Tahoma" w:hAnsi="Tahoma" w:cs="Tahoma"/>
        </w:rPr>
        <w:t xml:space="preserve">Priloga 2 </w:t>
      </w:r>
      <w:r w:rsidRPr="00112425">
        <w:rPr>
          <w:rFonts w:ascii="Tahoma" w:hAnsi="Tahoma" w:cs="Tahoma"/>
        </w:rPr>
        <w:t>PONUDBA (podatki o nominiranem vodji del; vpis v IZS, zaposlenost)</w:t>
      </w:r>
      <w:r>
        <w:rPr>
          <w:rFonts w:ascii="Tahoma" w:hAnsi="Tahoma" w:cs="Tahoma"/>
        </w:rPr>
        <w:t>,</w:t>
      </w:r>
    </w:p>
    <w:p w14:paraId="641918DA" w14:textId="77777777" w:rsidR="00EF3FF3" w:rsidRPr="003A5F18" w:rsidRDefault="00E9456D" w:rsidP="00EF3FF3">
      <w:pPr>
        <w:keepNext/>
        <w:keepLines/>
        <w:numPr>
          <w:ilvl w:val="0"/>
          <w:numId w:val="26"/>
        </w:numPr>
        <w:ind w:left="714" w:hanging="357"/>
        <w:jc w:val="both"/>
        <w:rPr>
          <w:rFonts w:ascii="Tahoma" w:hAnsi="Tahoma" w:cs="Tahoma"/>
        </w:rPr>
      </w:pPr>
      <w:r>
        <w:rPr>
          <w:rFonts w:ascii="Tahoma" w:hAnsi="Tahoma" w:cs="Tahoma"/>
        </w:rPr>
        <w:t xml:space="preserve">Priloga </w:t>
      </w:r>
      <w:r w:rsidR="00EF3FF3">
        <w:rPr>
          <w:rFonts w:ascii="Tahoma" w:hAnsi="Tahoma" w:cs="Tahoma"/>
        </w:rPr>
        <w:t>6/1 in 6/2</w:t>
      </w:r>
      <w:r w:rsidR="00EF3FF3" w:rsidRPr="003A5F18">
        <w:rPr>
          <w:rFonts w:ascii="Tahoma" w:hAnsi="Tahoma" w:cs="Tahoma"/>
        </w:rPr>
        <w:t xml:space="preserve"> »POTRDITEV REFERENC S STRANI POSAMEZNIH</w:t>
      </w:r>
      <w:r w:rsidR="00EF3FF3">
        <w:rPr>
          <w:rFonts w:ascii="Tahoma" w:hAnsi="Tahoma" w:cs="Tahoma"/>
        </w:rPr>
        <w:t xml:space="preserve"> NAROČNIKOV</w:t>
      </w:r>
      <w:r w:rsidR="009810A8">
        <w:rPr>
          <w:rFonts w:ascii="Tahoma" w:hAnsi="Tahoma" w:cs="Tahoma"/>
        </w:rPr>
        <w:t xml:space="preserve"> – V</w:t>
      </w:r>
      <w:r w:rsidR="00EF3FF3">
        <w:rPr>
          <w:rFonts w:ascii="Tahoma" w:hAnsi="Tahoma" w:cs="Tahoma"/>
        </w:rPr>
        <w:t>odja</w:t>
      </w:r>
      <w:r w:rsidR="009810A8">
        <w:rPr>
          <w:rFonts w:ascii="Tahoma" w:hAnsi="Tahoma" w:cs="Tahoma"/>
        </w:rPr>
        <w:t xml:space="preserve"> </w:t>
      </w:r>
      <w:r w:rsidR="00262952">
        <w:rPr>
          <w:rFonts w:ascii="Tahoma" w:hAnsi="Tahoma" w:cs="Tahoma"/>
        </w:rPr>
        <w:t>gradnje</w:t>
      </w:r>
      <w:r w:rsidR="009810A8">
        <w:rPr>
          <w:rFonts w:ascii="Tahoma" w:hAnsi="Tahoma" w:cs="Tahoma"/>
        </w:rPr>
        <w:t>«</w:t>
      </w:r>
      <w:r w:rsidR="00EF3FF3" w:rsidRPr="003A5F18">
        <w:rPr>
          <w:rFonts w:ascii="Tahoma" w:hAnsi="Tahoma" w:cs="Tahoma"/>
        </w:rPr>
        <w:t>.</w:t>
      </w:r>
    </w:p>
    <w:p w14:paraId="31DB47D3" w14:textId="77777777" w:rsidR="00EF3FF3" w:rsidRPr="00112425" w:rsidRDefault="00EF3FF3" w:rsidP="00BA771A">
      <w:pPr>
        <w:keepNext/>
        <w:keepLines/>
        <w:jc w:val="both"/>
        <w:rPr>
          <w:rFonts w:ascii="Tahoma" w:hAnsi="Tahoma" w:cs="Tahoma"/>
        </w:rPr>
      </w:pPr>
    </w:p>
    <w:p w14:paraId="445F4152" w14:textId="77777777" w:rsidR="008A2986" w:rsidRPr="00112425" w:rsidRDefault="00385E71" w:rsidP="00BA771A">
      <w:pPr>
        <w:keepNext/>
        <w:keepLines/>
        <w:numPr>
          <w:ilvl w:val="1"/>
          <w:numId w:val="2"/>
        </w:numPr>
        <w:jc w:val="both"/>
        <w:rPr>
          <w:rFonts w:ascii="Tahoma" w:hAnsi="Tahoma" w:cs="Tahoma"/>
          <w:b/>
        </w:rPr>
      </w:pPr>
      <w:r w:rsidRPr="00112425">
        <w:rPr>
          <w:rFonts w:ascii="Tahoma" w:hAnsi="Tahoma" w:cs="Tahoma"/>
          <w:b/>
        </w:rPr>
        <w:t>Ostale zahteve naročnika</w:t>
      </w:r>
    </w:p>
    <w:p w14:paraId="1559AE33" w14:textId="77777777" w:rsidR="0094743D" w:rsidRPr="00112425" w:rsidRDefault="0094743D" w:rsidP="00BA771A">
      <w:pPr>
        <w:keepNext/>
        <w:keepLines/>
        <w:tabs>
          <w:tab w:val="left" w:pos="0"/>
        </w:tabs>
        <w:jc w:val="both"/>
        <w:rPr>
          <w:rFonts w:ascii="Tahoma" w:hAnsi="Tahoma" w:cs="Tahoma"/>
        </w:rPr>
      </w:pPr>
    </w:p>
    <w:p w14:paraId="2C7C91FA" w14:textId="77777777" w:rsidR="00332D2C" w:rsidRPr="00112425" w:rsidRDefault="00332D2C" w:rsidP="00BA771A">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41F8E72E" w14:textId="77777777" w:rsidR="00332D2C" w:rsidRPr="00112425" w:rsidRDefault="00332D2C" w:rsidP="00BA771A">
      <w:pPr>
        <w:keepNext/>
        <w:keepLines/>
        <w:jc w:val="both"/>
        <w:rPr>
          <w:rFonts w:ascii="Tahoma" w:hAnsi="Tahoma" w:cs="Tahoma"/>
        </w:rPr>
      </w:pPr>
    </w:p>
    <w:p w14:paraId="04C9B4DE" w14:textId="77777777" w:rsidR="00332D2C" w:rsidRPr="00112425" w:rsidRDefault="00332D2C" w:rsidP="00BA771A">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w:t>
      </w:r>
      <w:r w:rsidR="00AE13F6" w:rsidRPr="00112425">
        <w:rPr>
          <w:rFonts w:ascii="Tahoma" w:hAnsi="Tahoma" w:cs="Tahoma"/>
        </w:rPr>
        <w:t>V kolikor</w:t>
      </w:r>
      <w:r w:rsidRPr="00112425">
        <w:rPr>
          <w:rFonts w:ascii="Tahoma" w:hAnsi="Tahoma" w:cs="Tahoma"/>
        </w:rPr>
        <w:t xml:space="preserve"> ponudnik predloži lažno izjavo oziroma </w:t>
      </w:r>
      <w:r w:rsidR="00AE13F6" w:rsidRPr="00112425">
        <w:rPr>
          <w:rFonts w:ascii="Tahoma" w:hAnsi="Tahoma" w:cs="Tahoma"/>
        </w:rPr>
        <w:t>navede</w:t>
      </w:r>
      <w:r w:rsidRPr="00112425">
        <w:rPr>
          <w:rFonts w:ascii="Tahoma" w:hAnsi="Tahoma" w:cs="Tahoma"/>
        </w:rPr>
        <w:t xml:space="preserve"> neresnične podatke o navedenih dejstvih, ima to za posledico ničnost </w:t>
      </w:r>
      <w:r w:rsidR="00AE13F6" w:rsidRPr="00112425">
        <w:rPr>
          <w:rFonts w:ascii="Tahoma" w:hAnsi="Tahoma" w:cs="Tahoma"/>
        </w:rPr>
        <w:t>pogodbe</w:t>
      </w:r>
      <w:r w:rsidRPr="00112425">
        <w:rPr>
          <w:rFonts w:ascii="Tahoma" w:hAnsi="Tahoma" w:cs="Tahoma"/>
        </w:rPr>
        <w:t>.</w:t>
      </w:r>
    </w:p>
    <w:p w14:paraId="492C645E" w14:textId="77777777" w:rsidR="00332D2C" w:rsidRPr="00112425" w:rsidRDefault="00332D2C" w:rsidP="00BA771A">
      <w:pPr>
        <w:keepNext/>
        <w:keepLines/>
        <w:tabs>
          <w:tab w:val="left" w:pos="0"/>
        </w:tabs>
        <w:jc w:val="both"/>
        <w:rPr>
          <w:rFonts w:ascii="Tahoma" w:hAnsi="Tahoma" w:cs="Tahoma"/>
        </w:rPr>
      </w:pPr>
    </w:p>
    <w:p w14:paraId="47133B12" w14:textId="77777777" w:rsidR="00332D2C" w:rsidRDefault="00332D2C" w:rsidP="00BA771A">
      <w:pPr>
        <w:keepNext/>
        <w:keepLines/>
        <w:jc w:val="both"/>
        <w:rPr>
          <w:rFonts w:ascii="Tahoma" w:hAnsi="Tahoma" w:cs="Tahoma"/>
          <w:b/>
        </w:rPr>
      </w:pPr>
      <w:r w:rsidRPr="00112425">
        <w:rPr>
          <w:rFonts w:ascii="Tahoma" w:hAnsi="Tahoma" w:cs="Tahoma"/>
          <w:b/>
        </w:rPr>
        <w:t>Zgoraj navedeni pogoji veljajo tudi za posamezne člane skupine ponudnikov v okviru skupne ponudbe in za vse v ponudbi navedene podizvajalce.</w:t>
      </w:r>
    </w:p>
    <w:p w14:paraId="47CE01F9" w14:textId="77777777" w:rsidR="009810A8" w:rsidRPr="00112425" w:rsidRDefault="009810A8" w:rsidP="00BA771A">
      <w:pPr>
        <w:keepNext/>
        <w:keepLines/>
        <w:jc w:val="both"/>
        <w:rPr>
          <w:rFonts w:ascii="Tahoma" w:hAnsi="Tahoma" w:cs="Tahoma"/>
          <w:b/>
        </w:rPr>
      </w:pPr>
    </w:p>
    <w:p w14:paraId="452E7E88" w14:textId="77777777" w:rsidR="00332D2C" w:rsidRPr="00112425" w:rsidRDefault="00332D2C" w:rsidP="00BA771A">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23B8EF6A" w14:textId="77777777" w:rsidR="00332D2C" w:rsidRPr="00112425" w:rsidRDefault="00332D2C" w:rsidP="00BA771A">
      <w:pPr>
        <w:keepNext/>
        <w:keepLines/>
        <w:jc w:val="both"/>
        <w:rPr>
          <w:rFonts w:ascii="Tahoma" w:hAnsi="Tahoma" w:cs="Tahoma"/>
        </w:rPr>
      </w:pPr>
    </w:p>
    <w:p w14:paraId="08C57E58" w14:textId="77777777" w:rsidR="00332D2C" w:rsidRPr="00112425" w:rsidRDefault="00AE13F6" w:rsidP="00BA771A">
      <w:pPr>
        <w:keepNext/>
        <w:keepLines/>
        <w:jc w:val="both"/>
        <w:rPr>
          <w:rFonts w:ascii="Tahoma" w:hAnsi="Tahoma" w:cs="Tahoma"/>
          <w:b/>
        </w:rPr>
      </w:pPr>
      <w:r w:rsidRPr="00112425">
        <w:rPr>
          <w:rFonts w:ascii="Tahoma" w:hAnsi="Tahoma" w:cs="Tahoma"/>
          <w:b/>
        </w:rPr>
        <w:t>DOKAZILA</w:t>
      </w:r>
      <w:r w:rsidR="00332D2C" w:rsidRPr="00112425">
        <w:rPr>
          <w:rFonts w:ascii="Tahoma" w:hAnsi="Tahoma" w:cs="Tahoma"/>
          <w:b/>
        </w:rPr>
        <w:t>:</w:t>
      </w:r>
    </w:p>
    <w:p w14:paraId="1B8C985D" w14:textId="77777777" w:rsidR="00332D2C" w:rsidRPr="00112425" w:rsidRDefault="00332D2C" w:rsidP="00BA771A">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7BBDE992" w14:textId="77777777" w:rsidR="00332D2C" w:rsidRPr="00112425" w:rsidRDefault="00332D2C" w:rsidP="00BA771A">
      <w:pPr>
        <w:keepNext/>
        <w:keepLines/>
        <w:numPr>
          <w:ilvl w:val="0"/>
          <w:numId w:val="26"/>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3FB67250" w14:textId="77777777" w:rsidR="00332D2C" w:rsidRPr="00112425" w:rsidRDefault="00332D2C" w:rsidP="00BA771A">
      <w:pPr>
        <w:keepNext/>
        <w:keepLines/>
        <w:numPr>
          <w:ilvl w:val="0"/>
          <w:numId w:val="26"/>
        </w:numPr>
        <w:ind w:left="714" w:hanging="357"/>
        <w:jc w:val="both"/>
        <w:rPr>
          <w:rFonts w:ascii="Tahoma" w:hAnsi="Tahoma" w:cs="Tahoma"/>
        </w:rPr>
      </w:pPr>
      <w:r w:rsidRPr="00112425">
        <w:rPr>
          <w:rFonts w:ascii="Tahoma" w:hAnsi="Tahoma" w:cs="Tahoma"/>
        </w:rPr>
        <w:t>Priloga 3/2: »Izjava o izpolnjevanju sposobnosti podizvajalca/drugega subjekta«,</w:t>
      </w:r>
    </w:p>
    <w:p w14:paraId="554C2CAB" w14:textId="77777777" w:rsidR="00332D2C" w:rsidRPr="00112425" w:rsidRDefault="004B1383" w:rsidP="00BA771A">
      <w:pPr>
        <w:keepNext/>
        <w:keepLines/>
        <w:numPr>
          <w:ilvl w:val="0"/>
          <w:numId w:val="26"/>
        </w:numPr>
        <w:ind w:left="714" w:hanging="357"/>
        <w:jc w:val="both"/>
        <w:rPr>
          <w:rFonts w:ascii="Tahoma" w:hAnsi="Tahoma" w:cs="Tahoma"/>
        </w:rPr>
      </w:pPr>
      <w:r w:rsidRPr="004B1383">
        <w:rPr>
          <w:rFonts w:ascii="Tahoma" w:hAnsi="Tahoma" w:cs="Tahoma"/>
        </w:rPr>
        <w:t>Priloga</w:t>
      </w:r>
      <w:r w:rsidR="00AE13F6" w:rsidRPr="004B1383">
        <w:rPr>
          <w:rFonts w:ascii="Tahoma" w:hAnsi="Tahoma" w:cs="Tahoma"/>
        </w:rPr>
        <w:t xml:space="preserve"> 3</w:t>
      </w:r>
      <w:r>
        <w:rPr>
          <w:rFonts w:ascii="Tahoma" w:hAnsi="Tahoma" w:cs="Tahoma"/>
        </w:rPr>
        <w:t>/4</w:t>
      </w:r>
      <w:r w:rsidR="00332D2C" w:rsidRPr="00112425">
        <w:rPr>
          <w:rFonts w:ascii="Tahoma" w:hAnsi="Tahoma" w:cs="Tahoma"/>
        </w:rPr>
        <w:t>: »</w:t>
      </w:r>
      <w:r w:rsidR="00332D2C" w:rsidRPr="00112425">
        <w:rPr>
          <w:rFonts w:ascii="Tahoma" w:hAnsi="Tahoma" w:cs="Tahoma"/>
          <w:bCs/>
        </w:rPr>
        <w:t xml:space="preserve">Izjava o udeležbi fizičnih in pravnih oseb v lastništvu ponudnika«. </w:t>
      </w:r>
    </w:p>
    <w:p w14:paraId="665A9281" w14:textId="3FCF1B66" w:rsidR="00332D2C" w:rsidRDefault="00332D2C" w:rsidP="00BA771A">
      <w:pPr>
        <w:keepNext/>
        <w:keepLines/>
        <w:jc w:val="both"/>
        <w:rPr>
          <w:rFonts w:ascii="Tahoma" w:hAnsi="Tahoma" w:cs="Tahoma"/>
        </w:rPr>
      </w:pPr>
    </w:p>
    <w:p w14:paraId="075B00BC" w14:textId="77777777" w:rsidR="00FE4A03" w:rsidRDefault="00FE4A03" w:rsidP="00BA771A">
      <w:pPr>
        <w:keepNext/>
        <w:keepLines/>
        <w:jc w:val="both"/>
        <w:rPr>
          <w:rFonts w:ascii="Tahoma" w:hAnsi="Tahoma" w:cs="Tahoma"/>
        </w:rPr>
      </w:pPr>
    </w:p>
    <w:p w14:paraId="6B47615D" w14:textId="77777777" w:rsidR="00695813" w:rsidRPr="00112425" w:rsidRDefault="008873D9" w:rsidP="00BA771A">
      <w:pPr>
        <w:keepNext/>
        <w:keepLines/>
        <w:numPr>
          <w:ilvl w:val="0"/>
          <w:numId w:val="2"/>
        </w:numPr>
        <w:jc w:val="both"/>
        <w:rPr>
          <w:rFonts w:ascii="Tahoma" w:hAnsi="Tahoma" w:cs="Tahoma"/>
          <w:b/>
        </w:rPr>
      </w:pPr>
      <w:r w:rsidRPr="00112425">
        <w:rPr>
          <w:rFonts w:ascii="Tahoma" w:hAnsi="Tahoma" w:cs="Tahoma"/>
          <w:b/>
          <w:sz w:val="24"/>
        </w:rPr>
        <w:lastRenderedPageBreak/>
        <w:t>FINANČNA ZAVAROVANJA</w:t>
      </w:r>
      <w:r w:rsidR="005B288F" w:rsidRPr="00112425">
        <w:rPr>
          <w:rFonts w:ascii="Tahoma" w:hAnsi="Tahoma" w:cs="Tahoma"/>
          <w:b/>
          <w:sz w:val="24"/>
        </w:rPr>
        <w:t xml:space="preserve"> </w:t>
      </w:r>
    </w:p>
    <w:p w14:paraId="2C6F16A9" w14:textId="77777777" w:rsidR="00763FCA" w:rsidRPr="00112425" w:rsidRDefault="00763FCA" w:rsidP="00BA771A">
      <w:pPr>
        <w:keepNext/>
        <w:keepLines/>
        <w:jc w:val="both"/>
        <w:rPr>
          <w:rFonts w:ascii="Tahoma" w:hAnsi="Tahoma" w:cs="Tahoma"/>
          <w:b/>
          <w:sz w:val="24"/>
        </w:rPr>
      </w:pPr>
    </w:p>
    <w:p w14:paraId="3CC51E32" w14:textId="77777777" w:rsidR="00763FCA" w:rsidRPr="00112425" w:rsidRDefault="00763FCA" w:rsidP="00BA771A">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712444F8" w14:textId="77777777" w:rsidR="00C155A2" w:rsidRDefault="00C155A2" w:rsidP="00BA771A">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1776D203" w14:textId="77777777" w:rsidR="00262952" w:rsidRPr="00C155A2" w:rsidRDefault="00262952" w:rsidP="00BA771A">
      <w:pPr>
        <w:keepNext/>
        <w:keepLines/>
        <w:jc w:val="both"/>
        <w:rPr>
          <w:rFonts w:ascii="Tahoma" w:hAnsi="Tahoma" w:cs="Tahoma"/>
        </w:rPr>
      </w:pPr>
    </w:p>
    <w:p w14:paraId="44637091" w14:textId="69906942" w:rsidR="00C155A2" w:rsidRDefault="00C155A2" w:rsidP="00BA771A">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5E23C59" w14:textId="77777777" w:rsidR="00C155A2" w:rsidRDefault="00C155A2" w:rsidP="00BA771A">
      <w:pPr>
        <w:keepNext/>
        <w:keepLines/>
        <w:jc w:val="both"/>
        <w:rPr>
          <w:rFonts w:ascii="Tahoma" w:hAnsi="Tahoma" w:cs="Tahoma"/>
        </w:rPr>
      </w:pPr>
    </w:p>
    <w:p w14:paraId="4331FBB9" w14:textId="77777777" w:rsidR="00763FCA" w:rsidRDefault="00C155A2" w:rsidP="00BA771A">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 xml:space="preserve">morajo biti nepreklicna, brezpogojne in plačljive na prvi poziv in morajo biti izdane po vzorcih iz razpisne dokumentacije.  </w:t>
      </w:r>
    </w:p>
    <w:p w14:paraId="6F92B66E" w14:textId="77777777" w:rsidR="00756602" w:rsidRPr="00112425" w:rsidRDefault="00756602" w:rsidP="00BA771A">
      <w:pPr>
        <w:keepNext/>
        <w:keepLines/>
        <w:jc w:val="both"/>
        <w:rPr>
          <w:rFonts w:ascii="Tahoma" w:hAnsi="Tahoma" w:cs="Tahoma"/>
        </w:rPr>
      </w:pPr>
    </w:p>
    <w:p w14:paraId="6A6D8C13" w14:textId="77777777" w:rsidR="00763FCA" w:rsidRPr="00112425" w:rsidRDefault="00763FCA" w:rsidP="00BA771A">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07A3A752" w14:textId="77777777" w:rsidR="00763FCA" w:rsidRPr="00112425" w:rsidRDefault="00763FCA" w:rsidP="00BA771A">
      <w:pPr>
        <w:keepNext/>
        <w:keepLines/>
        <w:jc w:val="both"/>
        <w:rPr>
          <w:rFonts w:ascii="Tahoma" w:hAnsi="Tahoma" w:cs="Tahoma"/>
          <w:i/>
          <w:kern w:val="16"/>
        </w:rPr>
      </w:pPr>
    </w:p>
    <w:p w14:paraId="2C56B647" w14:textId="77777777" w:rsidR="00572A07" w:rsidRPr="00EC2ED4" w:rsidRDefault="00763FCA" w:rsidP="00EC2ED4">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159B9232" w14:textId="77777777" w:rsidR="00EC7886" w:rsidRPr="00112425" w:rsidRDefault="00EC7886">
      <w:pPr>
        <w:keepNext/>
        <w:keepLines/>
      </w:pPr>
    </w:p>
    <w:p w14:paraId="2EA44DFF" w14:textId="546BFB45" w:rsidR="00115804" w:rsidRPr="008D459A" w:rsidRDefault="00115804" w:rsidP="00BA771A">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D937423" w14:textId="476C25F0" w:rsidR="00115804" w:rsidRDefault="00115804" w:rsidP="00115804">
      <w:pPr>
        <w:keepNext/>
        <w:keepLines/>
        <w:ind w:left="720"/>
        <w:jc w:val="both"/>
        <w:rPr>
          <w:rFonts w:ascii="Tahoma" w:hAnsi="Tahoma" w:cs="Tahoma"/>
          <w:b/>
        </w:rPr>
      </w:pPr>
    </w:p>
    <w:p w14:paraId="2EBBEAE8" w14:textId="05F72968" w:rsidR="008D459A" w:rsidRPr="00F05C71" w:rsidRDefault="008D459A" w:rsidP="008D459A">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Pr="0072423F">
        <w:rPr>
          <w:rFonts w:ascii="Tahoma" w:hAnsi="Tahoma" w:cs="Tahoma"/>
        </w:rPr>
        <w:t>20.000,00 EUR in</w:t>
      </w:r>
      <w:r w:rsidR="000F20BA">
        <w:rPr>
          <w:rFonts w:ascii="Tahoma" w:hAnsi="Tahoma" w:cs="Tahoma"/>
        </w:rPr>
        <w:t xml:space="preserve"> veljavno najmanj do vključno 31</w:t>
      </w:r>
      <w:r w:rsidRPr="0072423F">
        <w:rPr>
          <w:rFonts w:ascii="Tahoma" w:hAnsi="Tahoma" w:cs="Tahoma"/>
        </w:rPr>
        <w:t xml:space="preserve">. </w:t>
      </w:r>
      <w:r w:rsidR="000F20BA">
        <w:rPr>
          <w:rFonts w:ascii="Tahoma" w:hAnsi="Tahoma" w:cs="Tahoma"/>
        </w:rPr>
        <w:t>10</w:t>
      </w:r>
      <w:r w:rsidRPr="0072423F">
        <w:rPr>
          <w:rFonts w:ascii="Tahoma" w:hAnsi="Tahoma" w:cs="Tahoma"/>
        </w:rPr>
        <w:t>. 2022</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7A2F8D16" w14:textId="77777777" w:rsidR="008D459A" w:rsidRDefault="008D459A" w:rsidP="008D459A">
      <w:pPr>
        <w:keepNext/>
        <w:keepLines/>
        <w:jc w:val="both"/>
        <w:rPr>
          <w:rFonts w:ascii="Tahoma" w:hAnsi="Tahoma" w:cs="Tahoma"/>
        </w:rPr>
      </w:pPr>
    </w:p>
    <w:p w14:paraId="0D4477C9" w14:textId="77777777" w:rsidR="008D459A" w:rsidRDefault="008D459A" w:rsidP="008D459A">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16B417FD" w14:textId="77777777" w:rsidR="008D459A" w:rsidRPr="00C73DA4" w:rsidRDefault="008D459A" w:rsidP="008D459A">
      <w:pPr>
        <w:keepNext/>
        <w:keepLines/>
        <w:jc w:val="both"/>
        <w:rPr>
          <w:rFonts w:ascii="Tahoma" w:hAnsi="Tahoma" w:cs="Tahoma"/>
        </w:rPr>
      </w:pPr>
    </w:p>
    <w:p w14:paraId="160900B5" w14:textId="77777777" w:rsidR="008D459A" w:rsidRPr="00C73DA4" w:rsidRDefault="008D459A" w:rsidP="008D459A">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726CD147" w14:textId="77777777" w:rsidR="008D459A" w:rsidRPr="00C73DA4" w:rsidRDefault="008D459A" w:rsidP="008D459A">
      <w:pPr>
        <w:keepNext/>
        <w:keepLines/>
        <w:jc w:val="both"/>
        <w:rPr>
          <w:rFonts w:ascii="Tahoma" w:hAnsi="Tahoma" w:cs="Tahoma"/>
        </w:rPr>
      </w:pPr>
      <w:r w:rsidRPr="00C73DA4">
        <w:rPr>
          <w:rFonts w:ascii="Tahoma" w:hAnsi="Tahoma" w:cs="Tahoma"/>
        </w:rPr>
        <w:t xml:space="preserve"> </w:t>
      </w:r>
    </w:p>
    <w:p w14:paraId="53A59378" w14:textId="77777777" w:rsidR="008D459A" w:rsidRDefault="008D459A" w:rsidP="008D459A">
      <w:pPr>
        <w:keepNext/>
        <w:keepLines/>
        <w:jc w:val="both"/>
        <w:rPr>
          <w:rFonts w:ascii="Tahoma" w:hAnsi="Tahoma" w:cs="Tahoma"/>
        </w:rPr>
      </w:pPr>
      <w:r>
        <w:rPr>
          <w:rFonts w:ascii="Tahoma" w:hAnsi="Tahoma" w:cs="Tahoma"/>
        </w:rPr>
        <w:t>Zavarovanje resnosti ponudbe se lahko unovči iz naslednjih razlogov:</w:t>
      </w:r>
    </w:p>
    <w:p w14:paraId="1217340B" w14:textId="77777777" w:rsidR="008D459A" w:rsidRPr="00C73DA4" w:rsidRDefault="008D459A" w:rsidP="008D459A">
      <w:pPr>
        <w:keepNext/>
        <w:keepLines/>
        <w:numPr>
          <w:ilvl w:val="0"/>
          <w:numId w:val="42"/>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F344E7C" w14:textId="77777777" w:rsidR="008D459A" w:rsidRPr="00C73DA4" w:rsidRDefault="008D459A" w:rsidP="008D459A">
      <w:pPr>
        <w:keepNext/>
        <w:keepLines/>
        <w:numPr>
          <w:ilvl w:val="0"/>
          <w:numId w:val="4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34B39F46" w14:textId="77777777" w:rsidR="008D459A" w:rsidRPr="00C73DA4" w:rsidRDefault="008D459A" w:rsidP="008D459A">
      <w:pPr>
        <w:keepNext/>
        <w:keepLines/>
        <w:numPr>
          <w:ilvl w:val="0"/>
          <w:numId w:val="4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r>
        <w:rPr>
          <w:rFonts w:ascii="Tahoma" w:hAnsi="Tahoma" w:cs="Tahoma"/>
          <w:lang w:eastAsia="en-US"/>
        </w:rPr>
        <w:t xml:space="preserve"> (sklenjeno pogodbo s posameznim naročnikom)</w:t>
      </w:r>
      <w:r w:rsidRPr="00C73DA4">
        <w:rPr>
          <w:rFonts w:ascii="Tahoma" w:hAnsi="Tahoma" w:cs="Tahoma"/>
          <w:lang w:eastAsia="en-US"/>
        </w:rPr>
        <w:t>.</w:t>
      </w:r>
    </w:p>
    <w:p w14:paraId="69F20B0E" w14:textId="77777777" w:rsidR="008D459A" w:rsidRDefault="008D459A" w:rsidP="008D459A">
      <w:pPr>
        <w:keepNext/>
        <w:keepLines/>
        <w:jc w:val="both"/>
        <w:rPr>
          <w:rFonts w:ascii="Tahoma" w:hAnsi="Tahoma" w:cs="Tahoma"/>
        </w:rPr>
      </w:pPr>
    </w:p>
    <w:p w14:paraId="059F14FF" w14:textId="638925E8" w:rsidR="008D459A" w:rsidRDefault="008D459A" w:rsidP="008D459A">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42F5263F" w14:textId="77777777" w:rsidR="008D459A" w:rsidRDefault="008D459A" w:rsidP="008D459A">
      <w:pPr>
        <w:keepNext/>
        <w:keepLines/>
        <w:jc w:val="both"/>
        <w:rPr>
          <w:rFonts w:ascii="Tahoma" w:hAnsi="Tahoma" w:cs="Tahoma"/>
        </w:rPr>
      </w:pPr>
    </w:p>
    <w:p w14:paraId="51C90DC9" w14:textId="77777777" w:rsidR="008D459A" w:rsidRDefault="008D459A" w:rsidP="008D459A">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7E580310" w14:textId="2D01AA5C" w:rsidR="008D459A" w:rsidRDefault="008D459A" w:rsidP="008D459A">
      <w:pPr>
        <w:keepNext/>
        <w:keepLines/>
        <w:jc w:val="both"/>
        <w:rPr>
          <w:rFonts w:ascii="Tahoma" w:hAnsi="Tahoma" w:cs="Tahoma"/>
          <w:b/>
        </w:rPr>
      </w:pPr>
    </w:p>
    <w:p w14:paraId="33F16616" w14:textId="2D25A7E0" w:rsidR="00FE4A03" w:rsidRDefault="00FE4A03" w:rsidP="008D459A">
      <w:pPr>
        <w:keepNext/>
        <w:keepLines/>
        <w:jc w:val="both"/>
        <w:rPr>
          <w:rFonts w:ascii="Tahoma" w:hAnsi="Tahoma" w:cs="Tahoma"/>
          <w:b/>
        </w:rPr>
      </w:pPr>
    </w:p>
    <w:p w14:paraId="18A60762" w14:textId="2B9B70BB" w:rsidR="00FE4A03" w:rsidRDefault="00FE4A03" w:rsidP="008D459A">
      <w:pPr>
        <w:keepNext/>
        <w:keepLines/>
        <w:jc w:val="both"/>
        <w:rPr>
          <w:rFonts w:ascii="Tahoma" w:hAnsi="Tahoma" w:cs="Tahoma"/>
          <w:b/>
        </w:rPr>
      </w:pPr>
    </w:p>
    <w:p w14:paraId="05408164" w14:textId="48758064" w:rsidR="00FE4A03" w:rsidRDefault="00FE4A03" w:rsidP="008D459A">
      <w:pPr>
        <w:keepNext/>
        <w:keepLines/>
        <w:jc w:val="both"/>
        <w:rPr>
          <w:rFonts w:ascii="Tahoma" w:hAnsi="Tahoma" w:cs="Tahoma"/>
          <w:b/>
        </w:rPr>
      </w:pPr>
    </w:p>
    <w:p w14:paraId="5ECB45FB" w14:textId="01E9A15C" w:rsidR="00FE4A03" w:rsidRDefault="00FE4A03" w:rsidP="008D459A">
      <w:pPr>
        <w:keepNext/>
        <w:keepLines/>
        <w:jc w:val="both"/>
        <w:rPr>
          <w:rFonts w:ascii="Tahoma" w:hAnsi="Tahoma" w:cs="Tahoma"/>
          <w:b/>
        </w:rPr>
      </w:pPr>
    </w:p>
    <w:p w14:paraId="7ADFF8B2" w14:textId="15329021" w:rsidR="00FE4A03" w:rsidRDefault="00FE4A03" w:rsidP="008D459A">
      <w:pPr>
        <w:keepNext/>
        <w:keepLines/>
        <w:jc w:val="both"/>
        <w:rPr>
          <w:rFonts w:ascii="Tahoma" w:hAnsi="Tahoma" w:cs="Tahoma"/>
          <w:b/>
        </w:rPr>
      </w:pPr>
    </w:p>
    <w:p w14:paraId="4FCFEEA5" w14:textId="77777777" w:rsidR="00FE4A03" w:rsidRDefault="00FE4A03" w:rsidP="008D459A">
      <w:pPr>
        <w:keepNext/>
        <w:keepLines/>
        <w:jc w:val="both"/>
        <w:rPr>
          <w:rFonts w:ascii="Tahoma" w:hAnsi="Tahoma" w:cs="Tahoma"/>
          <w:b/>
        </w:rPr>
      </w:pPr>
    </w:p>
    <w:p w14:paraId="3497E4E1" w14:textId="77777777" w:rsidR="008D459A" w:rsidRPr="00C73DA4" w:rsidRDefault="008D459A" w:rsidP="008D459A">
      <w:pPr>
        <w:keepNext/>
        <w:keepLines/>
        <w:numPr>
          <w:ilvl w:val="0"/>
          <w:numId w:val="52"/>
        </w:numPr>
        <w:ind w:left="284" w:hanging="284"/>
        <w:jc w:val="both"/>
        <w:rPr>
          <w:rFonts w:ascii="Tahoma" w:hAnsi="Tahoma" w:cs="Tahoma"/>
          <w:u w:val="single"/>
        </w:rPr>
      </w:pPr>
      <w:r w:rsidRPr="00C73DA4">
        <w:rPr>
          <w:rFonts w:ascii="Tahoma" w:hAnsi="Tahoma" w:cs="Tahoma"/>
          <w:b/>
        </w:rPr>
        <w:lastRenderedPageBreak/>
        <w:t>Zahteve glede predložitve bančne garancije za resnost ponudbe</w:t>
      </w:r>
      <w:r w:rsidRPr="00C73DA4">
        <w:rPr>
          <w:rFonts w:ascii="Tahoma" w:hAnsi="Tahoma" w:cs="Tahoma"/>
        </w:rPr>
        <w:t xml:space="preserve"> </w:t>
      </w:r>
    </w:p>
    <w:p w14:paraId="423449A1" w14:textId="24180EAD" w:rsidR="008D459A" w:rsidRDefault="008D459A" w:rsidP="008D459A">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6457CD28" w14:textId="77777777" w:rsidR="008D459A" w:rsidRDefault="008D459A" w:rsidP="008D459A">
      <w:pPr>
        <w:keepNext/>
        <w:keepLines/>
        <w:ind w:left="284"/>
        <w:jc w:val="both"/>
        <w:rPr>
          <w:rFonts w:ascii="Tahoma" w:hAnsi="Tahoma" w:cs="Tahoma"/>
        </w:rPr>
      </w:pPr>
    </w:p>
    <w:p w14:paraId="6AF980AC" w14:textId="77777777" w:rsidR="008D459A" w:rsidRDefault="008D459A" w:rsidP="008D459A">
      <w:pPr>
        <w:keepNext/>
        <w:keepLines/>
        <w:numPr>
          <w:ilvl w:val="0"/>
          <w:numId w:val="52"/>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00CA48DD" w14:textId="18DD0F0D" w:rsidR="008D459A" w:rsidRPr="00557A9A" w:rsidRDefault="008D459A" w:rsidP="008D459A">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1B48AD7E" w14:textId="77777777" w:rsidR="008D459A" w:rsidRDefault="008D459A" w:rsidP="00115804">
      <w:pPr>
        <w:keepNext/>
        <w:keepLines/>
        <w:ind w:left="720"/>
        <w:jc w:val="both"/>
        <w:rPr>
          <w:rFonts w:ascii="Tahoma" w:hAnsi="Tahoma" w:cs="Tahoma"/>
          <w:b/>
        </w:rPr>
      </w:pPr>
    </w:p>
    <w:p w14:paraId="0C4437D2" w14:textId="4C4C8558" w:rsidR="00BC5962" w:rsidRPr="00112425" w:rsidRDefault="00D7115C" w:rsidP="00BA771A">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301E3AD9" w14:textId="77777777" w:rsidR="00D7115C" w:rsidRPr="00112425" w:rsidRDefault="00D7115C" w:rsidP="00BA771A">
      <w:pPr>
        <w:keepNext/>
        <w:keepLines/>
        <w:jc w:val="both"/>
        <w:rPr>
          <w:rFonts w:ascii="Tahoma" w:hAnsi="Tahoma" w:cs="Tahoma"/>
        </w:rPr>
      </w:pPr>
    </w:p>
    <w:p w14:paraId="12C45C38" w14:textId="77777777" w:rsidR="005611D7" w:rsidRPr="00112425" w:rsidRDefault="005611D7" w:rsidP="00BA771A">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12128B77" w14:textId="77777777" w:rsidR="005611D7" w:rsidRPr="00112425" w:rsidRDefault="005611D7" w:rsidP="00BA771A">
      <w:pPr>
        <w:keepNext/>
        <w:keepLines/>
        <w:jc w:val="both"/>
        <w:rPr>
          <w:rFonts w:ascii="Tahoma" w:hAnsi="Tahoma" w:cs="Tahoma"/>
        </w:rPr>
      </w:pPr>
    </w:p>
    <w:p w14:paraId="6C7D13C4" w14:textId="77777777" w:rsidR="00C03688" w:rsidRPr="004C1F13" w:rsidRDefault="00C03688" w:rsidP="00C03688">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156C479B" w14:textId="77777777" w:rsidR="005611D7" w:rsidRPr="00112425" w:rsidRDefault="005611D7" w:rsidP="00BA771A">
      <w:pPr>
        <w:keepNext/>
        <w:keepLines/>
        <w:jc w:val="both"/>
        <w:rPr>
          <w:rFonts w:ascii="Tahoma" w:hAnsi="Tahoma" w:cs="Tahoma"/>
        </w:rPr>
      </w:pPr>
    </w:p>
    <w:p w14:paraId="7603D375" w14:textId="63B2E970" w:rsidR="00B2594A" w:rsidRPr="00112425" w:rsidRDefault="00395D2B" w:rsidP="00BA771A">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0BD41AA8" w14:textId="77777777" w:rsidR="005611D7" w:rsidRPr="00112425" w:rsidRDefault="005611D7" w:rsidP="00BA771A">
      <w:pPr>
        <w:keepNext/>
        <w:keepLines/>
        <w:jc w:val="both"/>
        <w:rPr>
          <w:rFonts w:ascii="Tahoma" w:hAnsi="Tahoma" w:cs="Tahoma"/>
        </w:rPr>
      </w:pPr>
    </w:p>
    <w:p w14:paraId="630F48EA" w14:textId="77777777" w:rsidR="00F9684E" w:rsidRDefault="00F9684E" w:rsidP="00BA771A">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5C6D2773" w14:textId="77777777" w:rsidR="00C10312" w:rsidRDefault="00C10312" w:rsidP="00BA771A">
      <w:pPr>
        <w:keepNext/>
        <w:keepLines/>
        <w:jc w:val="both"/>
        <w:rPr>
          <w:rFonts w:ascii="Tahoma" w:hAnsi="Tahoma" w:cs="Tahoma"/>
        </w:rPr>
      </w:pPr>
    </w:p>
    <w:p w14:paraId="628F5CF0" w14:textId="77777777" w:rsidR="00CE328F" w:rsidRPr="00112425" w:rsidRDefault="003E5C4C" w:rsidP="00BA771A">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30ED4E30" w14:textId="77777777" w:rsidR="00CE328F" w:rsidRPr="00112425" w:rsidRDefault="00CE328F" w:rsidP="00BA771A">
      <w:pPr>
        <w:keepNext/>
        <w:keepLines/>
        <w:jc w:val="both"/>
        <w:rPr>
          <w:rFonts w:ascii="Tahoma" w:hAnsi="Tahoma" w:cs="Tahoma"/>
        </w:rPr>
      </w:pPr>
    </w:p>
    <w:p w14:paraId="1ADD499A" w14:textId="77777777" w:rsidR="00CE328F" w:rsidRPr="00112425" w:rsidRDefault="00CE328F" w:rsidP="00BA771A">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naročniku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365D5B55" w14:textId="77777777" w:rsidR="00CE328F" w:rsidRPr="00112425" w:rsidRDefault="00CE328F" w:rsidP="00BA771A">
      <w:pPr>
        <w:keepNext/>
        <w:keepLines/>
        <w:jc w:val="both"/>
        <w:rPr>
          <w:rFonts w:ascii="Tahoma" w:hAnsi="Tahoma" w:cs="Tahoma"/>
        </w:rPr>
      </w:pPr>
    </w:p>
    <w:p w14:paraId="3685A32C" w14:textId="77777777" w:rsidR="003E5C4C" w:rsidRPr="00112425" w:rsidRDefault="003E5C4C" w:rsidP="00BA771A">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naročnik unovči finančno zavarovanje za dobro izvedbo pogodbenih obveznosti, brez kakršnekoli obveznosti do izvajalca. </w:t>
      </w:r>
    </w:p>
    <w:p w14:paraId="3FD199EA" w14:textId="77777777" w:rsidR="003E5C4C" w:rsidRPr="00112425" w:rsidRDefault="003E5C4C" w:rsidP="00BA771A">
      <w:pPr>
        <w:keepNext/>
        <w:keepLines/>
        <w:jc w:val="both"/>
        <w:rPr>
          <w:rFonts w:ascii="Tahoma" w:hAnsi="Tahoma" w:cs="Tahoma"/>
        </w:rPr>
      </w:pPr>
    </w:p>
    <w:p w14:paraId="670A720F" w14:textId="2B128CAB" w:rsidR="003E5C4C" w:rsidRPr="00112425" w:rsidRDefault="003E5C4C" w:rsidP="00BA771A">
      <w:pPr>
        <w:keepNext/>
        <w:keepLines/>
        <w:jc w:val="both"/>
        <w:rPr>
          <w:rFonts w:ascii="Tahoma" w:hAnsi="Tahoma" w:cs="Tahoma"/>
        </w:rPr>
      </w:pPr>
      <w:r w:rsidRPr="00112425">
        <w:rPr>
          <w:rFonts w:ascii="Tahoma" w:hAnsi="Tahoma" w:cs="Tahoma"/>
        </w:rPr>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16C6914D" w14:textId="77777777" w:rsidR="003E5C4C" w:rsidRPr="00112425" w:rsidRDefault="003E5C4C" w:rsidP="00BA771A">
      <w:pPr>
        <w:keepNext/>
        <w:keepLines/>
        <w:jc w:val="both"/>
        <w:rPr>
          <w:rFonts w:ascii="Tahoma" w:hAnsi="Tahoma" w:cs="Tahoma"/>
        </w:rPr>
      </w:pPr>
    </w:p>
    <w:p w14:paraId="5AC1075F" w14:textId="010E89E9" w:rsidR="003E5C4C" w:rsidRDefault="003E5C4C" w:rsidP="00BA771A">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25CD6E23" w14:textId="77777777" w:rsidR="008D459A" w:rsidRPr="00112425" w:rsidRDefault="008D459A" w:rsidP="00BA771A">
      <w:pPr>
        <w:keepNext/>
        <w:keepLines/>
        <w:jc w:val="both"/>
        <w:rPr>
          <w:rFonts w:ascii="Tahoma" w:hAnsi="Tahoma" w:cs="Tahoma"/>
        </w:rPr>
      </w:pPr>
    </w:p>
    <w:p w14:paraId="3A449D88" w14:textId="77777777" w:rsidR="00864212" w:rsidRPr="00112425" w:rsidRDefault="00864212" w:rsidP="00BA771A">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755C31F6" w14:textId="77777777" w:rsidR="0081255E" w:rsidRPr="00112425" w:rsidRDefault="0081255E" w:rsidP="00BA771A">
      <w:pPr>
        <w:keepNext/>
        <w:keepLines/>
        <w:jc w:val="both"/>
        <w:rPr>
          <w:rFonts w:ascii="Tahoma" w:hAnsi="Tahoma"/>
        </w:rPr>
      </w:pPr>
    </w:p>
    <w:p w14:paraId="6CF5961D" w14:textId="77777777" w:rsidR="00F31C5C" w:rsidRPr="00112425" w:rsidRDefault="00F31C5C" w:rsidP="00BA771A">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0443C4" w:rsidRPr="00EC2ED4">
        <w:rPr>
          <w:rFonts w:ascii="Tahoma" w:hAnsi="Tahoma" w:cs="Tahoma"/>
        </w:rPr>
        <w:t>in sicer najnižja skupna ponudbena vrednost v EUR brez DDV, navedena v Prilogi 2</w:t>
      </w:r>
      <w:r w:rsidR="000443C4" w:rsidRPr="000443C4">
        <w:rPr>
          <w:rFonts w:ascii="Tahoma" w:hAnsi="Tahoma" w:cs="Tahoma"/>
        </w:rPr>
        <w:t>.</w:t>
      </w:r>
    </w:p>
    <w:p w14:paraId="248CB82B" w14:textId="77777777" w:rsidR="00602923" w:rsidRPr="00112425" w:rsidRDefault="00602923" w:rsidP="00BA771A">
      <w:pPr>
        <w:keepNext/>
        <w:keepLines/>
        <w:jc w:val="both"/>
        <w:rPr>
          <w:rFonts w:ascii="Tahoma" w:hAnsi="Tahoma"/>
        </w:rPr>
      </w:pPr>
    </w:p>
    <w:p w14:paraId="4582172C" w14:textId="77777777" w:rsidR="007C70A1" w:rsidRPr="00112425" w:rsidRDefault="00B6671D" w:rsidP="00BA771A">
      <w:pPr>
        <w:keepNext/>
        <w:keepLines/>
        <w:numPr>
          <w:ilvl w:val="0"/>
          <w:numId w:val="2"/>
        </w:numPr>
        <w:jc w:val="both"/>
        <w:rPr>
          <w:rFonts w:ascii="Tahoma" w:hAnsi="Tahoma" w:cs="Tahoma"/>
          <w:b/>
          <w:sz w:val="24"/>
        </w:rPr>
      </w:pPr>
      <w:r>
        <w:rPr>
          <w:rFonts w:ascii="Tahoma" w:hAnsi="Tahoma" w:cs="Tahoma"/>
          <w:b/>
          <w:sz w:val="24"/>
        </w:rPr>
        <w:lastRenderedPageBreak/>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ABFCCC0" w14:textId="77777777" w:rsidR="007C70A1" w:rsidRPr="00112425" w:rsidRDefault="007C70A1" w:rsidP="00BA771A">
      <w:pPr>
        <w:pStyle w:val="Telobesedila3"/>
        <w:keepNext/>
        <w:keepLines/>
        <w:tabs>
          <w:tab w:val="clear" w:pos="142"/>
        </w:tabs>
        <w:rPr>
          <w:rFonts w:ascii="Tahoma" w:hAnsi="Tahoma" w:cs="Tahoma"/>
        </w:rPr>
      </w:pPr>
    </w:p>
    <w:p w14:paraId="1B1EAC75" w14:textId="77777777" w:rsidR="00B6671D" w:rsidRPr="00C8579C" w:rsidRDefault="00B6671D" w:rsidP="00BA771A">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02CABBA8" w14:textId="77777777" w:rsidR="00B6671D" w:rsidRPr="00C8579C" w:rsidRDefault="00B6671D" w:rsidP="00BA771A">
      <w:pPr>
        <w:keepNext/>
        <w:keepLines/>
        <w:jc w:val="both"/>
        <w:rPr>
          <w:rFonts w:ascii="Tahoma" w:hAnsi="Tahoma" w:cs="Tahoma"/>
        </w:rPr>
      </w:pPr>
    </w:p>
    <w:p w14:paraId="368DC385" w14:textId="7C4AB2B3" w:rsidR="00CE2724" w:rsidRPr="00C8579C" w:rsidRDefault="00CE2724" w:rsidP="00BA771A">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0F4A74">
        <w:rPr>
          <w:rFonts w:ascii="Tahoma" w:hAnsi="Tahoma" w:cs="Tahoma"/>
          <w:b/>
          <w:lang w:val="sl-SI"/>
        </w:rPr>
        <w:t xml:space="preserve"> </w:t>
      </w:r>
      <w:r w:rsidR="00FE4A03" w:rsidRPr="00FE4A03">
        <w:rPr>
          <w:rFonts w:ascii="Tahoma" w:hAnsi="Tahoma" w:cs="Tahoma"/>
          <w:b/>
          <w:lang w:val="sl-SI"/>
        </w:rPr>
        <w:t>11</w:t>
      </w:r>
      <w:r w:rsidRPr="00FE4A03">
        <w:rPr>
          <w:rFonts w:ascii="Tahoma" w:hAnsi="Tahoma" w:cs="Tahoma"/>
          <w:b/>
          <w:lang w:val="sl-SI"/>
        </w:rPr>
        <w:t xml:space="preserve">. </w:t>
      </w:r>
      <w:r w:rsidR="00FE4A03" w:rsidRPr="00FE4A03">
        <w:rPr>
          <w:rFonts w:ascii="Tahoma" w:hAnsi="Tahoma" w:cs="Tahoma"/>
          <w:b/>
          <w:lang w:val="sl-SI"/>
        </w:rPr>
        <w:t>7</w:t>
      </w:r>
      <w:r w:rsidRPr="00FE4A03">
        <w:rPr>
          <w:rFonts w:ascii="Tahoma" w:hAnsi="Tahoma" w:cs="Tahoma"/>
          <w:b/>
          <w:lang w:val="sl-SI"/>
        </w:rPr>
        <w:t>. 202</w:t>
      </w:r>
      <w:r w:rsidR="00756602" w:rsidRPr="00FE4A03">
        <w:rPr>
          <w:rFonts w:ascii="Tahoma" w:hAnsi="Tahoma" w:cs="Tahoma"/>
          <w:b/>
          <w:lang w:val="sl-SI"/>
        </w:rPr>
        <w:t>2</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77929497" w14:textId="77777777" w:rsidR="00CE2724" w:rsidRPr="00C8579C" w:rsidRDefault="00CE2724" w:rsidP="00BA771A">
      <w:pPr>
        <w:keepNext/>
        <w:keepLines/>
        <w:jc w:val="both"/>
        <w:rPr>
          <w:rFonts w:ascii="Tahoma" w:hAnsi="Tahoma" w:cs="Tahoma"/>
          <w:b/>
        </w:rPr>
      </w:pPr>
    </w:p>
    <w:p w14:paraId="4D5B5C71" w14:textId="77777777" w:rsidR="00CE2724" w:rsidRPr="00C8579C" w:rsidRDefault="00CE2724" w:rsidP="00BA771A">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4F630FE" w14:textId="77777777" w:rsidR="00CE2724" w:rsidRPr="00C8579C" w:rsidRDefault="00CE2724" w:rsidP="00BA771A">
      <w:pPr>
        <w:pStyle w:val="Telobesedila3"/>
        <w:keepNext/>
        <w:keepLines/>
        <w:rPr>
          <w:rFonts w:ascii="Tahoma" w:hAnsi="Tahoma" w:cs="Tahoma"/>
          <w:lang w:val="sl-SI"/>
        </w:rPr>
      </w:pPr>
    </w:p>
    <w:p w14:paraId="33C2673A" w14:textId="77777777" w:rsidR="00CE2724" w:rsidRDefault="00CE2724" w:rsidP="00BA771A">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43FEE593" w14:textId="77777777" w:rsidR="001239D5" w:rsidRPr="00C8579C" w:rsidRDefault="001239D5" w:rsidP="00BA771A">
      <w:pPr>
        <w:pStyle w:val="Telobesedila3"/>
        <w:keepNext/>
        <w:keepLines/>
        <w:rPr>
          <w:rFonts w:ascii="Tahoma" w:hAnsi="Tahoma" w:cs="Tahoma"/>
          <w:lang w:val="sl-SI"/>
        </w:rPr>
      </w:pPr>
    </w:p>
    <w:p w14:paraId="24BA1983" w14:textId="77777777" w:rsidR="00CE2724" w:rsidRPr="00C8579C" w:rsidRDefault="00CE2724" w:rsidP="00BA771A">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127179A7" w14:textId="77777777" w:rsidR="00CE2724" w:rsidRPr="00C8579C" w:rsidRDefault="00CE2724" w:rsidP="00BA771A">
      <w:pPr>
        <w:keepNext/>
        <w:keepLines/>
        <w:jc w:val="both"/>
        <w:rPr>
          <w:rFonts w:ascii="Tahoma" w:hAnsi="Tahoma" w:cs="Tahoma"/>
          <w:b/>
        </w:rPr>
      </w:pPr>
    </w:p>
    <w:p w14:paraId="2654C4F3" w14:textId="62986B30" w:rsidR="00CE2724" w:rsidRPr="00C8579C" w:rsidRDefault="00CE2724" w:rsidP="00BA771A">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FE4A03" w:rsidRPr="00FE4A03">
        <w:rPr>
          <w:rFonts w:ascii="Tahoma" w:hAnsi="Tahoma" w:cs="Tahoma"/>
          <w:b/>
        </w:rPr>
        <w:t>11</w:t>
      </w:r>
      <w:r w:rsidRPr="00FE4A03">
        <w:rPr>
          <w:rFonts w:ascii="Tahoma" w:hAnsi="Tahoma" w:cs="Tahoma"/>
          <w:b/>
        </w:rPr>
        <w:t xml:space="preserve">. </w:t>
      </w:r>
      <w:r w:rsidR="00FE4A03" w:rsidRPr="00FE4A03">
        <w:rPr>
          <w:rFonts w:ascii="Tahoma" w:hAnsi="Tahoma" w:cs="Tahoma"/>
          <w:b/>
        </w:rPr>
        <w:t>7</w:t>
      </w:r>
      <w:r w:rsidRPr="00FE4A03">
        <w:rPr>
          <w:rFonts w:ascii="Tahoma" w:hAnsi="Tahoma" w:cs="Tahoma"/>
          <w:b/>
        </w:rPr>
        <w:t>. 202</w:t>
      </w:r>
      <w:r w:rsidR="00756602" w:rsidRPr="00FE4A03">
        <w:rPr>
          <w:rFonts w:ascii="Tahoma" w:hAnsi="Tahoma" w:cs="Tahoma"/>
          <w:b/>
        </w:rPr>
        <w:t>2</w:t>
      </w:r>
      <w:r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1D146A7B" w14:textId="77777777" w:rsidR="00CE2724" w:rsidRPr="00C8579C" w:rsidRDefault="00CE2724" w:rsidP="00BA771A">
      <w:pPr>
        <w:keepNext/>
        <w:keepLines/>
        <w:jc w:val="both"/>
        <w:rPr>
          <w:rFonts w:ascii="Tahoma" w:hAnsi="Tahoma" w:cs="Tahoma"/>
        </w:rPr>
      </w:pPr>
    </w:p>
    <w:p w14:paraId="3345C01C" w14:textId="77777777" w:rsidR="00CE2724" w:rsidRPr="002F4A49" w:rsidRDefault="00CE2724" w:rsidP="00BA771A">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15E7BA55" w14:textId="77777777" w:rsidR="00B57131" w:rsidRDefault="00B57131" w:rsidP="00BA771A">
      <w:pPr>
        <w:keepNext/>
        <w:keepLines/>
        <w:jc w:val="both"/>
        <w:rPr>
          <w:rFonts w:ascii="Tahoma" w:hAnsi="Tahoma" w:cs="Tahoma"/>
          <w:b/>
        </w:rPr>
      </w:pPr>
    </w:p>
    <w:p w14:paraId="75E3FF48" w14:textId="77777777" w:rsidR="00C413E7" w:rsidRPr="00112425" w:rsidRDefault="00C413E7" w:rsidP="00BA771A">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46C55408" w14:textId="77777777" w:rsidR="002F4A49" w:rsidRDefault="002F4A49" w:rsidP="00BA771A">
      <w:pPr>
        <w:pStyle w:val="Telobesedila3"/>
        <w:keepNext/>
        <w:keepLines/>
        <w:rPr>
          <w:rFonts w:ascii="Tahoma" w:hAnsi="Tahoma" w:cs="Tahoma"/>
        </w:rPr>
      </w:pPr>
    </w:p>
    <w:p w14:paraId="1B359FE2" w14:textId="77777777" w:rsidR="00CE2724" w:rsidRPr="00CE2724" w:rsidRDefault="00CE2724" w:rsidP="00BA771A">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734366EF" w14:textId="77777777" w:rsidR="00CE2724" w:rsidRPr="00CE2724" w:rsidRDefault="00CE2724" w:rsidP="00BA771A">
      <w:pPr>
        <w:pStyle w:val="Telobesedila3"/>
        <w:keepNext/>
        <w:keepLines/>
        <w:rPr>
          <w:rFonts w:ascii="Tahoma" w:hAnsi="Tahoma" w:cs="Tahoma"/>
        </w:rPr>
      </w:pPr>
    </w:p>
    <w:p w14:paraId="7BD0C3C0" w14:textId="77777777" w:rsidR="00CE2724" w:rsidRPr="00CE2724" w:rsidRDefault="00CE2724" w:rsidP="00BA771A">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12F2905E" w14:textId="77777777" w:rsidR="00CE2724" w:rsidRPr="00CE2724" w:rsidRDefault="00CE2724" w:rsidP="00BA771A">
      <w:pPr>
        <w:pStyle w:val="Telobesedila3"/>
        <w:keepNext/>
        <w:keepLines/>
        <w:rPr>
          <w:rFonts w:ascii="Tahoma" w:hAnsi="Tahoma" w:cs="Tahoma"/>
        </w:rPr>
      </w:pPr>
    </w:p>
    <w:p w14:paraId="7E99241C" w14:textId="77777777" w:rsidR="00CE2724" w:rsidRPr="00CE2724" w:rsidRDefault="00CE2724" w:rsidP="00BA771A">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40B4EB1" w14:textId="77777777" w:rsidR="00467A95" w:rsidRPr="00112425" w:rsidRDefault="00467A95" w:rsidP="00BA771A">
      <w:pPr>
        <w:pStyle w:val="Telobesedila3"/>
        <w:keepNext/>
        <w:keepLines/>
        <w:tabs>
          <w:tab w:val="clear" w:pos="142"/>
        </w:tabs>
        <w:rPr>
          <w:rFonts w:ascii="Tahoma" w:hAnsi="Tahoma" w:cs="Tahoma"/>
        </w:rPr>
      </w:pPr>
    </w:p>
    <w:p w14:paraId="50D6B457" w14:textId="77777777" w:rsidR="00A7327B" w:rsidRPr="00112425" w:rsidRDefault="00A7327B" w:rsidP="00BA771A">
      <w:pPr>
        <w:keepNext/>
        <w:keepLines/>
        <w:numPr>
          <w:ilvl w:val="1"/>
          <w:numId w:val="2"/>
        </w:numPr>
        <w:jc w:val="both"/>
        <w:rPr>
          <w:rFonts w:ascii="Tahoma" w:hAnsi="Tahoma" w:cs="Tahoma"/>
          <w:b/>
        </w:rPr>
      </w:pPr>
      <w:r w:rsidRPr="00112425">
        <w:rPr>
          <w:rFonts w:ascii="Tahoma" w:hAnsi="Tahoma" w:cs="Tahoma"/>
          <w:b/>
        </w:rPr>
        <w:t>Izdelava ponudbe</w:t>
      </w:r>
    </w:p>
    <w:p w14:paraId="57D157DA" w14:textId="77777777" w:rsidR="00C413E7" w:rsidRPr="00112425" w:rsidRDefault="00C413E7" w:rsidP="00BA771A">
      <w:pPr>
        <w:keepNext/>
        <w:keepLines/>
        <w:jc w:val="both"/>
        <w:rPr>
          <w:rFonts w:ascii="Tahoma" w:hAnsi="Tahoma" w:cs="Tahoma"/>
          <w:b/>
        </w:rPr>
      </w:pPr>
    </w:p>
    <w:p w14:paraId="152435C4" w14:textId="77777777" w:rsidR="0096587C" w:rsidRPr="00C8579C" w:rsidRDefault="0096587C" w:rsidP="00BA771A">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292F6570" w14:textId="77777777" w:rsidR="0096587C" w:rsidRPr="00C8579C" w:rsidRDefault="0096587C" w:rsidP="00BA771A">
      <w:pPr>
        <w:keepNext/>
        <w:keepLines/>
        <w:jc w:val="both"/>
        <w:rPr>
          <w:rFonts w:ascii="Tahoma" w:hAnsi="Tahoma" w:cs="Tahoma"/>
          <w:b/>
        </w:rPr>
      </w:pPr>
    </w:p>
    <w:p w14:paraId="1A534D3C" w14:textId="77777777" w:rsidR="0096587C" w:rsidRPr="00C8579C" w:rsidRDefault="0096587C" w:rsidP="00BA771A">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8C6BE95" w14:textId="77777777" w:rsidR="0096587C" w:rsidRPr="00C8579C" w:rsidRDefault="0096587C" w:rsidP="00BA771A">
      <w:pPr>
        <w:keepNext/>
        <w:keepLines/>
        <w:jc w:val="both"/>
        <w:rPr>
          <w:rFonts w:ascii="Tahoma" w:hAnsi="Tahoma" w:cs="Tahoma"/>
        </w:rPr>
      </w:pPr>
    </w:p>
    <w:p w14:paraId="4B8A0E0E" w14:textId="77777777" w:rsidR="0096587C" w:rsidRDefault="0096587C" w:rsidP="00BA771A">
      <w:pPr>
        <w:keepNext/>
        <w:keepLines/>
        <w:jc w:val="both"/>
        <w:rPr>
          <w:rFonts w:ascii="Tahoma" w:hAnsi="Tahoma" w:cs="Tahoma"/>
        </w:rPr>
      </w:pPr>
      <w:r w:rsidRPr="00C8579C">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A4A0435" w14:textId="77777777" w:rsidR="000F4A74" w:rsidRDefault="000F4A74" w:rsidP="00BA771A">
      <w:pPr>
        <w:keepNext/>
        <w:keepLines/>
        <w:jc w:val="both"/>
        <w:rPr>
          <w:rFonts w:ascii="Tahoma" w:hAnsi="Tahoma" w:cs="Tahoma"/>
          <w:b/>
        </w:rPr>
      </w:pPr>
    </w:p>
    <w:p w14:paraId="549025EB" w14:textId="77777777" w:rsidR="00A7327B" w:rsidRPr="00112425" w:rsidRDefault="00A7327B" w:rsidP="00BA771A">
      <w:pPr>
        <w:keepNext/>
        <w:keepLines/>
        <w:numPr>
          <w:ilvl w:val="1"/>
          <w:numId w:val="2"/>
        </w:numPr>
        <w:jc w:val="both"/>
        <w:rPr>
          <w:rFonts w:ascii="Tahoma" w:hAnsi="Tahoma" w:cs="Tahoma"/>
          <w:b/>
        </w:rPr>
      </w:pPr>
      <w:r w:rsidRPr="00112425">
        <w:rPr>
          <w:rFonts w:ascii="Tahoma" w:hAnsi="Tahoma" w:cs="Tahoma"/>
          <w:b/>
        </w:rPr>
        <w:t>Vsebina ponudbene dokumentacije</w:t>
      </w:r>
    </w:p>
    <w:p w14:paraId="390B78D8" w14:textId="77777777" w:rsidR="007F63F7" w:rsidRPr="00112425" w:rsidRDefault="007F63F7" w:rsidP="00BA771A">
      <w:pPr>
        <w:keepNext/>
        <w:keepLines/>
        <w:jc w:val="both"/>
        <w:rPr>
          <w:rFonts w:ascii="Tahoma" w:hAnsi="Tahoma" w:cs="Tahoma"/>
          <w:b/>
        </w:rPr>
      </w:pPr>
    </w:p>
    <w:p w14:paraId="0827D375" w14:textId="77777777" w:rsidR="0096587C" w:rsidRPr="00C8579C" w:rsidRDefault="0096587C" w:rsidP="00BA771A">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14:paraId="7AE7F2F0" w14:textId="77777777" w:rsidR="0096587C" w:rsidRPr="00C8579C" w:rsidRDefault="0096587C" w:rsidP="00BA771A">
      <w:pPr>
        <w:keepNext/>
        <w:keepLines/>
        <w:jc w:val="both"/>
        <w:rPr>
          <w:rFonts w:ascii="Tahoma" w:hAnsi="Tahoma" w:cs="Tahoma"/>
        </w:rPr>
      </w:pPr>
    </w:p>
    <w:p w14:paraId="2F5FCD4F" w14:textId="77777777" w:rsidR="0096587C" w:rsidRDefault="0096587C" w:rsidP="00BA771A">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09542DBD" w14:textId="77777777" w:rsidR="00756602" w:rsidRDefault="00756602" w:rsidP="00BA771A">
      <w:pPr>
        <w:keepNext/>
        <w:keepLines/>
        <w:jc w:val="both"/>
        <w:rPr>
          <w:rFonts w:ascii="Tahoma" w:hAnsi="Tahoma" w:cs="Tahoma"/>
          <w:b/>
        </w:rPr>
      </w:pPr>
    </w:p>
    <w:p w14:paraId="7D6B5D8F" w14:textId="77777777" w:rsidR="00F8131C" w:rsidRPr="0096587C" w:rsidRDefault="00F8131C" w:rsidP="00BA771A">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1AF1361B" w14:textId="77777777" w:rsidR="00F8131C" w:rsidRPr="00112425" w:rsidRDefault="00F8131C" w:rsidP="00BA771A">
      <w:pPr>
        <w:keepNext/>
        <w:keepLines/>
        <w:jc w:val="both"/>
        <w:rPr>
          <w:rFonts w:ascii="Tahoma" w:hAnsi="Tahoma" w:cs="Tahoma"/>
          <w:sz w:val="16"/>
          <w:szCs w:val="16"/>
        </w:rPr>
      </w:pPr>
    </w:p>
    <w:p w14:paraId="32B566BA" w14:textId="77777777" w:rsidR="00CE2724" w:rsidRDefault="00CE2724" w:rsidP="00BA771A">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7432BAE5" w14:textId="77777777" w:rsidR="00467A95" w:rsidRDefault="00467A95"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67BAB6A8" w14:textId="77777777" w:rsidTr="0096587C">
        <w:tc>
          <w:tcPr>
            <w:tcW w:w="7725" w:type="dxa"/>
          </w:tcPr>
          <w:p w14:paraId="5938CE6A" w14:textId="77777777" w:rsidR="0096587C" w:rsidRPr="00C8579C" w:rsidRDefault="0096587C" w:rsidP="00BA771A">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73538FA6" w14:textId="77777777" w:rsidR="0096587C" w:rsidRPr="00C8579C" w:rsidRDefault="0096587C" w:rsidP="00BA771A">
            <w:pPr>
              <w:keepNext/>
              <w:keepLines/>
              <w:jc w:val="both"/>
              <w:rPr>
                <w:rFonts w:ascii="Tahoma" w:hAnsi="Tahoma" w:cs="Tahoma"/>
                <w:b/>
                <w:i/>
              </w:rPr>
            </w:pPr>
          </w:p>
        </w:tc>
      </w:tr>
    </w:tbl>
    <w:p w14:paraId="00FE45D8" w14:textId="77777777" w:rsidR="0096587C" w:rsidRDefault="0096587C" w:rsidP="00BA771A">
      <w:pPr>
        <w:keepNext/>
        <w:keepLines/>
        <w:jc w:val="both"/>
        <w:rPr>
          <w:rFonts w:ascii="Tahoma" w:hAnsi="Tahoma" w:cs="Tahoma"/>
          <w:b/>
          <w:sz w:val="16"/>
          <w:szCs w:val="16"/>
        </w:rPr>
      </w:pPr>
    </w:p>
    <w:p w14:paraId="35CA17C8" w14:textId="77777777" w:rsidR="00CE2724" w:rsidRPr="008F7391" w:rsidRDefault="00CE2724" w:rsidP="00BA77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24FF22DC" w14:textId="77777777" w:rsidR="00CE2724" w:rsidRDefault="00CE2724" w:rsidP="00BA771A">
      <w:pPr>
        <w:keepNext/>
        <w:keepLines/>
        <w:jc w:val="both"/>
        <w:rPr>
          <w:rFonts w:ascii="Tahoma" w:hAnsi="Tahoma" w:cs="Tahoma"/>
          <w:b/>
        </w:rPr>
      </w:pPr>
    </w:p>
    <w:p w14:paraId="6AE910A2" w14:textId="77777777" w:rsidR="00293950" w:rsidRPr="0096587C" w:rsidRDefault="00293950" w:rsidP="00BA771A">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A301855" w14:textId="77777777" w:rsidR="00293950" w:rsidRPr="00112425" w:rsidRDefault="00293950" w:rsidP="00BA771A">
      <w:pPr>
        <w:keepNext/>
        <w:keepLines/>
        <w:jc w:val="both"/>
        <w:rPr>
          <w:rFonts w:ascii="Tahoma" w:hAnsi="Tahoma" w:cs="Tahoma"/>
          <w:sz w:val="16"/>
          <w:szCs w:val="16"/>
        </w:rPr>
      </w:pPr>
    </w:p>
    <w:p w14:paraId="7222238E" w14:textId="77777777" w:rsidR="00CE2724" w:rsidRDefault="00293950" w:rsidP="00BA771A">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22BB0502" w14:textId="77777777" w:rsidR="00602923" w:rsidRPr="00CE2724" w:rsidRDefault="00602923" w:rsidP="00BA77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01AADA4F" w14:textId="77777777" w:rsidTr="002908E8">
        <w:tc>
          <w:tcPr>
            <w:tcW w:w="7933" w:type="dxa"/>
          </w:tcPr>
          <w:p w14:paraId="7BBBF278" w14:textId="77777777" w:rsidR="0096587C" w:rsidRPr="00112425" w:rsidRDefault="0096587C" w:rsidP="00BA77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7451D024" w14:textId="77777777" w:rsidR="0096587C" w:rsidRPr="00112425" w:rsidRDefault="0096587C" w:rsidP="00BA771A">
            <w:pPr>
              <w:keepNext/>
              <w:keepLines/>
              <w:jc w:val="both"/>
              <w:rPr>
                <w:rFonts w:ascii="Tahoma" w:hAnsi="Tahoma" w:cs="Tahoma"/>
                <w:b/>
                <w:i/>
              </w:rPr>
            </w:pPr>
            <w:r w:rsidRPr="00112425">
              <w:rPr>
                <w:rFonts w:ascii="Tahoma" w:hAnsi="Tahoma" w:cs="Tahoma"/>
                <w:b/>
                <w:i/>
              </w:rPr>
              <w:t>Priloga 3/1</w:t>
            </w:r>
          </w:p>
        </w:tc>
      </w:tr>
    </w:tbl>
    <w:p w14:paraId="1285CB77" w14:textId="77777777" w:rsidR="0096587C" w:rsidRPr="00112425" w:rsidRDefault="0096587C" w:rsidP="00BA771A">
      <w:pPr>
        <w:keepNext/>
        <w:keepLines/>
        <w:jc w:val="both"/>
        <w:rPr>
          <w:rFonts w:ascii="Tahoma" w:hAnsi="Tahoma" w:cs="Tahoma"/>
        </w:rPr>
      </w:pPr>
    </w:p>
    <w:p w14:paraId="31DB41A4" w14:textId="77777777" w:rsidR="00293950" w:rsidRPr="0096587C" w:rsidRDefault="00293950" w:rsidP="00BA771A">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4371FDE7" w14:textId="77777777" w:rsidR="00293950" w:rsidRPr="00112425" w:rsidRDefault="00293950" w:rsidP="00BA771A">
      <w:pPr>
        <w:keepNext/>
        <w:keepLines/>
        <w:jc w:val="both"/>
        <w:rPr>
          <w:rFonts w:ascii="Tahoma" w:hAnsi="Tahoma" w:cs="Tahoma"/>
          <w:sz w:val="16"/>
          <w:szCs w:val="16"/>
        </w:rPr>
      </w:pPr>
    </w:p>
    <w:p w14:paraId="07267225" w14:textId="77777777" w:rsidR="00CE2724" w:rsidRPr="00DB2056" w:rsidRDefault="00CE2724" w:rsidP="00BA771A">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68F5A625" w14:textId="77777777" w:rsidR="001239D5" w:rsidRPr="00112425" w:rsidRDefault="001239D5"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129A88B1" w14:textId="77777777" w:rsidTr="002908E8">
        <w:tc>
          <w:tcPr>
            <w:tcW w:w="8075" w:type="dxa"/>
          </w:tcPr>
          <w:p w14:paraId="32F3B5D4" w14:textId="77777777" w:rsidR="0096587C" w:rsidRPr="00112425" w:rsidRDefault="0096587C" w:rsidP="00BA771A">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4A935E6E" w14:textId="77777777" w:rsidR="0096587C" w:rsidRPr="00112425" w:rsidRDefault="0096587C" w:rsidP="00BA77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4D7AA2E6" w14:textId="77777777" w:rsidR="00DB4F81" w:rsidRPr="00112425" w:rsidRDefault="00DB4F81" w:rsidP="00BA771A">
      <w:pPr>
        <w:keepNext/>
        <w:keepLines/>
        <w:jc w:val="both"/>
        <w:rPr>
          <w:rFonts w:ascii="Tahoma" w:hAnsi="Tahoma" w:cs="Tahoma"/>
        </w:rPr>
      </w:pPr>
    </w:p>
    <w:p w14:paraId="74C83F06" w14:textId="77777777" w:rsidR="00CE2724" w:rsidRDefault="00CE2724" w:rsidP="00BA771A">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075832A4" w14:textId="77777777" w:rsidR="008D459A" w:rsidRPr="00112425" w:rsidRDefault="008D459A"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0F1C9D4" w14:textId="77777777" w:rsidTr="002908E8">
        <w:tc>
          <w:tcPr>
            <w:tcW w:w="8075" w:type="dxa"/>
          </w:tcPr>
          <w:p w14:paraId="04738F88" w14:textId="77777777" w:rsidR="0096587C" w:rsidRPr="00112425" w:rsidRDefault="0096587C" w:rsidP="00BA771A">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605611B2" w14:textId="77777777" w:rsidR="0096587C" w:rsidRPr="00112425" w:rsidRDefault="0096587C" w:rsidP="00BA77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36D8C6FF" w14:textId="77777777" w:rsidR="00DB4F81" w:rsidRPr="00112425" w:rsidRDefault="00DB4F81" w:rsidP="00BA771A">
      <w:pPr>
        <w:keepNext/>
        <w:keepLines/>
        <w:jc w:val="both"/>
        <w:rPr>
          <w:rFonts w:ascii="Tahoma" w:hAnsi="Tahoma" w:cs="Tahoma"/>
          <w:sz w:val="16"/>
          <w:szCs w:val="16"/>
        </w:rPr>
      </w:pPr>
    </w:p>
    <w:p w14:paraId="3556FD94" w14:textId="77777777" w:rsidR="000F4A74" w:rsidRDefault="00DB4F81" w:rsidP="00BA771A">
      <w:pPr>
        <w:keepNext/>
        <w:keepLines/>
        <w:jc w:val="both"/>
        <w:rPr>
          <w:rFonts w:ascii="Tahoma" w:hAnsi="Tahoma" w:cs="Tahoma"/>
        </w:rPr>
      </w:pPr>
      <w:r w:rsidRPr="00112425">
        <w:rPr>
          <w:rFonts w:ascii="Tahoma" w:hAnsi="Tahoma" w:cs="Tahoma"/>
        </w:rPr>
        <w:lastRenderedPageBreak/>
        <w:t>Priloge ni potrebno priložiti v kolikor ponudnik v ponudbi ne nominira nobenega podizvajalca in glede pogojev v zvezi z ekonomskim in finančnim položajem ter tehnično in strokovno sposobnostjo ne uporabi zmogljivosti drugih subjektov.</w:t>
      </w:r>
    </w:p>
    <w:p w14:paraId="04BB75FB" w14:textId="6CA71230" w:rsidR="00E26798" w:rsidRPr="00112425" w:rsidRDefault="00E26798" w:rsidP="00BA771A">
      <w:pPr>
        <w:keepNext/>
        <w:keepLines/>
        <w:jc w:val="both"/>
        <w:rPr>
          <w:rFonts w:ascii="Tahoma" w:hAnsi="Tahoma" w:cs="Tahoma"/>
        </w:rPr>
      </w:pPr>
    </w:p>
    <w:p w14:paraId="26A9C18D" w14:textId="77777777" w:rsidR="00ED7D09" w:rsidRPr="0096587C" w:rsidRDefault="00ED7D09" w:rsidP="00BA771A">
      <w:pPr>
        <w:pStyle w:val="Odstavekseznama"/>
        <w:keepNext/>
        <w:keepLines/>
        <w:numPr>
          <w:ilvl w:val="0"/>
          <w:numId w:val="3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59730DDF" w14:textId="77777777" w:rsidR="00ED7D09" w:rsidRPr="00112425" w:rsidRDefault="00ED7D09" w:rsidP="00BA771A">
      <w:pPr>
        <w:keepNext/>
        <w:keepLines/>
        <w:jc w:val="both"/>
        <w:rPr>
          <w:rFonts w:ascii="Tahoma" w:hAnsi="Tahoma" w:cs="Tahoma"/>
        </w:rPr>
      </w:pPr>
    </w:p>
    <w:p w14:paraId="2DE80113" w14:textId="77777777" w:rsidR="00ED7D09" w:rsidRPr="00112425" w:rsidRDefault="00ED7D09" w:rsidP="00BA77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87E004F" w14:textId="77777777" w:rsidR="00ED7D09" w:rsidRPr="00112425" w:rsidRDefault="00ED7D09" w:rsidP="00BA771A">
      <w:pPr>
        <w:keepNext/>
        <w:keepLines/>
        <w:jc w:val="both"/>
        <w:rPr>
          <w:rFonts w:ascii="Tahoma" w:hAnsi="Tahoma" w:cs="Tahoma"/>
        </w:rPr>
      </w:pPr>
    </w:p>
    <w:p w14:paraId="54DE9856" w14:textId="77777777" w:rsidR="00ED7D09" w:rsidRPr="00112425" w:rsidRDefault="00ED7D09" w:rsidP="00BA77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A86F993" w14:textId="77777777" w:rsidR="00ED7D09" w:rsidRPr="00112425" w:rsidRDefault="00ED7D09" w:rsidP="00BA771A">
      <w:pPr>
        <w:keepNext/>
        <w:keepLines/>
        <w:jc w:val="both"/>
        <w:rPr>
          <w:rFonts w:ascii="Tahoma" w:hAnsi="Tahoma" w:cs="Tahoma"/>
          <w:b/>
        </w:rPr>
      </w:pPr>
    </w:p>
    <w:p w14:paraId="2721708B" w14:textId="77777777" w:rsidR="00CE2724" w:rsidRPr="00C8579C" w:rsidRDefault="00CE2724" w:rsidP="00BA77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8E74CF4" w14:textId="77777777" w:rsidR="005649BD" w:rsidRPr="00112425" w:rsidRDefault="005649BD" w:rsidP="00BA77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402C9F2C" w14:textId="77777777" w:rsidTr="001B4792">
        <w:tc>
          <w:tcPr>
            <w:tcW w:w="8075" w:type="dxa"/>
          </w:tcPr>
          <w:p w14:paraId="6C7FF8EA" w14:textId="77777777" w:rsidR="0096587C" w:rsidRPr="00112425" w:rsidRDefault="0096587C" w:rsidP="00BA771A">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047D25C4" w14:textId="77777777" w:rsidR="0096587C" w:rsidRPr="00112425" w:rsidRDefault="0096587C" w:rsidP="00BA771A">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501E9450" w14:textId="77777777" w:rsidR="0096587C" w:rsidRPr="00112425" w:rsidRDefault="0096587C" w:rsidP="00BA771A">
            <w:pPr>
              <w:keepNext/>
              <w:keepLines/>
              <w:jc w:val="both"/>
              <w:rPr>
                <w:rFonts w:ascii="Tahoma" w:hAnsi="Tahoma" w:cs="Tahoma"/>
                <w:b/>
                <w:i/>
              </w:rPr>
            </w:pPr>
            <w:r w:rsidRPr="00112425">
              <w:rPr>
                <w:rFonts w:ascii="Tahoma" w:hAnsi="Tahoma" w:cs="Tahoma"/>
                <w:b/>
                <w:i/>
              </w:rPr>
              <w:t>1</w:t>
            </w:r>
          </w:p>
        </w:tc>
      </w:tr>
    </w:tbl>
    <w:p w14:paraId="0AE33A39" w14:textId="77777777" w:rsidR="001B4792" w:rsidRPr="00C8579C" w:rsidRDefault="001B4792" w:rsidP="00BA771A">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A3D4B03" w14:textId="77777777" w:rsidR="005B2B2C" w:rsidRPr="00112425" w:rsidRDefault="005B2B2C"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72FE688" w14:textId="77777777" w:rsidTr="00610C0E">
        <w:tc>
          <w:tcPr>
            <w:tcW w:w="8075" w:type="dxa"/>
          </w:tcPr>
          <w:p w14:paraId="2C7395AC" w14:textId="77777777" w:rsidR="00912AFC" w:rsidRPr="00112425" w:rsidRDefault="00912AFC" w:rsidP="00BA771A">
            <w:pPr>
              <w:keepNext/>
              <w:keepLines/>
              <w:jc w:val="both"/>
              <w:rPr>
                <w:rFonts w:ascii="Tahoma" w:hAnsi="Tahoma" w:cs="Tahoma"/>
              </w:rPr>
            </w:pPr>
            <w:r w:rsidRPr="00112425">
              <w:rPr>
                <w:rFonts w:ascii="Tahoma" w:hAnsi="Tahoma" w:cs="Tahoma"/>
              </w:rPr>
              <w:t>PONUDBA</w:t>
            </w:r>
          </w:p>
        </w:tc>
        <w:tc>
          <w:tcPr>
            <w:tcW w:w="1418" w:type="dxa"/>
          </w:tcPr>
          <w:p w14:paraId="6941AA51" w14:textId="77777777" w:rsidR="00912AFC" w:rsidRPr="00112425" w:rsidRDefault="00912AFC" w:rsidP="00BA77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23ABA19C" w14:textId="77777777" w:rsidR="001B4792" w:rsidRDefault="001B4792" w:rsidP="00BA771A">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p w14:paraId="0A63ABFA" w14:textId="77777777" w:rsidR="00AE217E" w:rsidRPr="00C8579C" w:rsidRDefault="00AE217E" w:rsidP="00BA771A">
      <w:pPr>
        <w:keepNext/>
        <w:keepLines/>
        <w:ind w:right="-142"/>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8EE9EE" w14:textId="77777777" w:rsidTr="002908E8">
        <w:tc>
          <w:tcPr>
            <w:tcW w:w="8075" w:type="dxa"/>
          </w:tcPr>
          <w:p w14:paraId="2CC9422E" w14:textId="77777777" w:rsidR="001B4792" w:rsidRPr="00112425" w:rsidRDefault="001B4792" w:rsidP="00BA771A">
            <w:pPr>
              <w:keepNext/>
              <w:keepLines/>
              <w:jc w:val="both"/>
              <w:rPr>
                <w:rFonts w:ascii="Tahoma" w:hAnsi="Tahoma" w:cs="Tahoma"/>
              </w:rPr>
            </w:pPr>
            <w:r w:rsidRPr="00112425">
              <w:rPr>
                <w:rFonts w:ascii="Tahoma" w:hAnsi="Tahoma" w:cs="Tahoma"/>
              </w:rPr>
              <w:t>IZJAVA FIZIČNE OSEBE</w:t>
            </w:r>
          </w:p>
        </w:tc>
        <w:tc>
          <w:tcPr>
            <w:tcW w:w="1418" w:type="dxa"/>
          </w:tcPr>
          <w:p w14:paraId="3FFCA691" w14:textId="77777777" w:rsidR="001B4792" w:rsidRPr="00112425" w:rsidRDefault="001B4792" w:rsidP="00BA77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37B146D3" w14:textId="77777777" w:rsidR="00ED7D09" w:rsidRPr="00112425" w:rsidRDefault="00ED7D09" w:rsidP="00BA771A">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26F6CDB1" w14:textId="77777777" w:rsidR="00DB4F81" w:rsidRPr="00112425" w:rsidRDefault="00DB4F81"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1B4078F3" w14:textId="77777777" w:rsidTr="00912AFC">
        <w:tc>
          <w:tcPr>
            <w:tcW w:w="8075" w:type="dxa"/>
          </w:tcPr>
          <w:p w14:paraId="653DCC40" w14:textId="77777777" w:rsidR="0096587C" w:rsidRPr="00112425" w:rsidRDefault="0096587C" w:rsidP="00BA771A">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0ED1A1FF" w14:textId="77777777" w:rsidR="0096587C" w:rsidRPr="00112425" w:rsidRDefault="001B4792" w:rsidP="00BA771A">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136CB66E" w14:textId="77777777" w:rsidR="002D280C" w:rsidRPr="00112425" w:rsidRDefault="002D280C" w:rsidP="00BA771A">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C9F5D9F" w14:textId="77777777" w:rsidR="002D280C" w:rsidRPr="00112425" w:rsidRDefault="002D280C"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257CEA96" w14:textId="77777777" w:rsidTr="001B4792">
        <w:tc>
          <w:tcPr>
            <w:tcW w:w="8075" w:type="dxa"/>
          </w:tcPr>
          <w:p w14:paraId="18D7776D" w14:textId="77777777" w:rsidR="001B4792" w:rsidRPr="00112425" w:rsidRDefault="001B4792" w:rsidP="00BA771A">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1D0D6232" w14:textId="77777777" w:rsidR="001B4792" w:rsidRPr="00112425" w:rsidRDefault="001B4792" w:rsidP="00BA771A">
            <w:pPr>
              <w:keepNext/>
              <w:keepLines/>
              <w:jc w:val="both"/>
              <w:rPr>
                <w:rFonts w:ascii="Tahoma" w:hAnsi="Tahoma" w:cs="Tahoma"/>
                <w:b/>
                <w:i/>
              </w:rPr>
            </w:pPr>
            <w:r w:rsidRPr="00112425">
              <w:rPr>
                <w:rFonts w:ascii="Tahoma" w:hAnsi="Tahoma" w:cs="Tahoma"/>
                <w:b/>
                <w:i/>
              </w:rPr>
              <w:t>Priloga 4/1</w:t>
            </w:r>
          </w:p>
        </w:tc>
      </w:tr>
    </w:tbl>
    <w:p w14:paraId="44404ED7" w14:textId="77777777" w:rsidR="00864212" w:rsidRPr="00112425" w:rsidRDefault="00864212" w:rsidP="00BA771A">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721D597B" w14:textId="77777777" w:rsidR="00B74BE7" w:rsidRPr="00112425" w:rsidRDefault="00B74BE7" w:rsidP="00BA771A">
      <w:pPr>
        <w:keepNext/>
        <w:keepLines/>
        <w:jc w:val="both"/>
        <w:rPr>
          <w:rFonts w:ascii="Tahoma" w:hAnsi="Tahoma" w:cs="Tahoma"/>
        </w:rPr>
      </w:pPr>
    </w:p>
    <w:p w14:paraId="6AFEB98B" w14:textId="77777777" w:rsidR="00B74BE7" w:rsidRPr="00112425" w:rsidRDefault="00B74BE7" w:rsidP="00BA771A">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4920FF0F" w14:textId="77777777" w:rsidR="003504F7" w:rsidRPr="00112425" w:rsidRDefault="003504F7" w:rsidP="00BA771A">
      <w:pPr>
        <w:keepNext/>
        <w:keepLines/>
        <w:jc w:val="both"/>
        <w:rPr>
          <w:rFonts w:ascii="Tahoma" w:hAnsi="Tahoma" w:cs="Tahoma"/>
          <w:sz w:val="12"/>
          <w:szCs w:val="12"/>
        </w:rPr>
      </w:pPr>
    </w:p>
    <w:p w14:paraId="11E5BC24" w14:textId="77777777" w:rsidR="00CE2724" w:rsidRDefault="00CE2724" w:rsidP="00BA771A">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356F74D0" w14:textId="77777777" w:rsidR="00CE2724" w:rsidRPr="00112425" w:rsidRDefault="00CE2724"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3CA31E60" w14:textId="77777777" w:rsidTr="001B4792">
        <w:tc>
          <w:tcPr>
            <w:tcW w:w="8075" w:type="dxa"/>
          </w:tcPr>
          <w:p w14:paraId="0FE13133" w14:textId="77777777" w:rsidR="001B4792" w:rsidRPr="00112425" w:rsidRDefault="001B4792" w:rsidP="00BA771A">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4D2918A4" w14:textId="77777777" w:rsidR="001B4792" w:rsidRPr="00112425" w:rsidRDefault="001B4792" w:rsidP="00BA771A">
            <w:pPr>
              <w:keepNext/>
              <w:keepLines/>
              <w:jc w:val="both"/>
              <w:rPr>
                <w:rFonts w:ascii="Tahoma" w:hAnsi="Tahoma" w:cs="Tahoma"/>
                <w:b/>
                <w:i/>
              </w:rPr>
            </w:pPr>
            <w:r w:rsidRPr="00112425">
              <w:rPr>
                <w:rFonts w:ascii="Tahoma" w:hAnsi="Tahoma" w:cs="Tahoma"/>
                <w:b/>
                <w:i/>
              </w:rPr>
              <w:t>Priloga 4/2</w:t>
            </w:r>
          </w:p>
        </w:tc>
      </w:tr>
    </w:tbl>
    <w:p w14:paraId="58D117B3" w14:textId="77777777" w:rsidR="003504F7" w:rsidRPr="00112425" w:rsidRDefault="003504F7" w:rsidP="00BA771A">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68870B29" w14:textId="77777777" w:rsidR="003504F7" w:rsidRPr="00112425" w:rsidRDefault="003504F7" w:rsidP="00BA771A">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4164D35E" w14:textId="77777777" w:rsidR="00CE2724" w:rsidRDefault="00CE2724" w:rsidP="00BA771A">
      <w:pPr>
        <w:keepNext/>
        <w:keepLines/>
        <w:jc w:val="both"/>
        <w:rPr>
          <w:rFonts w:ascii="Tahoma" w:hAnsi="Tahoma" w:cs="Tahoma"/>
          <w:sz w:val="16"/>
        </w:rPr>
      </w:pPr>
      <w:r>
        <w:rPr>
          <w:rFonts w:ascii="Tahoma" w:hAnsi="Tahoma" w:cs="Tahoma"/>
        </w:rPr>
        <w:lastRenderedPageBreak/>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540D9BDB" w14:textId="77777777" w:rsidR="00CE2724" w:rsidRPr="00112425" w:rsidRDefault="00CE2724" w:rsidP="00BA771A">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3D4E33B9" w14:textId="77777777" w:rsidTr="00CE2724">
        <w:tc>
          <w:tcPr>
            <w:tcW w:w="7650" w:type="dxa"/>
            <w:tcBorders>
              <w:top w:val="single" w:sz="4" w:space="0" w:color="auto"/>
              <w:left w:val="single" w:sz="4" w:space="0" w:color="auto"/>
              <w:bottom w:val="single" w:sz="4" w:space="0" w:color="auto"/>
              <w:right w:val="single" w:sz="4" w:space="0" w:color="808080"/>
            </w:tcBorders>
          </w:tcPr>
          <w:p w14:paraId="2921112D" w14:textId="77777777" w:rsidR="001B4792" w:rsidRPr="00112425" w:rsidRDefault="001B4792" w:rsidP="00BA771A">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749CC569" w14:textId="77777777" w:rsidR="001B4792" w:rsidRPr="00112425" w:rsidRDefault="001B4792" w:rsidP="00BA771A">
            <w:pPr>
              <w:keepNext/>
              <w:keepLines/>
              <w:rPr>
                <w:rFonts w:ascii="Tahoma" w:hAnsi="Tahoma" w:cs="Tahoma"/>
                <w:b/>
                <w:i/>
              </w:rPr>
            </w:pPr>
            <w:r w:rsidRPr="00112425">
              <w:rPr>
                <w:rFonts w:ascii="Tahoma" w:hAnsi="Tahoma" w:cs="Tahoma"/>
                <w:b/>
                <w:i/>
              </w:rPr>
              <w:t>Priloga 5</w:t>
            </w:r>
            <w:r w:rsidR="00CE2724">
              <w:rPr>
                <w:rFonts w:ascii="Tahoma" w:hAnsi="Tahoma" w:cs="Tahoma"/>
                <w:b/>
                <w:i/>
              </w:rPr>
              <w:t>/1-5/2</w:t>
            </w:r>
          </w:p>
        </w:tc>
      </w:tr>
    </w:tbl>
    <w:p w14:paraId="7C230D4E" w14:textId="77777777" w:rsidR="00CE2724" w:rsidRDefault="00CE2724" w:rsidP="00BA77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(Prilogo 5/1 in Prilogo 5/2)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67C26604" w14:textId="77777777" w:rsidR="00E52E75" w:rsidRPr="00112425" w:rsidRDefault="00E52E75"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192861C5" w14:textId="77777777" w:rsidTr="008E62F2">
        <w:tc>
          <w:tcPr>
            <w:tcW w:w="7650" w:type="dxa"/>
            <w:tcBorders>
              <w:top w:val="single" w:sz="4" w:space="0" w:color="auto"/>
              <w:left w:val="single" w:sz="4" w:space="0" w:color="auto"/>
              <w:bottom w:val="single" w:sz="4" w:space="0" w:color="auto"/>
              <w:right w:val="single" w:sz="4" w:space="0" w:color="808080"/>
            </w:tcBorders>
          </w:tcPr>
          <w:p w14:paraId="27D08AE3" w14:textId="77777777" w:rsidR="001B4792" w:rsidRPr="00112425" w:rsidRDefault="001B4792" w:rsidP="008E62F2">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 xml:space="preserve">POTRDITEV REFERENC S STRANI POSAMEZNIH NAROČNIKOV – VODJA </w:t>
            </w:r>
            <w:r w:rsidR="008E62F2">
              <w:rPr>
                <w:rFonts w:ascii="Tahoma" w:hAnsi="Tahoma" w:cs="Tahoma"/>
              </w:rPr>
              <w:t>DEL</w:t>
            </w:r>
          </w:p>
        </w:tc>
        <w:tc>
          <w:tcPr>
            <w:tcW w:w="1843" w:type="dxa"/>
            <w:tcBorders>
              <w:top w:val="single" w:sz="4" w:space="0" w:color="auto"/>
              <w:left w:val="single" w:sz="4" w:space="0" w:color="808080"/>
              <w:bottom w:val="single" w:sz="4" w:space="0" w:color="auto"/>
              <w:right w:val="single" w:sz="4" w:space="0" w:color="auto"/>
            </w:tcBorders>
            <w:hideMark/>
          </w:tcPr>
          <w:p w14:paraId="066CDB5E" w14:textId="77777777" w:rsidR="001B4792" w:rsidRPr="00112425" w:rsidRDefault="001B4792" w:rsidP="00BA771A">
            <w:pPr>
              <w:keepNext/>
              <w:keepLines/>
              <w:rPr>
                <w:rFonts w:ascii="Tahoma" w:hAnsi="Tahoma" w:cs="Tahoma"/>
                <w:b/>
                <w:i/>
              </w:rPr>
            </w:pPr>
            <w:r w:rsidRPr="00112425">
              <w:rPr>
                <w:rFonts w:ascii="Tahoma" w:hAnsi="Tahoma" w:cs="Tahoma"/>
                <w:b/>
                <w:i/>
              </w:rPr>
              <w:t>Priloga 6</w:t>
            </w:r>
            <w:r w:rsidR="008E62F2">
              <w:rPr>
                <w:rFonts w:ascii="Tahoma" w:hAnsi="Tahoma" w:cs="Tahoma"/>
                <w:b/>
                <w:i/>
              </w:rPr>
              <w:t>/1-6/2</w:t>
            </w:r>
          </w:p>
        </w:tc>
      </w:tr>
    </w:tbl>
    <w:p w14:paraId="3D3B7405" w14:textId="77777777" w:rsidR="00CE2724" w:rsidRDefault="00CE2724" w:rsidP="00BA77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(Priloga 6</w:t>
      </w:r>
      <w:r w:rsidR="00756602">
        <w:rPr>
          <w:rFonts w:ascii="Tahoma" w:hAnsi="Tahoma" w:cs="Tahoma"/>
          <w:bCs/>
          <w:szCs w:val="22"/>
        </w:rPr>
        <w:t>/1 in Prilogo 6/2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2CDEB929" w14:textId="77777777" w:rsidR="00B6464B" w:rsidRPr="00112425" w:rsidRDefault="00B6464B"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264763CB" w14:textId="77777777" w:rsidTr="001B4792">
        <w:tc>
          <w:tcPr>
            <w:tcW w:w="8075" w:type="dxa"/>
          </w:tcPr>
          <w:p w14:paraId="77722F76" w14:textId="77777777" w:rsidR="001B4792" w:rsidRPr="00112425" w:rsidRDefault="001B4792" w:rsidP="00BA771A">
            <w:pPr>
              <w:keepNext/>
              <w:keepLines/>
              <w:jc w:val="both"/>
              <w:rPr>
                <w:rFonts w:ascii="Tahoma" w:hAnsi="Tahoma" w:cs="Tahoma"/>
              </w:rPr>
            </w:pPr>
            <w:r w:rsidRPr="00112425">
              <w:rPr>
                <w:rFonts w:ascii="Tahoma" w:hAnsi="Tahoma" w:cs="Tahoma"/>
              </w:rPr>
              <w:t>OSNUTEK POGODBE</w:t>
            </w:r>
          </w:p>
        </w:tc>
        <w:tc>
          <w:tcPr>
            <w:tcW w:w="1418" w:type="dxa"/>
          </w:tcPr>
          <w:p w14:paraId="7293AC56" w14:textId="77777777" w:rsidR="001B4792" w:rsidRPr="00112425" w:rsidRDefault="001B4792" w:rsidP="00BA77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1BCC22AA" w14:textId="77777777" w:rsidR="00091F5D" w:rsidRPr="00112425" w:rsidRDefault="004569E9" w:rsidP="00BA771A">
      <w:pPr>
        <w:keepNext/>
        <w:keepLines/>
        <w:jc w:val="both"/>
        <w:rPr>
          <w:rFonts w:ascii="Tahoma" w:hAnsi="Tahoma" w:cs="Tahoma"/>
        </w:rPr>
      </w:pPr>
      <w:r>
        <w:rPr>
          <w:rFonts w:ascii="Tahoma" w:hAnsi="Tahoma" w:cs="Tahoma"/>
        </w:rPr>
        <w:t>Ponudnik s podpisom Priloge 3/1 potrdi, da se strinja in sprejema vsebino pogodbe.</w:t>
      </w:r>
    </w:p>
    <w:p w14:paraId="015A84EA" w14:textId="0E567F5A" w:rsidR="00B6464B" w:rsidRDefault="00B6464B" w:rsidP="00BA771A">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4C3017B8" w14:textId="77777777" w:rsidTr="000C7AEC">
        <w:tc>
          <w:tcPr>
            <w:tcW w:w="8075" w:type="dxa"/>
          </w:tcPr>
          <w:p w14:paraId="76A52A70" w14:textId="77777777" w:rsidR="00AC1005" w:rsidRPr="00112425" w:rsidRDefault="00AC1005" w:rsidP="000C7AEC">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3959FC48" w14:textId="77777777" w:rsidR="00AC1005" w:rsidRPr="00112425" w:rsidRDefault="00AC1005" w:rsidP="000C7AEC">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6C0AC535" w14:textId="77777777" w:rsidR="00AC1005" w:rsidRPr="00112425" w:rsidRDefault="00AC1005" w:rsidP="00AC1005">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27604922" w14:textId="77777777" w:rsidR="00AC1005" w:rsidRPr="00112425" w:rsidRDefault="00AC1005" w:rsidP="00BA771A">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6CF14FC" w14:textId="77777777" w:rsidTr="001B4792">
        <w:tc>
          <w:tcPr>
            <w:tcW w:w="8075" w:type="dxa"/>
            <w:tcBorders>
              <w:top w:val="single" w:sz="4" w:space="0" w:color="auto"/>
              <w:bottom w:val="single" w:sz="4" w:space="0" w:color="auto"/>
            </w:tcBorders>
          </w:tcPr>
          <w:p w14:paraId="08A9BE7B" w14:textId="77777777" w:rsidR="001B4792" w:rsidRPr="00112425" w:rsidRDefault="001B4792" w:rsidP="00BA771A">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72FD345F" w14:textId="3A948F85" w:rsidR="001B4792" w:rsidRPr="00112425" w:rsidRDefault="00AC1005" w:rsidP="00BA771A">
            <w:pPr>
              <w:keepNext/>
              <w:keepLines/>
              <w:rPr>
                <w:rFonts w:ascii="Tahoma" w:hAnsi="Tahoma" w:cs="Tahoma"/>
                <w:b/>
                <w:i/>
              </w:rPr>
            </w:pPr>
            <w:r>
              <w:rPr>
                <w:rFonts w:ascii="Tahoma" w:hAnsi="Tahoma" w:cs="Tahoma"/>
                <w:b/>
                <w:i/>
              </w:rPr>
              <w:t>Priloga 8/2</w:t>
            </w:r>
          </w:p>
        </w:tc>
      </w:tr>
    </w:tbl>
    <w:p w14:paraId="01650282" w14:textId="77777777" w:rsidR="00B6464B" w:rsidRPr="00112425" w:rsidRDefault="00B6464B" w:rsidP="00BA771A">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B1DEB8D" w14:textId="77777777" w:rsidR="00467A95" w:rsidRPr="00112425" w:rsidRDefault="00B6464B" w:rsidP="00BA771A">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76F88B01"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65E24E26" w14:textId="77777777" w:rsidR="001B4792" w:rsidRPr="00112425" w:rsidRDefault="001B4792" w:rsidP="00BA771A">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35DCE98D" w14:textId="7884F2C6" w:rsidR="001B4792" w:rsidRPr="00112425" w:rsidRDefault="00AC1005" w:rsidP="00BA771A">
            <w:pPr>
              <w:keepNext/>
              <w:keepLines/>
              <w:rPr>
                <w:rFonts w:ascii="Tahoma" w:hAnsi="Tahoma" w:cs="Tahoma"/>
                <w:b/>
                <w:i/>
              </w:rPr>
            </w:pPr>
            <w:r>
              <w:rPr>
                <w:rFonts w:ascii="Tahoma" w:hAnsi="Tahoma" w:cs="Tahoma"/>
                <w:b/>
                <w:i/>
              </w:rPr>
              <w:t>Priloga 8/3</w:t>
            </w:r>
          </w:p>
        </w:tc>
      </w:tr>
    </w:tbl>
    <w:p w14:paraId="37F99BD3" w14:textId="77777777" w:rsidR="00916975" w:rsidRPr="00112425" w:rsidRDefault="00916975" w:rsidP="00BA771A">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7DDBCE3B" w14:textId="77777777" w:rsidR="00602923" w:rsidRPr="00112425" w:rsidRDefault="00602923" w:rsidP="00BA771A">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7D00C362"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7483B2CE" w14:textId="77777777" w:rsidR="001B4792" w:rsidRPr="00112425" w:rsidRDefault="001B4792" w:rsidP="00BA771A">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7B6F6EF6" w14:textId="77777777" w:rsidR="001B4792" w:rsidRPr="00112425" w:rsidRDefault="001B4792" w:rsidP="00BA771A">
            <w:pPr>
              <w:keepNext/>
              <w:keepLines/>
              <w:jc w:val="both"/>
              <w:rPr>
                <w:rFonts w:ascii="Tahoma" w:hAnsi="Tahoma" w:cs="Tahoma"/>
                <w:b/>
                <w:i/>
              </w:rPr>
            </w:pPr>
            <w:r w:rsidRPr="00112425">
              <w:rPr>
                <w:rFonts w:ascii="Tahoma" w:hAnsi="Tahoma" w:cs="Tahoma"/>
                <w:b/>
                <w:i/>
              </w:rPr>
              <w:t>Priloga 9</w:t>
            </w:r>
          </w:p>
        </w:tc>
      </w:tr>
    </w:tbl>
    <w:p w14:paraId="215475B9" w14:textId="77777777" w:rsidR="000A22D9" w:rsidRPr="00112425" w:rsidRDefault="000A22D9" w:rsidP="00BA771A">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4034FC12" w14:textId="77777777" w:rsidR="000A22D9" w:rsidRPr="00112425" w:rsidRDefault="000A22D9" w:rsidP="00BA771A">
      <w:pPr>
        <w:pStyle w:val="Slog"/>
        <w:keepNext/>
        <w:keepLines/>
        <w:jc w:val="both"/>
        <w:rPr>
          <w:rFonts w:ascii="Tahoma" w:hAnsi="Tahoma" w:cs="Tahoma"/>
          <w:sz w:val="20"/>
          <w:lang w:val="sl-SI"/>
        </w:rPr>
      </w:pPr>
    </w:p>
    <w:p w14:paraId="4BB70B6A" w14:textId="77777777" w:rsidR="000A22D9" w:rsidRPr="00112425" w:rsidRDefault="000A22D9" w:rsidP="00BA771A">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483DC949" w14:textId="77777777" w:rsidR="000A22D9" w:rsidRPr="00112425" w:rsidRDefault="000A22D9" w:rsidP="00BA771A">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758CB20D"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FBEF4" w14:textId="77777777" w:rsidR="001B4792" w:rsidRPr="00112425" w:rsidRDefault="001B4792" w:rsidP="00BA771A">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452D4A6B" w14:textId="77777777" w:rsidR="001B4792" w:rsidRPr="00112425" w:rsidRDefault="001B4792" w:rsidP="00BA771A">
            <w:pPr>
              <w:keepNext/>
              <w:keepLines/>
              <w:rPr>
                <w:rFonts w:ascii="Tahoma" w:hAnsi="Tahoma" w:cs="Tahoma"/>
                <w:b/>
                <w:i/>
              </w:rPr>
            </w:pPr>
            <w:r w:rsidRPr="00112425">
              <w:rPr>
                <w:rFonts w:ascii="Tahoma" w:hAnsi="Tahoma" w:cs="Tahoma"/>
                <w:b/>
                <w:i/>
              </w:rPr>
              <w:t>Priloga 10</w:t>
            </w:r>
          </w:p>
        </w:tc>
      </w:tr>
    </w:tbl>
    <w:p w14:paraId="31978BFE" w14:textId="77777777" w:rsidR="00B6464B" w:rsidRPr="00112425" w:rsidRDefault="00B6464B" w:rsidP="00BA771A">
      <w:pPr>
        <w:keepNext/>
        <w:keepLines/>
        <w:jc w:val="both"/>
        <w:rPr>
          <w:rFonts w:ascii="Tahoma" w:hAnsi="Tahoma" w:cs="Tahoma"/>
        </w:rPr>
      </w:pPr>
      <w:r w:rsidRPr="00112425">
        <w:rPr>
          <w:rFonts w:ascii="Tahoma" w:hAnsi="Tahoma" w:cs="Tahoma"/>
        </w:rPr>
        <w:t>Ponudnik mora v prilogi priložiti cenik materiala fco</w:t>
      </w:r>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1DE25F13" w14:textId="77777777" w:rsidR="00B6464B" w:rsidRPr="00112425" w:rsidRDefault="00B6464B" w:rsidP="00BA771A">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2ACF60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1066208A" w14:textId="77777777" w:rsidR="001B4792" w:rsidRPr="00112425" w:rsidRDefault="001B4792" w:rsidP="00BA771A">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38FB104C" w14:textId="77777777" w:rsidR="001B4792" w:rsidRPr="00112425" w:rsidRDefault="001B4792" w:rsidP="00BA771A">
            <w:pPr>
              <w:keepNext/>
              <w:keepLines/>
              <w:rPr>
                <w:rFonts w:ascii="Tahoma" w:hAnsi="Tahoma" w:cs="Tahoma"/>
                <w:b/>
                <w:i/>
              </w:rPr>
            </w:pPr>
            <w:r w:rsidRPr="00112425">
              <w:rPr>
                <w:rFonts w:ascii="Tahoma" w:hAnsi="Tahoma" w:cs="Tahoma"/>
                <w:b/>
                <w:i/>
              </w:rPr>
              <w:t>Priloga 11</w:t>
            </w:r>
          </w:p>
        </w:tc>
      </w:tr>
    </w:tbl>
    <w:p w14:paraId="10660EEE" w14:textId="77777777" w:rsidR="00ED76AB" w:rsidRPr="00112425" w:rsidRDefault="00ED76AB" w:rsidP="00BA771A">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36578B64" w14:textId="77777777" w:rsidR="00B6464B" w:rsidRPr="00112425" w:rsidRDefault="00B6464B" w:rsidP="00BA771A">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A71530" w:rsidRPr="00112425" w14:paraId="0F940EC2" w14:textId="77777777" w:rsidTr="008E62F2">
        <w:tc>
          <w:tcPr>
            <w:tcW w:w="8257" w:type="dxa"/>
            <w:tcBorders>
              <w:top w:val="single" w:sz="4" w:space="0" w:color="auto"/>
              <w:left w:val="single" w:sz="4" w:space="0" w:color="auto"/>
              <w:bottom w:val="single" w:sz="4" w:space="0" w:color="auto"/>
              <w:right w:val="single" w:sz="4" w:space="0" w:color="808080"/>
            </w:tcBorders>
          </w:tcPr>
          <w:p w14:paraId="578B4761" w14:textId="77777777" w:rsidR="00A71530" w:rsidRPr="00112425" w:rsidRDefault="00A71530" w:rsidP="00BA771A">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153E3C18" w14:textId="77777777" w:rsidR="00A71530" w:rsidRPr="00112425" w:rsidRDefault="00A71530" w:rsidP="00BA771A">
            <w:pPr>
              <w:keepNext/>
              <w:keepLines/>
              <w:rPr>
                <w:rFonts w:ascii="Tahoma" w:hAnsi="Tahoma"/>
                <w:b/>
                <w:i/>
              </w:rPr>
            </w:pPr>
            <w:r w:rsidRPr="00112425">
              <w:rPr>
                <w:rFonts w:ascii="Tahoma" w:hAnsi="Tahoma"/>
                <w:b/>
                <w:i/>
              </w:rPr>
              <w:t>Priloga 12</w:t>
            </w:r>
          </w:p>
        </w:tc>
      </w:tr>
    </w:tbl>
    <w:p w14:paraId="3E06D822" w14:textId="77777777" w:rsidR="00CC52D1" w:rsidRPr="00112425" w:rsidRDefault="00E10032" w:rsidP="00BA771A">
      <w:pPr>
        <w:keepNext/>
        <w:keepLines/>
        <w:jc w:val="both"/>
        <w:rPr>
          <w:rFonts w:ascii="Tahoma" w:hAnsi="Tahoma" w:cs="Tahoma"/>
        </w:rPr>
      </w:pPr>
      <w:r>
        <w:rPr>
          <w:rFonts w:ascii="Tahoma" w:hAnsi="Tahoma" w:cs="Tahoma"/>
        </w:rPr>
        <w:t>Priloge ni potrebno prilagati v ponudbi.</w:t>
      </w:r>
    </w:p>
    <w:p w14:paraId="279E57E9" w14:textId="77777777" w:rsidR="009C0150" w:rsidRDefault="009C0150" w:rsidP="00BA771A">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CC52D1" w:rsidRPr="00112425" w14:paraId="0CE22516" w14:textId="77777777" w:rsidTr="008E62F2">
        <w:trPr>
          <w:trHeight w:val="100"/>
        </w:trPr>
        <w:tc>
          <w:tcPr>
            <w:tcW w:w="8257" w:type="dxa"/>
            <w:tcBorders>
              <w:top w:val="single" w:sz="4" w:space="0" w:color="auto"/>
              <w:left w:val="single" w:sz="4" w:space="0" w:color="auto"/>
              <w:bottom w:val="single" w:sz="4" w:space="0" w:color="auto"/>
              <w:right w:val="single" w:sz="4" w:space="0" w:color="808080"/>
            </w:tcBorders>
          </w:tcPr>
          <w:p w14:paraId="009F4B08" w14:textId="77777777" w:rsidR="00CC52D1" w:rsidRPr="00112425" w:rsidRDefault="00CC52D1" w:rsidP="00BA771A">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7A0E2D05" w14:textId="77777777" w:rsidR="00CC52D1" w:rsidRPr="00112425" w:rsidRDefault="00CC52D1" w:rsidP="00BA771A">
            <w:pPr>
              <w:keepNext/>
              <w:keepLines/>
              <w:rPr>
                <w:rFonts w:ascii="Tahoma" w:hAnsi="Tahoma"/>
                <w:b/>
                <w:i/>
              </w:rPr>
            </w:pPr>
            <w:r w:rsidRPr="00112425">
              <w:rPr>
                <w:rFonts w:ascii="Tahoma" w:hAnsi="Tahoma"/>
                <w:b/>
                <w:i/>
              </w:rPr>
              <w:t>Priloga 13</w:t>
            </w:r>
          </w:p>
        </w:tc>
      </w:tr>
    </w:tbl>
    <w:p w14:paraId="5AB57D34" w14:textId="77777777" w:rsidR="00BA1979" w:rsidRPr="00112425" w:rsidRDefault="00BA1979" w:rsidP="00BA1979">
      <w:pPr>
        <w:keepNext/>
        <w:keepLines/>
        <w:jc w:val="both"/>
        <w:rPr>
          <w:rFonts w:ascii="Tahoma" w:hAnsi="Tahoma" w:cs="Tahoma"/>
        </w:rPr>
      </w:pPr>
      <w:r>
        <w:rPr>
          <w:rFonts w:ascii="Tahoma" w:hAnsi="Tahoma" w:cs="Tahoma"/>
        </w:rPr>
        <w:t>Priloge ni potrebno prilagati v ponudbi.</w:t>
      </w:r>
    </w:p>
    <w:p w14:paraId="7F912747" w14:textId="77777777" w:rsidR="00CC52D1" w:rsidRDefault="00CC52D1" w:rsidP="00BA771A">
      <w:pPr>
        <w:keepNext/>
        <w:keepLines/>
        <w:tabs>
          <w:tab w:val="left" w:pos="2798"/>
        </w:tabs>
        <w:jc w:val="both"/>
        <w:rPr>
          <w:rFonts w:ascii="Tahoma" w:hAnsi="Tahoma"/>
        </w:rPr>
      </w:pPr>
    </w:p>
    <w:p w14:paraId="7E9CC480" w14:textId="77777777" w:rsidR="009C0150" w:rsidRDefault="009C0150" w:rsidP="00BA771A">
      <w:pPr>
        <w:keepNext/>
        <w:keepLines/>
        <w:tabs>
          <w:tab w:val="left" w:pos="2798"/>
        </w:tabs>
        <w:jc w:val="both"/>
        <w:rPr>
          <w:rFonts w:ascii="Tahoma" w:hAnsi="Tahoma"/>
        </w:rPr>
      </w:pPr>
    </w:p>
    <w:p w14:paraId="5F2B707D" w14:textId="77777777" w:rsidR="009C0150" w:rsidRDefault="009C0150" w:rsidP="00BA771A">
      <w:pPr>
        <w:keepNext/>
        <w:keepLines/>
        <w:tabs>
          <w:tab w:val="left" w:pos="2798"/>
        </w:tabs>
        <w:jc w:val="both"/>
        <w:rPr>
          <w:rFonts w:ascii="Tahoma" w:hAnsi="Tahoma"/>
        </w:rPr>
      </w:pPr>
    </w:p>
    <w:p w14:paraId="20874D58" w14:textId="77777777" w:rsidR="0095082D" w:rsidRDefault="0095082D" w:rsidP="00BA771A">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11D95A2A" w14:textId="77777777" w:rsidTr="00FD3EDD">
        <w:tc>
          <w:tcPr>
            <w:tcW w:w="8080" w:type="dxa"/>
          </w:tcPr>
          <w:p w14:paraId="357BAE5E" w14:textId="77777777" w:rsidR="00FC65F1" w:rsidRPr="00112425" w:rsidRDefault="00FC65F1" w:rsidP="00BA771A">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64DD1E1E" w14:textId="77777777" w:rsidR="00FC65F1" w:rsidRPr="00112425" w:rsidRDefault="00FC65F1" w:rsidP="00BA771A">
            <w:pPr>
              <w:keepNext/>
              <w:keepLines/>
              <w:jc w:val="both"/>
              <w:rPr>
                <w:rFonts w:ascii="Tahoma" w:hAnsi="Tahoma" w:cs="Tahoma"/>
                <w:b/>
                <w:i/>
              </w:rPr>
            </w:pPr>
            <w:r w:rsidRPr="00112425">
              <w:rPr>
                <w:rFonts w:ascii="Tahoma" w:hAnsi="Tahoma" w:cs="Tahoma"/>
                <w:b/>
                <w:i/>
              </w:rPr>
              <w:t xml:space="preserve"> </w:t>
            </w:r>
          </w:p>
        </w:tc>
      </w:tr>
    </w:tbl>
    <w:p w14:paraId="5A64BAFF" w14:textId="77777777" w:rsidR="00C80EDD" w:rsidRPr="00112425" w:rsidRDefault="00C80EDD" w:rsidP="00BA771A">
      <w:pPr>
        <w:keepNext/>
        <w:keepLines/>
        <w:jc w:val="both"/>
        <w:rPr>
          <w:rFonts w:ascii="Tahoma" w:hAnsi="Tahoma" w:cs="Tahoma"/>
          <w:b/>
        </w:rPr>
      </w:pPr>
    </w:p>
    <w:p w14:paraId="6566BC40" w14:textId="77777777" w:rsidR="001B4792" w:rsidRDefault="00C80EDD" w:rsidP="00BA771A">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14:paraId="3150C781" w14:textId="77777777" w:rsidR="00C80EDD" w:rsidRPr="001B4792" w:rsidRDefault="001B4792" w:rsidP="00BA771A">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03027B0E" w14:textId="57FCA087" w:rsidR="00C80EDD" w:rsidRPr="00112425" w:rsidRDefault="00C80EDD" w:rsidP="00BA771A">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7C65D2">
        <w:rPr>
          <w:rFonts w:ascii="Tahoma" w:hAnsi="Tahoma" w:cs="Tahoma"/>
          <w:b/>
        </w:rPr>
        <w:t>VKS-103/22</w:t>
      </w:r>
      <w:r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p w14:paraId="11377DBD" w14:textId="77777777" w:rsidR="00C80EDD" w:rsidRPr="00112425" w:rsidRDefault="00C80EDD" w:rsidP="00BA771A">
      <w:pPr>
        <w:keepNext/>
        <w:keepLines/>
        <w:jc w:val="both"/>
        <w:rPr>
          <w:rFonts w:ascii="Tahoma" w:hAnsi="Tahoma" w:cs="Tahoma"/>
        </w:rPr>
      </w:pPr>
    </w:p>
    <w:p w14:paraId="18DF713D" w14:textId="77777777" w:rsidR="00C80EDD" w:rsidRPr="00112425" w:rsidRDefault="00C80EDD" w:rsidP="00BA771A">
      <w:pPr>
        <w:keepNext/>
        <w:keepLines/>
        <w:ind w:left="1080" w:hanging="1080"/>
        <w:jc w:val="both"/>
        <w:rPr>
          <w:rFonts w:ascii="Tahoma" w:hAnsi="Tahoma" w:cs="Tahoma"/>
          <w:b/>
        </w:rPr>
      </w:pPr>
      <w:r w:rsidRPr="00112425">
        <w:rPr>
          <w:rFonts w:ascii="Tahoma" w:hAnsi="Tahoma" w:cs="Tahoma"/>
          <w:b/>
        </w:rPr>
        <w:t xml:space="preserve"> </w:t>
      </w:r>
    </w:p>
    <w:p w14:paraId="4F07F6C5" w14:textId="77777777" w:rsidR="00C80EDD" w:rsidRPr="00112425" w:rsidRDefault="001660D4" w:rsidP="00BA771A">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7C4DFD27" w14:textId="77777777" w:rsidTr="00BB6F49">
        <w:tc>
          <w:tcPr>
            <w:tcW w:w="1688" w:type="dxa"/>
          </w:tcPr>
          <w:p w14:paraId="7F92B396" w14:textId="77777777" w:rsidR="00C80EDD" w:rsidRPr="00112425" w:rsidRDefault="00C80EDD" w:rsidP="00BA771A">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3A008165" w14:textId="77777777" w:rsidR="00C80EDD" w:rsidRPr="00112425" w:rsidRDefault="00C80EDD" w:rsidP="00BA771A">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4070DBEE" w14:textId="77777777" w:rsidR="00C80EDD" w:rsidRPr="00112425" w:rsidRDefault="00C80EDD" w:rsidP="00BA771A">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44B203F1" w14:textId="77777777" w:rsidR="00C80EDD" w:rsidRPr="00112425" w:rsidRDefault="00C80EDD" w:rsidP="00BA771A">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6F5C1BE" w14:textId="77777777" w:rsidR="00C80EDD" w:rsidRPr="00112425" w:rsidRDefault="00C80EDD" w:rsidP="00BA771A">
      <w:pPr>
        <w:keepNext/>
        <w:keepLines/>
        <w:tabs>
          <w:tab w:val="num" w:pos="426"/>
        </w:tabs>
        <w:rPr>
          <w:rFonts w:ascii="Tahoma" w:hAnsi="Tahoma" w:cs="Tahoma"/>
          <w:b/>
        </w:rPr>
      </w:pPr>
    </w:p>
    <w:p w14:paraId="2D168A8A" w14:textId="77777777" w:rsidR="00C80EDD" w:rsidRPr="00112425" w:rsidRDefault="00C80EDD" w:rsidP="00BA771A">
      <w:pPr>
        <w:keepNext/>
        <w:keepLines/>
        <w:tabs>
          <w:tab w:val="num" w:pos="426"/>
        </w:tabs>
        <w:rPr>
          <w:rFonts w:ascii="Tahoma" w:hAnsi="Tahoma" w:cs="Tahoma"/>
          <w:b/>
        </w:rPr>
      </w:pPr>
    </w:p>
    <w:p w14:paraId="54CD94EB" w14:textId="77777777" w:rsidR="00C80EDD" w:rsidRPr="00112425" w:rsidRDefault="00EF3FF3" w:rsidP="00BA771A">
      <w:pPr>
        <w:keepNext/>
        <w:keepLines/>
        <w:numPr>
          <w:ilvl w:val="0"/>
          <w:numId w:val="25"/>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6DD6CB78" w14:textId="77777777" w:rsidR="00C80EDD" w:rsidRPr="00112425" w:rsidRDefault="00C80EDD" w:rsidP="00BA771A">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68B2DB4B" w14:textId="77777777" w:rsidTr="008E62F2">
        <w:trPr>
          <w:trHeight w:val="438"/>
        </w:trPr>
        <w:tc>
          <w:tcPr>
            <w:tcW w:w="5416" w:type="dxa"/>
            <w:vAlign w:val="bottom"/>
          </w:tcPr>
          <w:p w14:paraId="64489B19" w14:textId="77777777" w:rsidR="00981C12" w:rsidRPr="00112425" w:rsidRDefault="00981C12" w:rsidP="00BA771A">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bottom"/>
          </w:tcPr>
          <w:p w14:paraId="50730C7C" w14:textId="77777777" w:rsidR="00981C12" w:rsidRPr="00112425" w:rsidRDefault="00981C12" w:rsidP="00BA771A">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3093BBD1" w14:textId="77777777" w:rsidR="00C80EDD" w:rsidRPr="00112425" w:rsidRDefault="00C80EDD" w:rsidP="00BA771A">
      <w:pPr>
        <w:keepNext/>
        <w:keepLines/>
        <w:rPr>
          <w:rFonts w:ascii="Tahoma" w:hAnsi="Tahoma" w:cs="Tahoma"/>
        </w:rPr>
      </w:pPr>
    </w:p>
    <w:p w14:paraId="2E990629" w14:textId="77777777" w:rsidR="00C80EDD" w:rsidRPr="00112425" w:rsidRDefault="00C80EDD" w:rsidP="00BA771A">
      <w:pPr>
        <w:keepNext/>
        <w:keepLines/>
        <w:rPr>
          <w:rFonts w:ascii="Tahoma" w:hAnsi="Tahoma" w:cs="Tahoma"/>
        </w:rPr>
      </w:pPr>
    </w:p>
    <w:p w14:paraId="3F8E2671" w14:textId="77777777" w:rsidR="00C80EDD" w:rsidRPr="00112425" w:rsidRDefault="00C80EDD" w:rsidP="00BA771A">
      <w:pPr>
        <w:keepNext/>
        <w:keepLines/>
        <w:jc w:val="both"/>
        <w:rPr>
          <w:rFonts w:ascii="Tahoma" w:hAnsi="Tahoma" w:cs="Tahoma"/>
          <w:b/>
        </w:rPr>
      </w:pPr>
    </w:p>
    <w:p w14:paraId="4B6584D5" w14:textId="77777777" w:rsidR="00C80EDD" w:rsidRPr="00112425" w:rsidRDefault="00C80EDD" w:rsidP="00BA771A">
      <w:pPr>
        <w:keepNext/>
        <w:keepLines/>
        <w:jc w:val="both"/>
        <w:rPr>
          <w:rFonts w:ascii="Tahoma" w:hAnsi="Tahoma" w:cs="Tahoma"/>
        </w:rPr>
      </w:pPr>
    </w:p>
    <w:p w14:paraId="10A5B9AC" w14:textId="77777777" w:rsidR="00C80EDD" w:rsidRPr="00112425" w:rsidRDefault="00C80EDD" w:rsidP="00BA771A">
      <w:pPr>
        <w:keepNext/>
        <w:keepLines/>
        <w:jc w:val="both"/>
        <w:rPr>
          <w:rFonts w:ascii="Tahoma" w:hAnsi="Tahoma" w:cs="Tahoma"/>
          <w:b/>
        </w:rPr>
      </w:pPr>
    </w:p>
    <w:p w14:paraId="40D0AA3D" w14:textId="77777777" w:rsidR="00C80EDD" w:rsidRPr="00112425" w:rsidRDefault="00C80EDD" w:rsidP="00BA771A">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9431F5D" w14:textId="77777777" w:rsidTr="00BB6F49">
        <w:trPr>
          <w:trHeight w:val="235"/>
        </w:trPr>
        <w:tc>
          <w:tcPr>
            <w:tcW w:w="3402" w:type="dxa"/>
            <w:tcBorders>
              <w:bottom w:val="single" w:sz="4" w:space="0" w:color="auto"/>
            </w:tcBorders>
          </w:tcPr>
          <w:p w14:paraId="201FCD30" w14:textId="77777777" w:rsidR="00C80EDD" w:rsidRPr="00112425" w:rsidRDefault="00C80EDD" w:rsidP="00BA771A">
            <w:pPr>
              <w:keepNext/>
              <w:keepLines/>
              <w:jc w:val="both"/>
              <w:rPr>
                <w:rFonts w:ascii="Tahoma" w:hAnsi="Tahoma" w:cs="Tahoma"/>
                <w:snapToGrid w:val="0"/>
                <w:color w:val="000000"/>
              </w:rPr>
            </w:pPr>
          </w:p>
        </w:tc>
        <w:tc>
          <w:tcPr>
            <w:tcW w:w="2977" w:type="dxa"/>
          </w:tcPr>
          <w:p w14:paraId="7F0F7AE8" w14:textId="77777777" w:rsidR="00C80EDD" w:rsidRPr="00112425" w:rsidRDefault="00C80EDD" w:rsidP="00BA771A">
            <w:pPr>
              <w:keepNext/>
              <w:keepLines/>
              <w:jc w:val="center"/>
              <w:rPr>
                <w:rFonts w:ascii="Tahoma" w:hAnsi="Tahoma" w:cs="Tahoma"/>
                <w:snapToGrid w:val="0"/>
                <w:color w:val="000000"/>
              </w:rPr>
            </w:pPr>
          </w:p>
        </w:tc>
        <w:tc>
          <w:tcPr>
            <w:tcW w:w="3119" w:type="dxa"/>
            <w:tcBorders>
              <w:bottom w:val="single" w:sz="4" w:space="0" w:color="auto"/>
            </w:tcBorders>
          </w:tcPr>
          <w:p w14:paraId="0FEB19A2" w14:textId="77777777" w:rsidR="00C80EDD" w:rsidRPr="00112425" w:rsidRDefault="00C80EDD" w:rsidP="00BA771A">
            <w:pPr>
              <w:keepNext/>
              <w:keepLines/>
              <w:tabs>
                <w:tab w:val="left" w:pos="567"/>
                <w:tab w:val="num" w:pos="851"/>
                <w:tab w:val="left" w:pos="993"/>
              </w:tabs>
              <w:jc w:val="both"/>
              <w:rPr>
                <w:rFonts w:ascii="Tahoma" w:hAnsi="Tahoma" w:cs="Tahoma"/>
                <w:snapToGrid w:val="0"/>
                <w:color w:val="000000"/>
                <w:sz w:val="28"/>
              </w:rPr>
            </w:pPr>
          </w:p>
        </w:tc>
      </w:tr>
      <w:tr w:rsidR="00C80EDD" w:rsidRPr="00112425" w14:paraId="19D34860" w14:textId="77777777" w:rsidTr="00BB6F49">
        <w:trPr>
          <w:trHeight w:val="235"/>
        </w:trPr>
        <w:tc>
          <w:tcPr>
            <w:tcW w:w="3402" w:type="dxa"/>
            <w:tcBorders>
              <w:top w:val="single" w:sz="4" w:space="0" w:color="auto"/>
            </w:tcBorders>
          </w:tcPr>
          <w:p w14:paraId="2F16FF83" w14:textId="77777777" w:rsidR="00C80EDD" w:rsidRPr="00112425" w:rsidRDefault="00C80EDD" w:rsidP="00BA771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0551E6E" w14:textId="77777777" w:rsidR="00C80EDD" w:rsidRPr="00112425" w:rsidRDefault="00C80EDD" w:rsidP="00BA771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7C7D33A1" w14:textId="77777777" w:rsidR="00C80EDD" w:rsidRPr="00112425" w:rsidRDefault="00C80EDD" w:rsidP="00BA771A">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6A32A73D" w14:textId="77777777" w:rsidR="00C80EDD" w:rsidRPr="00112425" w:rsidRDefault="00C80EDD" w:rsidP="00BA771A">
            <w:pPr>
              <w:keepNext/>
              <w:keepLines/>
              <w:jc w:val="center"/>
              <w:rPr>
                <w:rFonts w:ascii="Tahoma" w:hAnsi="Tahoma" w:cs="Tahoma"/>
                <w:snapToGrid w:val="0"/>
                <w:color w:val="000000"/>
              </w:rPr>
            </w:pPr>
          </w:p>
          <w:p w14:paraId="3446C3D3" w14:textId="77777777" w:rsidR="00C80EDD" w:rsidRPr="00112425" w:rsidRDefault="00C80EDD" w:rsidP="00BA771A">
            <w:pPr>
              <w:keepNext/>
              <w:keepLines/>
              <w:jc w:val="center"/>
              <w:rPr>
                <w:rFonts w:ascii="Tahoma" w:hAnsi="Tahoma" w:cs="Tahoma"/>
                <w:snapToGrid w:val="0"/>
                <w:color w:val="000000"/>
              </w:rPr>
            </w:pPr>
          </w:p>
        </w:tc>
      </w:tr>
    </w:tbl>
    <w:p w14:paraId="598C52BB" w14:textId="77777777" w:rsidR="00C80EDD" w:rsidRPr="00112425" w:rsidRDefault="00C80EDD" w:rsidP="00BA771A">
      <w:pPr>
        <w:pStyle w:val="Blokbesedila"/>
        <w:keepNext/>
        <w:keepLines/>
        <w:tabs>
          <w:tab w:val="left" w:pos="9354"/>
        </w:tabs>
        <w:ind w:left="0" w:right="-2"/>
        <w:jc w:val="both"/>
        <w:rPr>
          <w:rFonts w:ascii="Tahoma" w:hAnsi="Tahoma" w:cs="Tahoma"/>
          <w:sz w:val="20"/>
        </w:rPr>
      </w:pPr>
    </w:p>
    <w:p w14:paraId="774EB130" w14:textId="77777777" w:rsidR="009F2334" w:rsidRPr="00112425" w:rsidRDefault="009F2334" w:rsidP="00BA771A">
      <w:pPr>
        <w:keepNext/>
        <w:keepLines/>
        <w:tabs>
          <w:tab w:val="left" w:pos="2798"/>
        </w:tabs>
        <w:jc w:val="both"/>
        <w:rPr>
          <w:rFonts w:ascii="Tahoma" w:hAnsi="Tahoma"/>
        </w:rPr>
      </w:pPr>
    </w:p>
    <w:p w14:paraId="20F075CD" w14:textId="77777777" w:rsidR="009F2334" w:rsidRPr="00112425" w:rsidRDefault="009F2334" w:rsidP="00BA771A">
      <w:pPr>
        <w:keepNext/>
        <w:keepLines/>
        <w:tabs>
          <w:tab w:val="left" w:pos="2798"/>
        </w:tabs>
        <w:jc w:val="both"/>
        <w:rPr>
          <w:rFonts w:ascii="Tahoma" w:hAnsi="Tahoma"/>
        </w:rPr>
      </w:pPr>
    </w:p>
    <w:p w14:paraId="43E3FA96" w14:textId="77777777" w:rsidR="009F2334" w:rsidRPr="00112425" w:rsidRDefault="009F2334" w:rsidP="00BA771A">
      <w:pPr>
        <w:keepNext/>
        <w:keepLines/>
        <w:tabs>
          <w:tab w:val="left" w:pos="2798"/>
        </w:tabs>
        <w:jc w:val="both"/>
        <w:rPr>
          <w:rFonts w:ascii="Tahoma" w:hAnsi="Tahoma"/>
        </w:rPr>
      </w:pPr>
    </w:p>
    <w:p w14:paraId="1C11206A" w14:textId="77777777" w:rsidR="009F2334" w:rsidRPr="00112425" w:rsidRDefault="009F2334" w:rsidP="00BA771A">
      <w:pPr>
        <w:keepNext/>
        <w:keepLines/>
        <w:tabs>
          <w:tab w:val="left" w:pos="2798"/>
        </w:tabs>
        <w:jc w:val="both"/>
        <w:rPr>
          <w:rFonts w:ascii="Tahoma" w:hAnsi="Tahoma"/>
        </w:rPr>
      </w:pPr>
    </w:p>
    <w:p w14:paraId="581546C4" w14:textId="77777777" w:rsidR="00C80EDD" w:rsidRPr="00112425" w:rsidRDefault="00C80EDD" w:rsidP="00BA771A">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23E56F1" w14:textId="77777777" w:rsidTr="00FD3EDD">
        <w:tc>
          <w:tcPr>
            <w:tcW w:w="8147" w:type="dxa"/>
            <w:tcBorders>
              <w:right w:val="single" w:sz="4" w:space="0" w:color="auto"/>
            </w:tcBorders>
          </w:tcPr>
          <w:p w14:paraId="4348B940" w14:textId="77777777" w:rsidR="00FC65F1" w:rsidRPr="00112425" w:rsidRDefault="00FC65F1" w:rsidP="00BA771A">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57F7A33E" w14:textId="77777777" w:rsidR="00FC65F1" w:rsidRPr="00112425" w:rsidRDefault="00FC65F1" w:rsidP="00FC65F1">
            <w:pPr>
              <w:keepNext/>
              <w:keepLines/>
              <w:jc w:val="both"/>
              <w:rPr>
                <w:rFonts w:ascii="Tahoma" w:hAnsi="Tahoma" w:cs="Tahoma"/>
                <w:b/>
                <w:i/>
              </w:rPr>
            </w:pPr>
            <w:r w:rsidRPr="00112425">
              <w:rPr>
                <w:rFonts w:ascii="Tahoma" w:hAnsi="Tahoma" w:cs="Tahoma"/>
                <w:b/>
                <w:i/>
              </w:rPr>
              <w:t>Priloga 1</w:t>
            </w:r>
          </w:p>
        </w:tc>
      </w:tr>
    </w:tbl>
    <w:p w14:paraId="3C9A3816" w14:textId="77777777" w:rsidR="00B15E7B" w:rsidRDefault="00B15E7B" w:rsidP="00BA771A">
      <w:pPr>
        <w:keepNext/>
        <w:keepLines/>
        <w:ind w:firstLine="142"/>
        <w:jc w:val="both"/>
        <w:rPr>
          <w:rFonts w:ascii="Tahoma" w:hAnsi="Tahoma" w:cs="Tahoma"/>
          <w:b/>
        </w:rPr>
      </w:pPr>
    </w:p>
    <w:p w14:paraId="03668A59" w14:textId="55E6DC4F" w:rsidR="007C70A1" w:rsidRPr="00112425" w:rsidRDefault="007C65D2" w:rsidP="00BA771A">
      <w:pPr>
        <w:keepNext/>
        <w:keepLines/>
        <w:ind w:firstLine="142"/>
        <w:jc w:val="both"/>
        <w:rPr>
          <w:rFonts w:ascii="Tahoma" w:hAnsi="Tahoma" w:cs="Tahoma"/>
        </w:rPr>
      </w:pPr>
      <w:r>
        <w:rPr>
          <w:rFonts w:ascii="Tahoma" w:hAnsi="Tahoma" w:cs="Tahoma"/>
          <w:b/>
        </w:rPr>
        <w:t>VKS-103/22</w:t>
      </w:r>
      <w:r w:rsidR="008A7DC7"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2D36A9F" w14:textId="77777777" w:rsidTr="002908E8">
        <w:tc>
          <w:tcPr>
            <w:tcW w:w="2552" w:type="dxa"/>
            <w:tcBorders>
              <w:top w:val="nil"/>
              <w:left w:val="nil"/>
              <w:bottom w:val="nil"/>
              <w:right w:val="nil"/>
            </w:tcBorders>
            <w:vAlign w:val="bottom"/>
          </w:tcPr>
          <w:p w14:paraId="0FD63075" w14:textId="77777777" w:rsidR="007C70A1" w:rsidRPr="00112425" w:rsidRDefault="007C70A1" w:rsidP="00BA771A">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14:paraId="270DADDB"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2D44BBD8" w14:textId="77777777" w:rsidTr="002908E8">
        <w:tc>
          <w:tcPr>
            <w:tcW w:w="2552" w:type="dxa"/>
            <w:tcBorders>
              <w:top w:val="nil"/>
              <w:left w:val="nil"/>
              <w:bottom w:val="nil"/>
              <w:right w:val="nil"/>
            </w:tcBorders>
          </w:tcPr>
          <w:p w14:paraId="13AE3B38"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1E228493"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bl>
    <w:p w14:paraId="40E70909" w14:textId="77777777" w:rsidR="007C70A1" w:rsidRPr="00112425" w:rsidRDefault="007C70A1" w:rsidP="00BA771A">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715264E" w14:textId="77777777" w:rsidTr="002908E8">
        <w:tc>
          <w:tcPr>
            <w:tcW w:w="2552" w:type="dxa"/>
            <w:tcBorders>
              <w:top w:val="nil"/>
              <w:left w:val="nil"/>
              <w:bottom w:val="nil"/>
              <w:right w:val="nil"/>
            </w:tcBorders>
            <w:vAlign w:val="bottom"/>
          </w:tcPr>
          <w:p w14:paraId="7A52879E" w14:textId="77777777" w:rsidR="007C70A1" w:rsidRPr="00112425" w:rsidRDefault="007C70A1" w:rsidP="00BA771A">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14:paraId="4B29A113"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78EE20C2" w14:textId="77777777" w:rsidTr="002908E8">
        <w:tc>
          <w:tcPr>
            <w:tcW w:w="2552" w:type="dxa"/>
            <w:tcBorders>
              <w:top w:val="nil"/>
              <w:left w:val="nil"/>
              <w:bottom w:val="nil"/>
              <w:right w:val="nil"/>
            </w:tcBorders>
          </w:tcPr>
          <w:p w14:paraId="216B2DFE"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27D030D5"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bl>
    <w:p w14:paraId="626BBA52" w14:textId="77777777" w:rsidR="007C70A1" w:rsidRPr="00112425" w:rsidRDefault="007C70A1" w:rsidP="00BA771A">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73475097" w14:textId="77777777" w:rsidTr="002908E8">
        <w:tc>
          <w:tcPr>
            <w:tcW w:w="2552" w:type="dxa"/>
            <w:tcBorders>
              <w:top w:val="nil"/>
              <w:left w:val="nil"/>
              <w:bottom w:val="nil"/>
              <w:right w:val="nil"/>
            </w:tcBorders>
            <w:vAlign w:val="bottom"/>
          </w:tcPr>
          <w:p w14:paraId="59D7C1C4" w14:textId="77777777" w:rsidR="0051252B" w:rsidRPr="00112425" w:rsidRDefault="0051252B" w:rsidP="00BA771A">
            <w:pPr>
              <w:keepNext/>
              <w:keepLines/>
              <w:tabs>
                <w:tab w:val="left" w:pos="567"/>
                <w:tab w:val="num" w:pos="851"/>
                <w:tab w:val="left" w:pos="993"/>
              </w:tabs>
              <w:rPr>
                <w:rFonts w:ascii="Tahoma" w:hAnsi="Tahoma" w:cs="Tahoma"/>
              </w:rPr>
            </w:pPr>
            <w:r w:rsidRPr="00112425">
              <w:rPr>
                <w:rFonts w:ascii="Tahoma" w:hAnsi="Tahoma" w:cs="Tahoma"/>
              </w:rPr>
              <w:t>Zastopnik</w:t>
            </w:r>
          </w:p>
          <w:p w14:paraId="45315E36" w14:textId="77777777" w:rsidR="007C70A1" w:rsidRPr="00112425" w:rsidRDefault="003B620D" w:rsidP="00BA771A">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11F80793" w14:textId="77777777" w:rsidR="007C70A1" w:rsidRPr="00112425" w:rsidRDefault="007C70A1" w:rsidP="00BA771A">
            <w:pPr>
              <w:keepNext/>
              <w:keepLines/>
              <w:tabs>
                <w:tab w:val="left" w:pos="567"/>
                <w:tab w:val="num" w:pos="851"/>
                <w:tab w:val="left" w:pos="993"/>
              </w:tabs>
              <w:jc w:val="both"/>
              <w:rPr>
                <w:rFonts w:ascii="Tahoma" w:hAnsi="Tahoma" w:cs="Tahoma"/>
                <w:sz w:val="24"/>
              </w:rPr>
            </w:pPr>
          </w:p>
        </w:tc>
      </w:tr>
      <w:tr w:rsidR="007C70A1" w:rsidRPr="00112425" w14:paraId="41400DDC" w14:textId="77777777" w:rsidTr="002908E8">
        <w:tc>
          <w:tcPr>
            <w:tcW w:w="2552" w:type="dxa"/>
            <w:tcBorders>
              <w:top w:val="nil"/>
              <w:left w:val="nil"/>
              <w:bottom w:val="nil"/>
              <w:right w:val="nil"/>
            </w:tcBorders>
            <w:vAlign w:val="bottom"/>
          </w:tcPr>
          <w:p w14:paraId="11EBA7EB"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1895ADFA"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37ACD8AD" w14:textId="77777777" w:rsidTr="002908E8">
        <w:tc>
          <w:tcPr>
            <w:tcW w:w="2552" w:type="dxa"/>
            <w:tcBorders>
              <w:top w:val="nil"/>
              <w:left w:val="nil"/>
              <w:bottom w:val="nil"/>
              <w:right w:val="nil"/>
            </w:tcBorders>
            <w:vAlign w:val="bottom"/>
          </w:tcPr>
          <w:p w14:paraId="51609A0C"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02029222"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221D68E5" w14:textId="77777777" w:rsidTr="002908E8">
        <w:tc>
          <w:tcPr>
            <w:tcW w:w="2552" w:type="dxa"/>
            <w:tcBorders>
              <w:top w:val="nil"/>
              <w:left w:val="nil"/>
              <w:bottom w:val="nil"/>
              <w:right w:val="nil"/>
            </w:tcBorders>
            <w:vAlign w:val="bottom"/>
          </w:tcPr>
          <w:p w14:paraId="7D0132C6"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3205C32D"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bl>
    <w:p w14:paraId="5D4DE0F9" w14:textId="77777777" w:rsidR="007C70A1" w:rsidRPr="00112425" w:rsidRDefault="007C70A1" w:rsidP="00BA771A">
      <w:pPr>
        <w:keepNext/>
        <w:keepLines/>
        <w:tabs>
          <w:tab w:val="left" w:pos="2835"/>
        </w:tabs>
        <w:jc w:val="both"/>
        <w:rPr>
          <w:rFonts w:ascii="Tahoma" w:hAnsi="Tahoma" w:cs="Tahoma"/>
        </w:rPr>
      </w:pPr>
    </w:p>
    <w:p w14:paraId="0FBC8AC0" w14:textId="77777777" w:rsidR="00FF69E9" w:rsidRPr="00112425" w:rsidRDefault="00FF69E9" w:rsidP="00BA771A">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155304E" w14:textId="77777777" w:rsidTr="002908E8">
        <w:tc>
          <w:tcPr>
            <w:tcW w:w="2552" w:type="dxa"/>
            <w:tcBorders>
              <w:top w:val="nil"/>
              <w:left w:val="nil"/>
              <w:bottom w:val="nil"/>
              <w:right w:val="nil"/>
            </w:tcBorders>
            <w:vAlign w:val="bottom"/>
          </w:tcPr>
          <w:p w14:paraId="4F239681" w14:textId="77777777" w:rsidR="007C70A1" w:rsidRPr="00112425" w:rsidRDefault="007C70A1" w:rsidP="00BA771A">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2351B9E4"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3192CA98" w14:textId="77777777" w:rsidTr="002908E8">
        <w:tc>
          <w:tcPr>
            <w:tcW w:w="2552" w:type="dxa"/>
            <w:tcBorders>
              <w:top w:val="nil"/>
              <w:left w:val="nil"/>
              <w:bottom w:val="nil"/>
              <w:right w:val="nil"/>
            </w:tcBorders>
            <w:vAlign w:val="bottom"/>
          </w:tcPr>
          <w:p w14:paraId="0C2AD6F6"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62855ECD"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3CB5C6A3" w14:textId="77777777" w:rsidTr="002908E8">
        <w:tc>
          <w:tcPr>
            <w:tcW w:w="2552" w:type="dxa"/>
            <w:tcBorders>
              <w:top w:val="nil"/>
              <w:left w:val="nil"/>
              <w:bottom w:val="nil"/>
              <w:right w:val="nil"/>
            </w:tcBorders>
            <w:vAlign w:val="bottom"/>
          </w:tcPr>
          <w:p w14:paraId="6773072D"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42E74102"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0A3F2DC0" w14:textId="77777777" w:rsidTr="002908E8">
        <w:tc>
          <w:tcPr>
            <w:tcW w:w="2552" w:type="dxa"/>
            <w:tcBorders>
              <w:top w:val="nil"/>
              <w:left w:val="nil"/>
              <w:bottom w:val="nil"/>
              <w:right w:val="nil"/>
            </w:tcBorders>
            <w:vAlign w:val="bottom"/>
          </w:tcPr>
          <w:p w14:paraId="24923E0C" w14:textId="77777777" w:rsidR="007C70A1" w:rsidRPr="00112425" w:rsidRDefault="007C70A1" w:rsidP="00BA771A">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19631C3E"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bl>
    <w:p w14:paraId="34CACD35" w14:textId="77777777" w:rsidR="007C70A1" w:rsidRPr="00112425" w:rsidRDefault="007C70A1" w:rsidP="00BA771A">
      <w:pPr>
        <w:keepNext/>
        <w:keepLines/>
        <w:tabs>
          <w:tab w:val="left" w:pos="2835"/>
        </w:tabs>
        <w:ind w:left="284" w:hanging="284"/>
        <w:jc w:val="both"/>
        <w:rPr>
          <w:rFonts w:ascii="Tahoma" w:hAnsi="Tahoma" w:cs="Tahoma"/>
        </w:rPr>
      </w:pPr>
    </w:p>
    <w:p w14:paraId="632F3568" w14:textId="77777777" w:rsidR="00FF3C2E" w:rsidRPr="00112425" w:rsidRDefault="00FF3C2E" w:rsidP="00BA771A">
      <w:pPr>
        <w:keepNext/>
        <w:keepLines/>
        <w:tabs>
          <w:tab w:val="left" w:pos="2835"/>
        </w:tabs>
        <w:ind w:left="284" w:hanging="284"/>
        <w:jc w:val="both"/>
        <w:rPr>
          <w:rFonts w:ascii="Tahoma" w:hAnsi="Tahoma" w:cs="Tahoma"/>
        </w:rPr>
      </w:pPr>
    </w:p>
    <w:p w14:paraId="2520B7BE" w14:textId="77777777" w:rsidR="00FF3C2E" w:rsidRPr="00112425" w:rsidRDefault="00FF3C2E" w:rsidP="00BA771A">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A2BA9F8" w14:textId="77777777" w:rsidTr="002908E8">
        <w:tc>
          <w:tcPr>
            <w:tcW w:w="2552" w:type="dxa"/>
            <w:tcBorders>
              <w:top w:val="nil"/>
              <w:left w:val="nil"/>
              <w:bottom w:val="nil"/>
              <w:right w:val="nil"/>
            </w:tcBorders>
            <w:vAlign w:val="bottom"/>
          </w:tcPr>
          <w:p w14:paraId="7335A925" w14:textId="77777777" w:rsidR="007C70A1" w:rsidRPr="00112425" w:rsidRDefault="007C70A1" w:rsidP="00BA771A">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6CA6E853"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6D1A3056" w14:textId="77777777" w:rsidTr="002908E8">
        <w:tc>
          <w:tcPr>
            <w:tcW w:w="2552" w:type="dxa"/>
            <w:tcBorders>
              <w:top w:val="nil"/>
              <w:left w:val="nil"/>
              <w:bottom w:val="nil"/>
              <w:right w:val="nil"/>
            </w:tcBorders>
            <w:vAlign w:val="bottom"/>
          </w:tcPr>
          <w:p w14:paraId="582465A3" w14:textId="77777777" w:rsidR="007C70A1" w:rsidRPr="00112425" w:rsidRDefault="007C70A1" w:rsidP="00BA771A">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075BF031"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7C70A1" w:rsidRPr="00112425" w14:paraId="43FF1E62" w14:textId="77777777" w:rsidTr="002908E8">
        <w:tc>
          <w:tcPr>
            <w:tcW w:w="2552" w:type="dxa"/>
            <w:tcBorders>
              <w:top w:val="nil"/>
              <w:left w:val="nil"/>
              <w:bottom w:val="nil"/>
              <w:right w:val="nil"/>
            </w:tcBorders>
            <w:vAlign w:val="bottom"/>
          </w:tcPr>
          <w:p w14:paraId="20BD3759" w14:textId="77777777" w:rsidR="007C70A1" w:rsidRPr="00112425" w:rsidRDefault="007C70A1" w:rsidP="00BA771A">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6011E96"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r w:rsidR="00FF3C2E" w:rsidRPr="00112425" w14:paraId="5199EBA1" w14:textId="77777777" w:rsidTr="002908E8">
        <w:tc>
          <w:tcPr>
            <w:tcW w:w="2552" w:type="dxa"/>
            <w:tcBorders>
              <w:top w:val="nil"/>
              <w:left w:val="nil"/>
              <w:bottom w:val="nil"/>
              <w:right w:val="nil"/>
            </w:tcBorders>
            <w:vAlign w:val="bottom"/>
          </w:tcPr>
          <w:p w14:paraId="2D3D70CA" w14:textId="77777777" w:rsidR="00FF3C2E" w:rsidRPr="00112425" w:rsidRDefault="00FF3C2E" w:rsidP="00BA771A">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291CD165" w14:textId="77777777" w:rsidR="00FF3C2E" w:rsidRPr="00112425" w:rsidRDefault="00FF3C2E" w:rsidP="00BA771A">
            <w:pPr>
              <w:keepNext/>
              <w:keepLines/>
              <w:tabs>
                <w:tab w:val="left" w:pos="567"/>
                <w:tab w:val="num" w:pos="851"/>
                <w:tab w:val="left" w:pos="993"/>
              </w:tabs>
              <w:jc w:val="both"/>
              <w:rPr>
                <w:rFonts w:ascii="Tahoma" w:hAnsi="Tahoma" w:cs="Tahoma"/>
                <w:sz w:val="28"/>
              </w:rPr>
            </w:pPr>
          </w:p>
        </w:tc>
      </w:tr>
      <w:tr w:rsidR="007C70A1" w:rsidRPr="00112425" w14:paraId="6411D0EF" w14:textId="77777777" w:rsidTr="002908E8">
        <w:tc>
          <w:tcPr>
            <w:tcW w:w="2552" w:type="dxa"/>
            <w:tcBorders>
              <w:top w:val="nil"/>
              <w:left w:val="nil"/>
              <w:bottom w:val="nil"/>
              <w:right w:val="nil"/>
            </w:tcBorders>
            <w:vAlign w:val="bottom"/>
          </w:tcPr>
          <w:p w14:paraId="18F15476" w14:textId="77777777" w:rsidR="007C70A1" w:rsidRPr="00112425" w:rsidRDefault="007C70A1" w:rsidP="00BA771A">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7D41E597" w14:textId="77777777" w:rsidR="007C70A1" w:rsidRPr="00112425" w:rsidRDefault="007C70A1" w:rsidP="00BA771A">
            <w:pPr>
              <w:keepNext/>
              <w:keepLines/>
              <w:tabs>
                <w:tab w:val="left" w:pos="567"/>
                <w:tab w:val="num" w:pos="851"/>
                <w:tab w:val="left" w:pos="993"/>
              </w:tabs>
              <w:jc w:val="both"/>
              <w:rPr>
                <w:rFonts w:ascii="Tahoma" w:hAnsi="Tahoma" w:cs="Tahoma"/>
                <w:sz w:val="28"/>
              </w:rPr>
            </w:pPr>
          </w:p>
        </w:tc>
      </w:tr>
    </w:tbl>
    <w:p w14:paraId="1A893D10" w14:textId="77777777" w:rsidR="007C70A1" w:rsidRDefault="007C70A1" w:rsidP="00BA771A">
      <w:pPr>
        <w:keepNext/>
        <w:keepLines/>
        <w:tabs>
          <w:tab w:val="left" w:pos="2835"/>
        </w:tabs>
        <w:ind w:left="284" w:hanging="284"/>
        <w:jc w:val="both"/>
        <w:rPr>
          <w:rFonts w:ascii="Tahoma" w:hAnsi="Tahoma" w:cs="Tahoma"/>
        </w:rPr>
      </w:pPr>
    </w:p>
    <w:p w14:paraId="1DF8594B" w14:textId="77777777" w:rsidR="001660D4" w:rsidRDefault="001660D4" w:rsidP="00BA771A">
      <w:pPr>
        <w:keepNext/>
        <w:keepLines/>
        <w:tabs>
          <w:tab w:val="left" w:pos="2835"/>
        </w:tabs>
        <w:ind w:left="284" w:hanging="284"/>
        <w:jc w:val="both"/>
        <w:rPr>
          <w:rFonts w:ascii="Tahoma" w:hAnsi="Tahoma" w:cs="Tahoma"/>
        </w:rPr>
      </w:pPr>
    </w:p>
    <w:p w14:paraId="5B865ADA" w14:textId="528A3EA8" w:rsidR="001660D4" w:rsidRPr="00C8579C" w:rsidRDefault="001660D4" w:rsidP="00BA771A">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4C583769" w14:textId="77777777" w:rsidR="001660D4" w:rsidRPr="00112425" w:rsidRDefault="001660D4" w:rsidP="00BA771A">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4B1BA6A6" w14:textId="77777777" w:rsidTr="001B1358">
        <w:tc>
          <w:tcPr>
            <w:tcW w:w="3420" w:type="dxa"/>
            <w:shd w:val="clear" w:color="auto" w:fill="auto"/>
          </w:tcPr>
          <w:p w14:paraId="6F52854B" w14:textId="77777777" w:rsidR="00FF3C2E" w:rsidRPr="00112425" w:rsidRDefault="00FF3C2E" w:rsidP="00BA771A">
            <w:pPr>
              <w:keepNext/>
              <w:keepLines/>
              <w:tabs>
                <w:tab w:val="left" w:pos="2835"/>
              </w:tabs>
              <w:jc w:val="both"/>
              <w:rPr>
                <w:rFonts w:ascii="Tahoma" w:hAnsi="Tahoma" w:cs="Tahoma"/>
              </w:rPr>
            </w:pPr>
          </w:p>
          <w:p w14:paraId="4BD07965" w14:textId="77777777" w:rsidR="00FF3C2E" w:rsidRPr="00112425" w:rsidRDefault="00FF3C2E" w:rsidP="00BA771A">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17CDE7F1" w14:textId="77777777" w:rsidR="00FF3C2E" w:rsidRPr="00112425" w:rsidRDefault="00FF3C2E" w:rsidP="00BA771A">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5147D0A2" w14:textId="77777777" w:rsidR="00FF3C2E" w:rsidRPr="00112425" w:rsidRDefault="00FF3C2E" w:rsidP="00BA771A">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ED5194C" w14:textId="77777777" w:rsidR="00FF3C2E" w:rsidRPr="00112425" w:rsidRDefault="00FF3C2E" w:rsidP="00BA771A">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5038877F" w14:textId="77777777" w:rsidR="007C70A1" w:rsidRPr="00112425" w:rsidRDefault="007C70A1" w:rsidP="00BA771A">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6F7BD509" w14:textId="77777777">
        <w:trPr>
          <w:trHeight w:val="235"/>
        </w:trPr>
        <w:tc>
          <w:tcPr>
            <w:tcW w:w="3402" w:type="dxa"/>
            <w:tcBorders>
              <w:bottom w:val="single" w:sz="4" w:space="0" w:color="auto"/>
            </w:tcBorders>
          </w:tcPr>
          <w:p w14:paraId="23B2FBF7" w14:textId="77777777" w:rsidR="00402E6E" w:rsidRPr="00112425" w:rsidRDefault="00402E6E" w:rsidP="00BA771A">
            <w:pPr>
              <w:keepNext/>
              <w:keepLines/>
              <w:jc w:val="both"/>
              <w:rPr>
                <w:rFonts w:ascii="Tahoma" w:hAnsi="Tahoma" w:cs="Tahoma"/>
                <w:snapToGrid w:val="0"/>
                <w:color w:val="000000"/>
              </w:rPr>
            </w:pPr>
          </w:p>
        </w:tc>
        <w:tc>
          <w:tcPr>
            <w:tcW w:w="2977" w:type="dxa"/>
          </w:tcPr>
          <w:p w14:paraId="2478EAA1" w14:textId="77777777" w:rsidR="00402E6E" w:rsidRPr="00112425" w:rsidRDefault="00402E6E" w:rsidP="00BA771A">
            <w:pPr>
              <w:keepNext/>
              <w:keepLines/>
              <w:jc w:val="center"/>
              <w:rPr>
                <w:rFonts w:ascii="Tahoma" w:hAnsi="Tahoma" w:cs="Tahoma"/>
                <w:snapToGrid w:val="0"/>
                <w:color w:val="000000"/>
              </w:rPr>
            </w:pPr>
          </w:p>
        </w:tc>
        <w:tc>
          <w:tcPr>
            <w:tcW w:w="3260" w:type="dxa"/>
            <w:tcBorders>
              <w:bottom w:val="single" w:sz="4" w:space="0" w:color="auto"/>
            </w:tcBorders>
          </w:tcPr>
          <w:p w14:paraId="4DCDE94C" w14:textId="77777777" w:rsidR="00402E6E" w:rsidRPr="00112425" w:rsidRDefault="00402E6E" w:rsidP="00BA771A">
            <w:pPr>
              <w:keepNext/>
              <w:keepLines/>
              <w:tabs>
                <w:tab w:val="left" w:pos="567"/>
                <w:tab w:val="num" w:pos="851"/>
                <w:tab w:val="left" w:pos="993"/>
              </w:tabs>
              <w:jc w:val="both"/>
              <w:rPr>
                <w:rFonts w:ascii="Tahoma" w:hAnsi="Tahoma" w:cs="Tahoma"/>
                <w:snapToGrid w:val="0"/>
                <w:color w:val="000000"/>
                <w:sz w:val="28"/>
              </w:rPr>
            </w:pPr>
          </w:p>
        </w:tc>
      </w:tr>
      <w:tr w:rsidR="00402E6E" w:rsidRPr="00112425" w14:paraId="18472660" w14:textId="77777777">
        <w:trPr>
          <w:trHeight w:val="235"/>
        </w:trPr>
        <w:tc>
          <w:tcPr>
            <w:tcW w:w="3402" w:type="dxa"/>
            <w:tcBorders>
              <w:top w:val="single" w:sz="4" w:space="0" w:color="auto"/>
            </w:tcBorders>
          </w:tcPr>
          <w:p w14:paraId="7CA89E98" w14:textId="77777777" w:rsidR="00402E6E" w:rsidRPr="00112425" w:rsidRDefault="00402E6E" w:rsidP="00BA771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6BD935D0" w14:textId="77777777" w:rsidR="00402E6E" w:rsidRPr="00112425" w:rsidRDefault="00402E6E" w:rsidP="00BA771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06F24B80" w14:textId="77777777" w:rsidR="00402E6E" w:rsidRPr="00112425" w:rsidRDefault="00402E6E" w:rsidP="00BA771A">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7C97DF2D" w14:textId="77777777" w:rsidR="007C70A1" w:rsidRPr="00112425" w:rsidRDefault="007C70A1" w:rsidP="00BA771A">
      <w:pPr>
        <w:keepNext/>
        <w:keepLines/>
        <w:tabs>
          <w:tab w:val="left" w:pos="2835"/>
        </w:tabs>
        <w:ind w:left="284" w:hanging="284"/>
        <w:jc w:val="both"/>
        <w:rPr>
          <w:rFonts w:ascii="Tahoma" w:hAnsi="Tahoma" w:cs="Tahoma"/>
        </w:rPr>
      </w:pPr>
    </w:p>
    <w:p w14:paraId="6959CB4A" w14:textId="77777777" w:rsidR="001660D4" w:rsidRPr="00C8579C" w:rsidRDefault="001660D4" w:rsidP="00BA771A">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34D8BF28" w14:textId="77777777" w:rsidR="00300D38" w:rsidRDefault="00300D38" w:rsidP="00BA771A">
      <w:pPr>
        <w:keepNext/>
        <w:keepLines/>
        <w:jc w:val="both"/>
        <w:rPr>
          <w:rFonts w:ascii="Tahoma" w:hAnsi="Tahoma" w:cs="Tahoma"/>
          <w:i/>
          <w:sz w:val="18"/>
          <w:szCs w:val="18"/>
        </w:rPr>
      </w:pPr>
    </w:p>
    <w:p w14:paraId="7A2A433C" w14:textId="77777777" w:rsidR="001660D4" w:rsidRDefault="001660D4" w:rsidP="00BA771A">
      <w:pPr>
        <w:keepNext/>
        <w:keepLines/>
        <w:jc w:val="both"/>
        <w:rPr>
          <w:rFonts w:ascii="Tahoma" w:hAnsi="Tahoma" w:cs="Tahoma"/>
          <w:i/>
          <w:sz w:val="18"/>
          <w:szCs w:val="18"/>
        </w:rPr>
      </w:pPr>
    </w:p>
    <w:p w14:paraId="42624F9B" w14:textId="77777777" w:rsidR="001660D4" w:rsidRPr="00112425" w:rsidRDefault="001660D4" w:rsidP="00BA771A">
      <w:pPr>
        <w:keepNext/>
        <w:keepLines/>
        <w:jc w:val="both"/>
        <w:rPr>
          <w:rFonts w:ascii="Tahoma" w:hAnsi="Tahoma" w:cs="Tahoma"/>
          <w:i/>
          <w:sz w:val="18"/>
          <w:szCs w:val="18"/>
        </w:rPr>
      </w:pPr>
    </w:p>
    <w:p w14:paraId="5094BC0F" w14:textId="77777777" w:rsidR="00DB754D" w:rsidRPr="00112425" w:rsidRDefault="00DB754D" w:rsidP="00BA771A">
      <w:pPr>
        <w:keepNext/>
        <w:keepLines/>
        <w:jc w:val="both"/>
        <w:rPr>
          <w:rFonts w:ascii="Tahoma" w:hAnsi="Tahoma" w:cs="Tahoma"/>
          <w:i/>
          <w:sz w:val="18"/>
          <w:szCs w:val="18"/>
        </w:rPr>
      </w:pPr>
    </w:p>
    <w:p w14:paraId="74FF619D" w14:textId="77777777" w:rsidR="00D72CAD" w:rsidRPr="00112425" w:rsidRDefault="00D72CAD" w:rsidP="00BA771A">
      <w:pPr>
        <w:keepNext/>
        <w:keepLines/>
        <w:jc w:val="both"/>
        <w:rPr>
          <w:rFonts w:ascii="Tahoma" w:hAnsi="Tahoma" w:cs="Tahoma"/>
          <w:i/>
          <w:sz w:val="18"/>
          <w:szCs w:val="18"/>
        </w:rPr>
      </w:pPr>
    </w:p>
    <w:p w14:paraId="28DE7169" w14:textId="77777777" w:rsidR="007779B6" w:rsidRPr="00112425" w:rsidRDefault="00ED7D09" w:rsidP="00BA771A">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Obrazec 1 k P</w:t>
      </w:r>
      <w:r w:rsidR="007779B6" w:rsidRPr="00112425">
        <w:rPr>
          <w:rFonts w:ascii="Tahoma" w:hAnsi="Tahoma" w:cs="Tahoma"/>
          <w:b/>
        </w:rPr>
        <w:t xml:space="preserve">rilogi 1 </w:t>
      </w:r>
    </w:p>
    <w:p w14:paraId="78B18BFA" w14:textId="77777777" w:rsidR="007779B6" w:rsidRPr="00112425" w:rsidRDefault="007779B6" w:rsidP="00BA771A">
      <w:pPr>
        <w:pStyle w:val="Naslov"/>
        <w:keepNext/>
        <w:keepLines/>
        <w:jc w:val="both"/>
        <w:rPr>
          <w:rFonts w:ascii="Tahoma" w:hAnsi="Tahoma" w:cs="Tahoma"/>
          <w:b w:val="0"/>
          <w:sz w:val="20"/>
        </w:rPr>
      </w:pPr>
    </w:p>
    <w:p w14:paraId="4E53F6EC" w14:textId="77777777" w:rsidR="007779B6" w:rsidRPr="00112425" w:rsidRDefault="007779B6" w:rsidP="00BA771A">
      <w:pPr>
        <w:pStyle w:val="Naslov"/>
        <w:keepNext/>
        <w:keepLines/>
        <w:jc w:val="both"/>
        <w:rPr>
          <w:rFonts w:ascii="Tahoma" w:hAnsi="Tahoma" w:cs="Tahoma"/>
          <w:b w:val="0"/>
          <w:sz w:val="20"/>
        </w:rPr>
      </w:pPr>
    </w:p>
    <w:p w14:paraId="06349461" w14:textId="77777777" w:rsidR="007779B6" w:rsidRPr="00112425" w:rsidRDefault="007779B6" w:rsidP="00BA771A">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2A2CFC25" w14:textId="77777777" w:rsidR="007779B6" w:rsidRPr="00112425" w:rsidRDefault="007779B6" w:rsidP="00BA771A">
      <w:pPr>
        <w:pStyle w:val="Naslov"/>
        <w:keepNext/>
        <w:keepLines/>
        <w:jc w:val="both"/>
        <w:rPr>
          <w:rFonts w:ascii="Tahoma" w:hAnsi="Tahoma" w:cs="Tahoma"/>
          <w:b w:val="0"/>
          <w:sz w:val="20"/>
        </w:rPr>
      </w:pPr>
    </w:p>
    <w:p w14:paraId="1AD1E60B" w14:textId="77777777" w:rsidR="007779B6" w:rsidRPr="00112425" w:rsidRDefault="007779B6" w:rsidP="00BA771A">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0172FC3B" w14:textId="77777777" w:rsidR="007779B6" w:rsidRPr="00112425" w:rsidRDefault="007779B6" w:rsidP="00BA771A">
      <w:pPr>
        <w:keepNext/>
        <w:keepLines/>
        <w:jc w:val="both"/>
        <w:rPr>
          <w:rFonts w:ascii="Tahoma" w:hAnsi="Tahoma" w:cs="Tahoma"/>
          <w:i/>
          <w:sz w:val="18"/>
          <w:szCs w:val="18"/>
        </w:rPr>
      </w:pPr>
    </w:p>
    <w:p w14:paraId="33431ACF" w14:textId="77777777" w:rsidR="007779B6" w:rsidRPr="00112425" w:rsidRDefault="007779B6" w:rsidP="00BA771A">
      <w:pPr>
        <w:keepNext/>
        <w:keepLines/>
        <w:jc w:val="both"/>
        <w:rPr>
          <w:rFonts w:ascii="Tahoma" w:hAnsi="Tahoma" w:cs="Tahoma"/>
          <w:i/>
          <w:sz w:val="18"/>
          <w:szCs w:val="18"/>
        </w:rPr>
      </w:pPr>
    </w:p>
    <w:p w14:paraId="30683398" w14:textId="77777777" w:rsidR="007779B6" w:rsidRPr="00112425" w:rsidRDefault="007779B6" w:rsidP="00BA771A">
      <w:pPr>
        <w:keepNext/>
        <w:keepLines/>
        <w:jc w:val="both"/>
        <w:rPr>
          <w:rFonts w:ascii="Tahoma" w:hAnsi="Tahoma" w:cs="Tahoma"/>
          <w:i/>
          <w:sz w:val="18"/>
          <w:szCs w:val="18"/>
        </w:rPr>
      </w:pPr>
    </w:p>
    <w:p w14:paraId="28901CA2" w14:textId="77777777" w:rsidR="007779B6" w:rsidRPr="00112425" w:rsidRDefault="007779B6" w:rsidP="00BA771A">
      <w:pPr>
        <w:keepNext/>
        <w:keepLines/>
        <w:jc w:val="both"/>
        <w:rPr>
          <w:rFonts w:ascii="Tahoma" w:hAnsi="Tahoma" w:cs="Tahoma"/>
          <w:i/>
          <w:sz w:val="18"/>
          <w:szCs w:val="18"/>
        </w:rPr>
      </w:pPr>
    </w:p>
    <w:p w14:paraId="3BA73CD8" w14:textId="77777777" w:rsidR="007779B6" w:rsidRPr="00112425" w:rsidRDefault="007779B6" w:rsidP="00BA771A">
      <w:pPr>
        <w:keepNext/>
        <w:keepLines/>
        <w:jc w:val="both"/>
        <w:rPr>
          <w:rFonts w:ascii="Tahoma" w:hAnsi="Tahoma" w:cs="Tahoma"/>
          <w:i/>
          <w:sz w:val="18"/>
          <w:szCs w:val="18"/>
        </w:rPr>
      </w:pPr>
    </w:p>
    <w:p w14:paraId="19D5FF54" w14:textId="77777777" w:rsidR="007779B6" w:rsidRPr="00112425" w:rsidRDefault="007779B6" w:rsidP="00BA771A">
      <w:pPr>
        <w:keepNext/>
        <w:keepLines/>
        <w:jc w:val="both"/>
        <w:rPr>
          <w:rFonts w:ascii="Tahoma" w:hAnsi="Tahoma" w:cs="Tahoma"/>
          <w:i/>
          <w:sz w:val="18"/>
          <w:szCs w:val="18"/>
        </w:rPr>
      </w:pPr>
    </w:p>
    <w:p w14:paraId="41B0F502" w14:textId="77777777" w:rsidR="007779B6" w:rsidRPr="00112425" w:rsidRDefault="007779B6" w:rsidP="00BA771A">
      <w:pPr>
        <w:keepNext/>
        <w:keepLines/>
        <w:jc w:val="both"/>
        <w:rPr>
          <w:rFonts w:ascii="Tahoma" w:hAnsi="Tahoma" w:cs="Tahoma"/>
          <w:i/>
          <w:sz w:val="18"/>
          <w:szCs w:val="18"/>
        </w:rPr>
      </w:pPr>
    </w:p>
    <w:p w14:paraId="3CB4301C" w14:textId="77777777" w:rsidR="007779B6" w:rsidRPr="00112425" w:rsidRDefault="007779B6" w:rsidP="00BA771A">
      <w:pPr>
        <w:keepNext/>
        <w:keepLines/>
        <w:jc w:val="both"/>
        <w:rPr>
          <w:rFonts w:ascii="Tahoma" w:hAnsi="Tahoma" w:cs="Tahoma"/>
          <w:i/>
          <w:sz w:val="18"/>
          <w:szCs w:val="18"/>
        </w:rPr>
      </w:pPr>
    </w:p>
    <w:p w14:paraId="67A6689A" w14:textId="77777777" w:rsidR="007779B6" w:rsidRPr="00112425" w:rsidRDefault="007779B6" w:rsidP="00BA771A">
      <w:pPr>
        <w:keepNext/>
        <w:keepLines/>
        <w:jc w:val="both"/>
        <w:rPr>
          <w:rFonts w:ascii="Tahoma" w:hAnsi="Tahoma" w:cs="Tahoma"/>
          <w:i/>
          <w:sz w:val="18"/>
          <w:szCs w:val="18"/>
        </w:rPr>
      </w:pPr>
    </w:p>
    <w:p w14:paraId="7607D241" w14:textId="77777777" w:rsidR="007779B6" w:rsidRPr="00112425" w:rsidRDefault="007779B6" w:rsidP="00BA771A">
      <w:pPr>
        <w:keepNext/>
        <w:keepLines/>
        <w:jc w:val="both"/>
        <w:rPr>
          <w:rFonts w:ascii="Tahoma" w:hAnsi="Tahoma" w:cs="Tahoma"/>
          <w:i/>
          <w:sz w:val="18"/>
          <w:szCs w:val="18"/>
        </w:rPr>
      </w:pPr>
    </w:p>
    <w:p w14:paraId="251A008D" w14:textId="77777777" w:rsidR="007779B6" w:rsidRPr="00112425" w:rsidRDefault="007779B6" w:rsidP="00BA771A">
      <w:pPr>
        <w:keepNext/>
        <w:keepLines/>
        <w:jc w:val="both"/>
        <w:rPr>
          <w:rFonts w:ascii="Tahoma" w:hAnsi="Tahoma" w:cs="Tahoma"/>
          <w:i/>
          <w:sz w:val="18"/>
          <w:szCs w:val="18"/>
        </w:rPr>
      </w:pPr>
    </w:p>
    <w:p w14:paraId="7193DB4A" w14:textId="77777777" w:rsidR="007779B6" w:rsidRPr="00112425" w:rsidRDefault="007779B6" w:rsidP="00BA771A">
      <w:pPr>
        <w:keepNext/>
        <w:keepLines/>
        <w:jc w:val="both"/>
        <w:rPr>
          <w:rFonts w:ascii="Tahoma" w:hAnsi="Tahoma" w:cs="Tahoma"/>
          <w:i/>
          <w:sz w:val="18"/>
          <w:szCs w:val="18"/>
        </w:rPr>
      </w:pPr>
    </w:p>
    <w:p w14:paraId="50509D51" w14:textId="77777777" w:rsidR="007779B6" w:rsidRPr="00112425" w:rsidRDefault="007779B6" w:rsidP="00BA771A">
      <w:pPr>
        <w:keepNext/>
        <w:keepLines/>
        <w:jc w:val="both"/>
        <w:rPr>
          <w:rFonts w:ascii="Tahoma" w:hAnsi="Tahoma" w:cs="Tahoma"/>
          <w:i/>
          <w:sz w:val="18"/>
          <w:szCs w:val="18"/>
        </w:rPr>
      </w:pPr>
    </w:p>
    <w:p w14:paraId="3FB01AF2" w14:textId="77777777" w:rsidR="007779B6" w:rsidRPr="00112425" w:rsidRDefault="007779B6" w:rsidP="00BA771A">
      <w:pPr>
        <w:keepNext/>
        <w:keepLines/>
        <w:jc w:val="both"/>
        <w:rPr>
          <w:rFonts w:ascii="Tahoma" w:hAnsi="Tahoma" w:cs="Tahoma"/>
          <w:i/>
          <w:sz w:val="18"/>
          <w:szCs w:val="18"/>
        </w:rPr>
      </w:pPr>
    </w:p>
    <w:p w14:paraId="62068CAE" w14:textId="77777777" w:rsidR="007779B6" w:rsidRPr="00112425" w:rsidRDefault="007779B6" w:rsidP="00BA771A">
      <w:pPr>
        <w:keepNext/>
        <w:keepLines/>
        <w:jc w:val="both"/>
        <w:rPr>
          <w:rFonts w:ascii="Tahoma" w:hAnsi="Tahoma" w:cs="Tahoma"/>
          <w:i/>
          <w:sz w:val="18"/>
          <w:szCs w:val="18"/>
        </w:rPr>
      </w:pPr>
    </w:p>
    <w:p w14:paraId="304FD617" w14:textId="77777777" w:rsidR="007779B6" w:rsidRPr="00112425" w:rsidRDefault="007779B6" w:rsidP="00BA771A">
      <w:pPr>
        <w:keepNext/>
        <w:keepLines/>
        <w:jc w:val="both"/>
        <w:rPr>
          <w:rFonts w:ascii="Tahoma" w:hAnsi="Tahoma" w:cs="Tahoma"/>
          <w:i/>
          <w:sz w:val="18"/>
          <w:szCs w:val="18"/>
        </w:rPr>
      </w:pPr>
    </w:p>
    <w:p w14:paraId="01D4F2E5" w14:textId="77777777" w:rsidR="007779B6" w:rsidRPr="00112425" w:rsidRDefault="007779B6" w:rsidP="00BA771A">
      <w:pPr>
        <w:keepNext/>
        <w:keepLines/>
        <w:jc w:val="both"/>
        <w:rPr>
          <w:rFonts w:ascii="Tahoma" w:hAnsi="Tahoma" w:cs="Tahoma"/>
          <w:i/>
          <w:sz w:val="18"/>
          <w:szCs w:val="18"/>
        </w:rPr>
      </w:pPr>
    </w:p>
    <w:p w14:paraId="6176FA0E" w14:textId="77777777" w:rsidR="007779B6" w:rsidRPr="00112425" w:rsidRDefault="007779B6" w:rsidP="00BA771A">
      <w:pPr>
        <w:keepNext/>
        <w:keepLines/>
        <w:jc w:val="both"/>
        <w:rPr>
          <w:rFonts w:ascii="Tahoma" w:hAnsi="Tahoma" w:cs="Tahoma"/>
          <w:i/>
          <w:sz w:val="18"/>
          <w:szCs w:val="18"/>
        </w:rPr>
      </w:pPr>
    </w:p>
    <w:p w14:paraId="2C63D424" w14:textId="77777777" w:rsidR="007779B6" w:rsidRPr="00112425" w:rsidRDefault="007779B6" w:rsidP="00BA771A">
      <w:pPr>
        <w:keepNext/>
        <w:keepLines/>
        <w:jc w:val="both"/>
        <w:rPr>
          <w:rFonts w:ascii="Tahoma" w:hAnsi="Tahoma" w:cs="Tahoma"/>
          <w:i/>
          <w:sz w:val="18"/>
          <w:szCs w:val="18"/>
        </w:rPr>
      </w:pPr>
    </w:p>
    <w:p w14:paraId="0CCE2686" w14:textId="77777777" w:rsidR="007779B6" w:rsidRPr="00112425" w:rsidRDefault="007779B6" w:rsidP="00BA771A">
      <w:pPr>
        <w:keepNext/>
        <w:keepLines/>
        <w:jc w:val="both"/>
        <w:rPr>
          <w:rFonts w:ascii="Tahoma" w:hAnsi="Tahoma" w:cs="Tahoma"/>
          <w:i/>
          <w:sz w:val="18"/>
          <w:szCs w:val="18"/>
        </w:rPr>
      </w:pPr>
    </w:p>
    <w:p w14:paraId="5BA8940E" w14:textId="77777777" w:rsidR="007779B6" w:rsidRPr="00112425" w:rsidRDefault="007779B6" w:rsidP="00BA771A">
      <w:pPr>
        <w:keepNext/>
        <w:keepLines/>
        <w:jc w:val="both"/>
        <w:rPr>
          <w:rFonts w:ascii="Tahoma" w:hAnsi="Tahoma" w:cs="Tahoma"/>
          <w:i/>
          <w:sz w:val="18"/>
          <w:szCs w:val="18"/>
        </w:rPr>
      </w:pPr>
    </w:p>
    <w:p w14:paraId="6D44D1D2" w14:textId="77777777" w:rsidR="007779B6" w:rsidRPr="00112425" w:rsidRDefault="007779B6" w:rsidP="00BA771A">
      <w:pPr>
        <w:keepNext/>
        <w:keepLines/>
        <w:jc w:val="both"/>
        <w:rPr>
          <w:rFonts w:ascii="Tahoma" w:hAnsi="Tahoma" w:cs="Tahoma"/>
          <w:i/>
          <w:sz w:val="18"/>
          <w:szCs w:val="18"/>
        </w:rPr>
      </w:pPr>
    </w:p>
    <w:p w14:paraId="04326558" w14:textId="77777777" w:rsidR="007779B6" w:rsidRPr="00112425" w:rsidRDefault="007779B6" w:rsidP="00BA771A">
      <w:pPr>
        <w:keepNext/>
        <w:keepLines/>
        <w:jc w:val="both"/>
        <w:rPr>
          <w:rFonts w:ascii="Tahoma" w:hAnsi="Tahoma" w:cs="Tahoma"/>
          <w:i/>
          <w:sz w:val="18"/>
          <w:szCs w:val="18"/>
        </w:rPr>
      </w:pPr>
    </w:p>
    <w:p w14:paraId="1C66A4C8" w14:textId="77777777" w:rsidR="007779B6" w:rsidRPr="00112425" w:rsidRDefault="007779B6" w:rsidP="00BA771A">
      <w:pPr>
        <w:keepNext/>
        <w:keepLines/>
        <w:jc w:val="both"/>
        <w:rPr>
          <w:rFonts w:ascii="Tahoma" w:hAnsi="Tahoma" w:cs="Tahoma"/>
          <w:i/>
          <w:sz w:val="18"/>
          <w:szCs w:val="18"/>
        </w:rPr>
      </w:pPr>
    </w:p>
    <w:p w14:paraId="28CC4EE5" w14:textId="77777777" w:rsidR="007779B6" w:rsidRPr="00112425" w:rsidRDefault="007779B6" w:rsidP="00BA771A">
      <w:pPr>
        <w:keepNext/>
        <w:keepLines/>
        <w:jc w:val="both"/>
        <w:rPr>
          <w:rFonts w:ascii="Tahoma" w:hAnsi="Tahoma" w:cs="Tahoma"/>
          <w:i/>
          <w:sz w:val="18"/>
          <w:szCs w:val="18"/>
        </w:rPr>
      </w:pPr>
    </w:p>
    <w:p w14:paraId="40FB708C" w14:textId="77777777" w:rsidR="007779B6" w:rsidRPr="00112425" w:rsidRDefault="007779B6" w:rsidP="00BA771A">
      <w:pPr>
        <w:keepNext/>
        <w:keepLines/>
        <w:jc w:val="both"/>
        <w:rPr>
          <w:rFonts w:ascii="Tahoma" w:hAnsi="Tahoma" w:cs="Tahoma"/>
          <w:i/>
          <w:sz w:val="18"/>
          <w:szCs w:val="18"/>
        </w:rPr>
      </w:pPr>
    </w:p>
    <w:p w14:paraId="09197E09" w14:textId="77777777" w:rsidR="007779B6" w:rsidRPr="00112425" w:rsidRDefault="007779B6" w:rsidP="00BA771A">
      <w:pPr>
        <w:keepNext/>
        <w:keepLines/>
        <w:jc w:val="both"/>
        <w:rPr>
          <w:rFonts w:ascii="Tahoma" w:hAnsi="Tahoma" w:cs="Tahoma"/>
          <w:i/>
          <w:sz w:val="18"/>
          <w:szCs w:val="18"/>
        </w:rPr>
      </w:pPr>
    </w:p>
    <w:p w14:paraId="3204C436" w14:textId="77777777" w:rsidR="007779B6" w:rsidRPr="00112425" w:rsidRDefault="007779B6" w:rsidP="00BA771A">
      <w:pPr>
        <w:keepNext/>
        <w:keepLines/>
        <w:jc w:val="both"/>
        <w:rPr>
          <w:rFonts w:ascii="Tahoma" w:hAnsi="Tahoma" w:cs="Tahoma"/>
          <w:i/>
          <w:sz w:val="18"/>
          <w:szCs w:val="18"/>
        </w:rPr>
      </w:pPr>
    </w:p>
    <w:p w14:paraId="7BE81425" w14:textId="77777777" w:rsidR="007779B6" w:rsidRPr="00112425" w:rsidRDefault="007779B6" w:rsidP="00BA771A">
      <w:pPr>
        <w:keepNext/>
        <w:keepLines/>
        <w:jc w:val="both"/>
        <w:rPr>
          <w:rFonts w:ascii="Tahoma" w:hAnsi="Tahoma" w:cs="Tahoma"/>
          <w:i/>
          <w:sz w:val="18"/>
          <w:szCs w:val="18"/>
        </w:rPr>
      </w:pPr>
    </w:p>
    <w:p w14:paraId="1159C90E" w14:textId="77777777" w:rsidR="007779B6" w:rsidRPr="00112425" w:rsidRDefault="007779B6" w:rsidP="00BA771A">
      <w:pPr>
        <w:keepNext/>
        <w:keepLines/>
        <w:jc w:val="both"/>
        <w:rPr>
          <w:rFonts w:ascii="Tahoma" w:hAnsi="Tahoma" w:cs="Tahoma"/>
          <w:i/>
          <w:sz w:val="18"/>
          <w:szCs w:val="18"/>
        </w:rPr>
      </w:pPr>
    </w:p>
    <w:p w14:paraId="3C82CA12" w14:textId="77777777" w:rsidR="007779B6" w:rsidRPr="00112425" w:rsidRDefault="007779B6" w:rsidP="00BA771A">
      <w:pPr>
        <w:keepNext/>
        <w:keepLines/>
        <w:jc w:val="both"/>
        <w:rPr>
          <w:rFonts w:ascii="Tahoma" w:hAnsi="Tahoma" w:cs="Tahoma"/>
          <w:i/>
          <w:sz w:val="18"/>
          <w:szCs w:val="18"/>
        </w:rPr>
      </w:pPr>
    </w:p>
    <w:p w14:paraId="008EDFEC" w14:textId="77777777" w:rsidR="007779B6" w:rsidRPr="00112425" w:rsidRDefault="007779B6" w:rsidP="00BA771A">
      <w:pPr>
        <w:keepNext/>
        <w:keepLines/>
        <w:jc w:val="both"/>
        <w:rPr>
          <w:rFonts w:ascii="Tahoma" w:hAnsi="Tahoma" w:cs="Tahoma"/>
          <w:i/>
          <w:sz w:val="18"/>
          <w:szCs w:val="18"/>
        </w:rPr>
      </w:pPr>
    </w:p>
    <w:p w14:paraId="043109E0" w14:textId="77777777" w:rsidR="007779B6" w:rsidRPr="00112425" w:rsidRDefault="007779B6" w:rsidP="00BA771A">
      <w:pPr>
        <w:keepNext/>
        <w:keepLines/>
        <w:jc w:val="both"/>
        <w:rPr>
          <w:rFonts w:ascii="Tahoma" w:hAnsi="Tahoma" w:cs="Tahoma"/>
          <w:i/>
          <w:sz w:val="18"/>
          <w:szCs w:val="18"/>
        </w:rPr>
      </w:pPr>
    </w:p>
    <w:p w14:paraId="68547F23" w14:textId="77777777" w:rsidR="007779B6" w:rsidRPr="00112425" w:rsidRDefault="007779B6" w:rsidP="00BA771A">
      <w:pPr>
        <w:keepNext/>
        <w:keepLines/>
        <w:jc w:val="both"/>
        <w:rPr>
          <w:rFonts w:ascii="Tahoma" w:hAnsi="Tahoma" w:cs="Tahoma"/>
          <w:i/>
          <w:sz w:val="18"/>
          <w:szCs w:val="18"/>
        </w:rPr>
      </w:pPr>
    </w:p>
    <w:p w14:paraId="0C9E3FDC" w14:textId="77777777" w:rsidR="007779B6" w:rsidRPr="00112425" w:rsidRDefault="007779B6" w:rsidP="00BA771A">
      <w:pPr>
        <w:keepNext/>
        <w:keepLines/>
        <w:jc w:val="both"/>
        <w:rPr>
          <w:rFonts w:ascii="Tahoma" w:hAnsi="Tahoma" w:cs="Tahoma"/>
          <w:i/>
          <w:sz w:val="18"/>
          <w:szCs w:val="18"/>
        </w:rPr>
      </w:pPr>
    </w:p>
    <w:p w14:paraId="2E04A2DB" w14:textId="77777777" w:rsidR="007779B6" w:rsidRPr="00112425" w:rsidRDefault="007779B6" w:rsidP="00BA771A">
      <w:pPr>
        <w:keepNext/>
        <w:keepLines/>
        <w:jc w:val="both"/>
        <w:rPr>
          <w:rFonts w:ascii="Tahoma" w:hAnsi="Tahoma" w:cs="Tahoma"/>
          <w:i/>
          <w:sz w:val="18"/>
          <w:szCs w:val="18"/>
        </w:rPr>
      </w:pPr>
    </w:p>
    <w:p w14:paraId="02E86D6D" w14:textId="77777777" w:rsidR="007779B6" w:rsidRPr="00112425" w:rsidRDefault="007779B6" w:rsidP="00BA771A">
      <w:pPr>
        <w:keepNext/>
        <w:keepLines/>
        <w:jc w:val="both"/>
        <w:rPr>
          <w:rFonts w:ascii="Tahoma" w:hAnsi="Tahoma" w:cs="Tahoma"/>
          <w:i/>
          <w:sz w:val="18"/>
          <w:szCs w:val="18"/>
        </w:rPr>
      </w:pPr>
    </w:p>
    <w:p w14:paraId="29BA951D" w14:textId="77777777" w:rsidR="007779B6" w:rsidRPr="00112425" w:rsidRDefault="007779B6" w:rsidP="00BA771A">
      <w:pPr>
        <w:keepNext/>
        <w:keepLines/>
        <w:jc w:val="both"/>
        <w:rPr>
          <w:rFonts w:ascii="Tahoma" w:hAnsi="Tahoma" w:cs="Tahoma"/>
          <w:i/>
          <w:sz w:val="18"/>
          <w:szCs w:val="18"/>
        </w:rPr>
      </w:pPr>
    </w:p>
    <w:p w14:paraId="75F73AF2" w14:textId="77777777" w:rsidR="007779B6" w:rsidRPr="00112425" w:rsidRDefault="007779B6" w:rsidP="00BA771A">
      <w:pPr>
        <w:keepNext/>
        <w:keepLines/>
        <w:jc w:val="both"/>
        <w:rPr>
          <w:rFonts w:ascii="Tahoma" w:hAnsi="Tahoma" w:cs="Tahoma"/>
          <w:i/>
          <w:sz w:val="18"/>
          <w:szCs w:val="18"/>
        </w:rPr>
      </w:pPr>
    </w:p>
    <w:p w14:paraId="289D5CB6" w14:textId="77777777" w:rsidR="007779B6" w:rsidRPr="00112425" w:rsidRDefault="007779B6" w:rsidP="00BA771A">
      <w:pPr>
        <w:keepNext/>
        <w:keepLines/>
        <w:jc w:val="both"/>
        <w:rPr>
          <w:rFonts w:ascii="Tahoma" w:hAnsi="Tahoma" w:cs="Tahoma"/>
          <w:i/>
          <w:sz w:val="18"/>
          <w:szCs w:val="18"/>
        </w:rPr>
      </w:pPr>
    </w:p>
    <w:p w14:paraId="37FA8344" w14:textId="77777777" w:rsidR="007779B6" w:rsidRPr="00112425" w:rsidRDefault="007779B6" w:rsidP="00BA771A">
      <w:pPr>
        <w:keepNext/>
        <w:keepLines/>
        <w:jc w:val="both"/>
        <w:rPr>
          <w:rFonts w:ascii="Tahoma" w:hAnsi="Tahoma" w:cs="Tahoma"/>
          <w:i/>
          <w:sz w:val="18"/>
          <w:szCs w:val="18"/>
        </w:rPr>
      </w:pPr>
    </w:p>
    <w:p w14:paraId="208A96AE" w14:textId="77777777" w:rsidR="007779B6" w:rsidRPr="00112425" w:rsidRDefault="007779B6" w:rsidP="00BA771A">
      <w:pPr>
        <w:keepNext/>
        <w:keepLines/>
        <w:jc w:val="both"/>
        <w:rPr>
          <w:rFonts w:ascii="Tahoma" w:hAnsi="Tahoma" w:cs="Tahoma"/>
          <w:i/>
          <w:sz w:val="18"/>
          <w:szCs w:val="18"/>
        </w:rPr>
      </w:pPr>
    </w:p>
    <w:p w14:paraId="7FC355EB" w14:textId="77777777" w:rsidR="007779B6" w:rsidRPr="00112425" w:rsidRDefault="007779B6" w:rsidP="00BA771A">
      <w:pPr>
        <w:keepNext/>
        <w:keepLines/>
        <w:jc w:val="both"/>
        <w:rPr>
          <w:rFonts w:ascii="Tahoma" w:hAnsi="Tahoma" w:cs="Tahoma"/>
          <w:i/>
          <w:sz w:val="18"/>
          <w:szCs w:val="18"/>
        </w:rPr>
      </w:pPr>
    </w:p>
    <w:p w14:paraId="03C407DE" w14:textId="77777777" w:rsidR="007779B6" w:rsidRPr="00112425" w:rsidRDefault="007779B6" w:rsidP="00BA771A">
      <w:pPr>
        <w:keepNext/>
        <w:keepLines/>
        <w:jc w:val="both"/>
        <w:rPr>
          <w:rFonts w:ascii="Tahoma" w:hAnsi="Tahoma" w:cs="Tahoma"/>
          <w:i/>
          <w:sz w:val="18"/>
          <w:szCs w:val="18"/>
        </w:rPr>
      </w:pPr>
    </w:p>
    <w:p w14:paraId="126E8DEB" w14:textId="77777777" w:rsidR="007779B6" w:rsidRPr="00112425" w:rsidRDefault="007779B6" w:rsidP="00BA771A">
      <w:pPr>
        <w:keepNext/>
        <w:keepLines/>
        <w:jc w:val="both"/>
        <w:rPr>
          <w:rFonts w:ascii="Tahoma" w:hAnsi="Tahoma" w:cs="Tahoma"/>
          <w:i/>
          <w:sz w:val="18"/>
          <w:szCs w:val="18"/>
        </w:rPr>
      </w:pPr>
    </w:p>
    <w:p w14:paraId="364721AD" w14:textId="77777777" w:rsidR="007779B6" w:rsidRPr="00112425" w:rsidRDefault="007779B6" w:rsidP="00BA771A">
      <w:pPr>
        <w:keepNext/>
        <w:keepLines/>
        <w:jc w:val="both"/>
        <w:rPr>
          <w:rFonts w:ascii="Tahoma" w:hAnsi="Tahoma" w:cs="Tahoma"/>
          <w:i/>
          <w:sz w:val="18"/>
          <w:szCs w:val="18"/>
        </w:rPr>
      </w:pPr>
    </w:p>
    <w:p w14:paraId="61E3B141" w14:textId="77777777" w:rsidR="007779B6" w:rsidRPr="00112425" w:rsidRDefault="007779B6" w:rsidP="00BA771A">
      <w:pPr>
        <w:keepNext/>
        <w:keepLines/>
        <w:jc w:val="both"/>
        <w:rPr>
          <w:rFonts w:ascii="Tahoma" w:hAnsi="Tahoma" w:cs="Tahoma"/>
          <w:i/>
          <w:sz w:val="18"/>
          <w:szCs w:val="18"/>
        </w:rPr>
      </w:pPr>
    </w:p>
    <w:p w14:paraId="7713E86C" w14:textId="77777777" w:rsidR="007779B6" w:rsidRPr="00112425" w:rsidRDefault="007779B6" w:rsidP="00BA771A">
      <w:pPr>
        <w:keepNext/>
        <w:keepLines/>
        <w:jc w:val="both"/>
        <w:rPr>
          <w:rFonts w:ascii="Tahoma" w:hAnsi="Tahoma" w:cs="Tahoma"/>
          <w:i/>
          <w:sz w:val="18"/>
          <w:szCs w:val="18"/>
        </w:rPr>
      </w:pPr>
    </w:p>
    <w:p w14:paraId="51C860F5" w14:textId="77777777" w:rsidR="007779B6" w:rsidRPr="00112425" w:rsidRDefault="007779B6" w:rsidP="00BA771A">
      <w:pPr>
        <w:keepNext/>
        <w:keepLines/>
        <w:jc w:val="both"/>
        <w:rPr>
          <w:rFonts w:ascii="Tahoma" w:hAnsi="Tahoma" w:cs="Tahoma"/>
          <w:i/>
          <w:sz w:val="18"/>
          <w:szCs w:val="18"/>
        </w:rPr>
      </w:pPr>
    </w:p>
    <w:p w14:paraId="0F3C7C3C" w14:textId="77777777" w:rsidR="00C80EDD" w:rsidRPr="00112425" w:rsidRDefault="00C80EDD" w:rsidP="00BA771A">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14:paraId="71DBCEA3" w14:textId="77777777" w:rsidTr="00F9284A">
        <w:tc>
          <w:tcPr>
            <w:tcW w:w="7722" w:type="dxa"/>
          </w:tcPr>
          <w:p w14:paraId="1E76CC7C" w14:textId="77777777" w:rsidR="00CE2724" w:rsidRPr="00112425" w:rsidRDefault="00CE2724" w:rsidP="00BA771A">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4E8F7DD9" w14:textId="77777777" w:rsidR="00CE2724" w:rsidRPr="00112425" w:rsidRDefault="00CE2724" w:rsidP="00BA771A">
            <w:pPr>
              <w:keepNext/>
              <w:keepLines/>
              <w:jc w:val="both"/>
              <w:rPr>
                <w:rFonts w:ascii="Tahoma" w:hAnsi="Tahoma" w:cs="Tahoma"/>
                <w:b/>
                <w:i/>
              </w:rPr>
            </w:pPr>
            <w:r w:rsidRPr="00112425">
              <w:rPr>
                <w:rFonts w:ascii="Tahoma" w:hAnsi="Tahoma" w:cs="Tahoma"/>
                <w:b/>
                <w:i/>
              </w:rPr>
              <w:t>Priloga 2</w:t>
            </w:r>
          </w:p>
        </w:tc>
      </w:tr>
    </w:tbl>
    <w:p w14:paraId="18933722" w14:textId="77777777" w:rsidR="00BB593C" w:rsidRPr="00112425" w:rsidRDefault="00BB593C" w:rsidP="00BA771A">
      <w:pPr>
        <w:keepNext/>
        <w:keepLines/>
        <w:jc w:val="both"/>
        <w:rPr>
          <w:rFonts w:ascii="Tahoma" w:hAnsi="Tahoma" w:cs="Tahoma"/>
          <w:b/>
        </w:rPr>
      </w:pPr>
    </w:p>
    <w:p w14:paraId="62B6C6D3" w14:textId="245B26A2" w:rsidR="00D72CAD" w:rsidRPr="00112425" w:rsidRDefault="0013381C" w:rsidP="00BA771A">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7C65D2">
        <w:rPr>
          <w:rFonts w:ascii="Tahoma" w:hAnsi="Tahoma" w:cs="Tahoma"/>
          <w:b/>
        </w:rPr>
        <w:t>VKS-103/22</w:t>
      </w:r>
      <w:r w:rsidR="005350AC"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p w14:paraId="18F684B1" w14:textId="77777777" w:rsidR="007C70A1" w:rsidRPr="00112425" w:rsidRDefault="007C70A1" w:rsidP="00BA771A">
      <w:pPr>
        <w:keepNext/>
        <w:keepLines/>
        <w:jc w:val="both"/>
        <w:rPr>
          <w:rFonts w:ascii="Tahoma" w:hAnsi="Tahoma" w:cs="Tahoma"/>
        </w:rPr>
      </w:pPr>
    </w:p>
    <w:p w14:paraId="444D2D54" w14:textId="77777777" w:rsidR="008827E0" w:rsidRPr="00112425" w:rsidRDefault="00D94021" w:rsidP="00BA771A">
      <w:pPr>
        <w:keepNext/>
        <w:keepLines/>
        <w:ind w:left="1080" w:hanging="1080"/>
        <w:jc w:val="both"/>
        <w:rPr>
          <w:rFonts w:ascii="Tahoma" w:hAnsi="Tahoma" w:cs="Tahoma"/>
          <w:b/>
        </w:rPr>
      </w:pPr>
      <w:r w:rsidRPr="00112425">
        <w:rPr>
          <w:rFonts w:ascii="Tahoma" w:hAnsi="Tahoma" w:cs="Tahoma"/>
          <w:b/>
        </w:rPr>
        <w:t xml:space="preserve"> </w:t>
      </w:r>
    </w:p>
    <w:p w14:paraId="5FD0BDBD" w14:textId="77777777" w:rsidR="00B94379" w:rsidRPr="00112425" w:rsidRDefault="00B94379" w:rsidP="00BA771A">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06778FA0" w14:textId="77777777" w:rsidTr="001B1358">
        <w:tc>
          <w:tcPr>
            <w:tcW w:w="1688" w:type="dxa"/>
          </w:tcPr>
          <w:p w14:paraId="660BEDC6" w14:textId="77777777" w:rsidR="00FF3C2E" w:rsidRPr="00112425" w:rsidRDefault="00FF3C2E" w:rsidP="00BA771A">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72ADB744" w14:textId="77777777" w:rsidR="00FF3C2E" w:rsidRPr="00112425" w:rsidRDefault="00FF3C2E" w:rsidP="00BA771A">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0D5CB2F4" w14:textId="77777777" w:rsidR="00FF3C2E" w:rsidRPr="00112425" w:rsidRDefault="00FF3C2E" w:rsidP="00BA771A">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3849E8DF" w14:textId="77777777" w:rsidR="00FF3C2E" w:rsidRPr="00112425" w:rsidRDefault="00FF3C2E" w:rsidP="00BA771A">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33CDB415" w14:textId="77777777" w:rsidR="00D72CAD" w:rsidRPr="00112425" w:rsidRDefault="00D72CAD" w:rsidP="00BA771A">
      <w:pPr>
        <w:keepNext/>
        <w:keepLines/>
        <w:tabs>
          <w:tab w:val="num" w:pos="426"/>
        </w:tabs>
        <w:rPr>
          <w:rFonts w:ascii="Tahoma" w:hAnsi="Tahoma" w:cs="Tahoma"/>
          <w:b/>
        </w:rPr>
      </w:pPr>
    </w:p>
    <w:p w14:paraId="758263FD" w14:textId="77777777" w:rsidR="00D72CAD" w:rsidRPr="00112425" w:rsidRDefault="00D72CAD" w:rsidP="00BA771A">
      <w:pPr>
        <w:keepNext/>
        <w:keepLines/>
        <w:tabs>
          <w:tab w:val="num" w:pos="426"/>
        </w:tabs>
        <w:rPr>
          <w:rFonts w:ascii="Tahoma" w:hAnsi="Tahoma" w:cs="Tahoma"/>
          <w:b/>
        </w:rPr>
      </w:pPr>
    </w:p>
    <w:p w14:paraId="2642E35D" w14:textId="77777777" w:rsidR="00DB7430" w:rsidRPr="00112425" w:rsidRDefault="000E1BF4" w:rsidP="00BA771A">
      <w:pPr>
        <w:keepNext/>
        <w:keepLines/>
        <w:numPr>
          <w:ilvl w:val="0"/>
          <w:numId w:val="36"/>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6F192366" w14:textId="77777777" w:rsidR="00484E32" w:rsidRDefault="00484E32" w:rsidP="00BA771A">
      <w:pPr>
        <w:keepNext/>
        <w:keepLines/>
        <w:spacing w:after="60"/>
        <w:rPr>
          <w:rFonts w:ascii="Tahoma" w:hAnsi="Tahoma" w:cs="Tahoma"/>
          <w:b/>
          <w:sz w:val="16"/>
          <w:szCs w:val="16"/>
        </w:rPr>
      </w:pPr>
    </w:p>
    <w:p w14:paraId="326FFE3C" w14:textId="77777777" w:rsidR="00DE5777" w:rsidRDefault="00DE5777" w:rsidP="00BA771A">
      <w:pPr>
        <w:keepNext/>
        <w:keepLines/>
        <w:spacing w:after="60"/>
        <w:rPr>
          <w:rFonts w:ascii="Tahoma" w:hAnsi="Tahoma" w:cs="Tahoma"/>
          <w:b/>
          <w:sz w:val="16"/>
          <w:szCs w:val="16"/>
        </w:rPr>
      </w:pPr>
    </w:p>
    <w:tbl>
      <w:tblPr>
        <w:tblStyle w:val="Tabelamrea1"/>
        <w:tblW w:w="9104" w:type="dxa"/>
        <w:tblInd w:w="108" w:type="dxa"/>
        <w:tblLook w:val="04A0" w:firstRow="1" w:lastRow="0" w:firstColumn="1" w:lastColumn="0" w:noHBand="0" w:noVBand="1"/>
      </w:tblPr>
      <w:tblGrid>
        <w:gridCol w:w="6663"/>
        <w:gridCol w:w="2441"/>
      </w:tblGrid>
      <w:tr w:rsidR="00EF3FF3" w:rsidRPr="00112425" w14:paraId="47EA576A" w14:textId="77777777" w:rsidTr="003D7413">
        <w:trPr>
          <w:trHeight w:val="438"/>
        </w:trPr>
        <w:tc>
          <w:tcPr>
            <w:tcW w:w="6663" w:type="dxa"/>
            <w:vAlign w:val="bottom"/>
          </w:tcPr>
          <w:p w14:paraId="0D791925" w14:textId="77777777" w:rsidR="00EF3FF3" w:rsidRPr="00262952" w:rsidRDefault="00EF3FF3" w:rsidP="00BA771A">
            <w:pPr>
              <w:keepNext/>
              <w:keepLines/>
              <w:spacing w:before="120" w:after="120"/>
              <w:rPr>
                <w:rFonts w:ascii="Tahoma" w:eastAsia="Calibri" w:hAnsi="Tahoma" w:cs="Tahoma"/>
                <w:lang w:eastAsia="en-US"/>
              </w:rPr>
            </w:pPr>
            <w:r w:rsidRPr="00262952">
              <w:rPr>
                <w:rFonts w:ascii="Tahoma" w:eastAsia="Calibri" w:hAnsi="Tahoma" w:cs="Tahoma"/>
                <w:lang w:eastAsia="en-US"/>
              </w:rPr>
              <w:t xml:space="preserve">OBNOVA </w:t>
            </w:r>
            <w:r w:rsidR="00F93CED" w:rsidRPr="00262952">
              <w:rPr>
                <w:rFonts w:ascii="Tahoma" w:eastAsia="Calibri" w:hAnsi="Tahoma" w:cs="Tahoma"/>
                <w:lang w:eastAsia="en-US"/>
              </w:rPr>
              <w:t xml:space="preserve">JAVNEGA </w:t>
            </w:r>
            <w:r w:rsidRPr="00262952">
              <w:rPr>
                <w:rFonts w:ascii="Tahoma" w:eastAsia="Calibri" w:hAnsi="Tahoma" w:cs="Tahoma"/>
                <w:lang w:eastAsia="en-US"/>
              </w:rPr>
              <w:t xml:space="preserve">VODOVODA </w:t>
            </w:r>
          </w:p>
        </w:tc>
        <w:tc>
          <w:tcPr>
            <w:tcW w:w="2441" w:type="dxa"/>
            <w:vAlign w:val="bottom"/>
          </w:tcPr>
          <w:p w14:paraId="79C64FA5" w14:textId="77777777" w:rsidR="00EF3FF3" w:rsidRPr="00EF3FF3" w:rsidRDefault="00EF3FF3" w:rsidP="00BA771A">
            <w:pPr>
              <w:keepNext/>
              <w:keepLines/>
              <w:spacing w:before="120" w:after="120"/>
              <w:jc w:val="right"/>
              <w:rPr>
                <w:rFonts w:ascii="Tahoma" w:eastAsia="Calibri" w:hAnsi="Tahoma" w:cs="Tahoma"/>
                <w:lang w:eastAsia="en-US"/>
              </w:rPr>
            </w:pPr>
            <w:r w:rsidRPr="00EF3FF3">
              <w:rPr>
                <w:rFonts w:ascii="Tahoma" w:eastAsia="Calibri" w:hAnsi="Tahoma" w:cs="Tahoma"/>
                <w:lang w:eastAsia="en-US"/>
              </w:rPr>
              <w:t>EUR</w:t>
            </w:r>
          </w:p>
        </w:tc>
      </w:tr>
      <w:tr w:rsidR="00EF3FF3" w:rsidRPr="00112425" w14:paraId="4658D469" w14:textId="77777777" w:rsidTr="003D7413">
        <w:trPr>
          <w:trHeight w:val="438"/>
        </w:trPr>
        <w:tc>
          <w:tcPr>
            <w:tcW w:w="6663" w:type="dxa"/>
            <w:vAlign w:val="bottom"/>
          </w:tcPr>
          <w:p w14:paraId="04285BB2" w14:textId="77777777" w:rsidR="00EF3FF3" w:rsidRPr="00262952" w:rsidRDefault="00EF3FF3" w:rsidP="00BA771A">
            <w:pPr>
              <w:keepNext/>
              <w:keepLines/>
              <w:spacing w:before="120" w:after="120"/>
              <w:rPr>
                <w:rFonts w:ascii="Tahoma" w:eastAsia="Calibri" w:hAnsi="Tahoma" w:cs="Tahoma"/>
                <w:color w:val="FF0000"/>
                <w:lang w:eastAsia="en-US"/>
              </w:rPr>
            </w:pPr>
            <w:r w:rsidRPr="00262952">
              <w:rPr>
                <w:rFonts w:ascii="Tahoma" w:eastAsia="Calibri" w:hAnsi="Tahoma" w:cs="Tahoma"/>
                <w:lang w:eastAsia="en-US"/>
              </w:rPr>
              <w:t xml:space="preserve">OBNOVA </w:t>
            </w:r>
            <w:r w:rsidR="004939D0" w:rsidRPr="00262952">
              <w:rPr>
                <w:rFonts w:ascii="Tahoma" w:eastAsia="Frutiger" w:hAnsi="Tahoma" w:cs="Tahoma"/>
              </w:rPr>
              <w:t>HIŠNIH VODOVODNIH PRIKLJUČKOV</w:t>
            </w:r>
          </w:p>
        </w:tc>
        <w:tc>
          <w:tcPr>
            <w:tcW w:w="2441" w:type="dxa"/>
            <w:vAlign w:val="bottom"/>
          </w:tcPr>
          <w:p w14:paraId="1B527B81" w14:textId="77777777" w:rsidR="00EF3FF3" w:rsidRPr="004C6231" w:rsidRDefault="00EF3FF3" w:rsidP="00BA771A">
            <w:pPr>
              <w:keepNext/>
              <w:keepLines/>
              <w:spacing w:before="120" w:after="120"/>
              <w:jc w:val="right"/>
              <w:rPr>
                <w:rFonts w:ascii="Tahoma" w:eastAsia="Calibri" w:hAnsi="Tahoma" w:cs="Tahoma"/>
                <w:color w:val="FF0000"/>
                <w:lang w:eastAsia="en-US"/>
              </w:rPr>
            </w:pPr>
            <w:r w:rsidRPr="00FC65F1">
              <w:rPr>
                <w:rFonts w:ascii="Tahoma" w:eastAsia="Calibri" w:hAnsi="Tahoma" w:cs="Tahoma"/>
                <w:color w:val="000000" w:themeColor="text1"/>
                <w:lang w:eastAsia="en-US"/>
              </w:rPr>
              <w:t>EUR</w:t>
            </w:r>
          </w:p>
        </w:tc>
      </w:tr>
      <w:tr w:rsidR="00EF3FF3" w:rsidRPr="00112425" w14:paraId="358356F9" w14:textId="77777777" w:rsidTr="003D7413">
        <w:trPr>
          <w:trHeight w:val="438"/>
        </w:trPr>
        <w:tc>
          <w:tcPr>
            <w:tcW w:w="6663" w:type="dxa"/>
            <w:vAlign w:val="bottom"/>
          </w:tcPr>
          <w:p w14:paraId="58D9A419" w14:textId="77777777" w:rsidR="00EF3FF3" w:rsidRPr="00262952" w:rsidRDefault="00EF3FF3" w:rsidP="00BA771A">
            <w:pPr>
              <w:keepNext/>
              <w:keepLines/>
              <w:spacing w:before="120" w:after="120"/>
              <w:rPr>
                <w:rFonts w:ascii="Tahoma" w:eastAsia="Calibri" w:hAnsi="Tahoma" w:cs="Tahoma"/>
                <w:lang w:eastAsia="en-US"/>
              </w:rPr>
            </w:pPr>
            <w:r w:rsidRPr="00262952">
              <w:rPr>
                <w:rFonts w:ascii="Tahoma" w:eastAsia="Calibri" w:hAnsi="Tahoma" w:cs="Tahoma"/>
                <w:lang w:eastAsia="en-US"/>
              </w:rPr>
              <w:t>OBNOVA KANALIZACIJE</w:t>
            </w:r>
          </w:p>
        </w:tc>
        <w:tc>
          <w:tcPr>
            <w:tcW w:w="2441" w:type="dxa"/>
            <w:vAlign w:val="bottom"/>
          </w:tcPr>
          <w:p w14:paraId="307938C3" w14:textId="77777777" w:rsidR="00EF3FF3" w:rsidRPr="00EF3FF3" w:rsidRDefault="00EF3FF3" w:rsidP="00BA771A">
            <w:pPr>
              <w:keepNext/>
              <w:keepLines/>
              <w:spacing w:before="120" w:after="120"/>
              <w:jc w:val="right"/>
              <w:rPr>
                <w:rFonts w:ascii="Tahoma" w:eastAsia="Calibri" w:hAnsi="Tahoma" w:cs="Tahoma"/>
                <w:lang w:eastAsia="en-US"/>
              </w:rPr>
            </w:pPr>
            <w:r w:rsidRPr="00EF3FF3">
              <w:rPr>
                <w:rFonts w:ascii="Tahoma" w:eastAsia="Calibri" w:hAnsi="Tahoma" w:cs="Tahoma"/>
                <w:lang w:eastAsia="en-US"/>
              </w:rPr>
              <w:t>EUR</w:t>
            </w:r>
          </w:p>
        </w:tc>
      </w:tr>
      <w:tr w:rsidR="00D23F54" w:rsidRPr="00112425" w14:paraId="3F19DBAC" w14:textId="77777777" w:rsidTr="003D7413">
        <w:trPr>
          <w:trHeight w:val="438"/>
        </w:trPr>
        <w:tc>
          <w:tcPr>
            <w:tcW w:w="6663" w:type="dxa"/>
            <w:vAlign w:val="bottom"/>
          </w:tcPr>
          <w:p w14:paraId="0AAC68E6" w14:textId="77777777" w:rsidR="00D23F54" w:rsidRPr="00262952" w:rsidRDefault="00D23F54" w:rsidP="00BA771A">
            <w:pPr>
              <w:keepNext/>
              <w:keepLines/>
              <w:spacing w:before="120" w:after="120"/>
              <w:rPr>
                <w:rFonts w:ascii="Tahoma" w:eastAsia="Calibri" w:hAnsi="Tahoma" w:cs="Tahoma"/>
                <w:b/>
                <w:lang w:eastAsia="en-US"/>
              </w:rPr>
            </w:pPr>
            <w:r w:rsidRPr="00262952">
              <w:rPr>
                <w:rFonts w:ascii="Tahoma" w:eastAsia="Calibri" w:hAnsi="Tahoma" w:cs="Tahoma"/>
                <w:b/>
                <w:lang w:eastAsia="en-US"/>
              </w:rPr>
              <w:t>SKUPNA PONUDBENA VREDNOST V EUR BREZ DDV</w:t>
            </w:r>
          </w:p>
        </w:tc>
        <w:tc>
          <w:tcPr>
            <w:tcW w:w="2441" w:type="dxa"/>
            <w:vAlign w:val="bottom"/>
          </w:tcPr>
          <w:p w14:paraId="1340FC40" w14:textId="77777777" w:rsidR="00D23F54" w:rsidRPr="00112425" w:rsidRDefault="00D23F54" w:rsidP="00BA771A">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r w:rsidR="009B7908" w:rsidRPr="00112425" w14:paraId="4E6A6A9D" w14:textId="77777777" w:rsidTr="003D7413">
        <w:trPr>
          <w:trHeight w:val="438"/>
        </w:trPr>
        <w:tc>
          <w:tcPr>
            <w:tcW w:w="6663" w:type="dxa"/>
            <w:vAlign w:val="bottom"/>
          </w:tcPr>
          <w:p w14:paraId="5E0D26B5" w14:textId="77777777" w:rsidR="009B7908" w:rsidRPr="00262952" w:rsidRDefault="009B7908" w:rsidP="00BA771A">
            <w:pPr>
              <w:keepNext/>
              <w:keepLines/>
              <w:spacing w:before="120" w:after="120"/>
              <w:rPr>
                <w:rFonts w:ascii="Tahoma" w:eastAsia="Calibri" w:hAnsi="Tahoma" w:cs="Tahoma"/>
                <w:b/>
                <w:lang w:eastAsia="en-US"/>
              </w:rPr>
            </w:pPr>
            <w:r w:rsidRPr="00262952">
              <w:rPr>
                <w:rFonts w:ascii="Tahoma" w:eastAsia="Calibri" w:hAnsi="Tahoma" w:cs="Tahoma"/>
                <w:b/>
                <w:lang w:eastAsia="en-US"/>
              </w:rPr>
              <w:t>DDV 22 %</w:t>
            </w:r>
          </w:p>
        </w:tc>
        <w:tc>
          <w:tcPr>
            <w:tcW w:w="2441" w:type="dxa"/>
            <w:vAlign w:val="bottom"/>
          </w:tcPr>
          <w:p w14:paraId="3992C3B3" w14:textId="77777777" w:rsidR="009B7908" w:rsidRPr="009B7908" w:rsidRDefault="009B7908" w:rsidP="00BA771A">
            <w:pPr>
              <w:keepNext/>
              <w:keepLines/>
              <w:spacing w:before="120" w:after="120"/>
              <w:jc w:val="right"/>
              <w:rPr>
                <w:rFonts w:ascii="Tahoma" w:eastAsia="Calibri" w:hAnsi="Tahoma" w:cs="Tahoma"/>
                <w:lang w:eastAsia="en-US"/>
              </w:rPr>
            </w:pPr>
            <w:r w:rsidRPr="009B7908">
              <w:rPr>
                <w:rFonts w:ascii="Tahoma" w:eastAsia="Calibri" w:hAnsi="Tahoma" w:cs="Tahoma"/>
                <w:lang w:eastAsia="en-US"/>
              </w:rPr>
              <w:t>EUR</w:t>
            </w:r>
          </w:p>
        </w:tc>
      </w:tr>
      <w:tr w:rsidR="009B7908" w:rsidRPr="00112425" w14:paraId="55CBAA9A" w14:textId="77777777" w:rsidTr="003D7413">
        <w:trPr>
          <w:trHeight w:val="438"/>
        </w:trPr>
        <w:tc>
          <w:tcPr>
            <w:tcW w:w="6663" w:type="dxa"/>
            <w:vAlign w:val="bottom"/>
          </w:tcPr>
          <w:p w14:paraId="6388F8E7" w14:textId="77777777" w:rsidR="009B7908" w:rsidRPr="00262952" w:rsidRDefault="009B7908" w:rsidP="009B7908">
            <w:pPr>
              <w:keepNext/>
              <w:keepLines/>
              <w:spacing w:before="120" w:after="120"/>
              <w:rPr>
                <w:rFonts w:ascii="Tahoma" w:eastAsia="Calibri" w:hAnsi="Tahoma" w:cs="Tahoma"/>
                <w:b/>
                <w:lang w:eastAsia="en-US"/>
              </w:rPr>
            </w:pPr>
            <w:r w:rsidRPr="00262952">
              <w:rPr>
                <w:rFonts w:ascii="Tahoma" w:eastAsia="Calibri" w:hAnsi="Tahoma" w:cs="Tahoma"/>
                <w:b/>
                <w:lang w:eastAsia="en-US"/>
              </w:rPr>
              <w:t>SKUPNA PONUDBENA VREDNOST V EUR Z DDV</w:t>
            </w:r>
          </w:p>
        </w:tc>
        <w:tc>
          <w:tcPr>
            <w:tcW w:w="2441" w:type="dxa"/>
            <w:vAlign w:val="bottom"/>
          </w:tcPr>
          <w:p w14:paraId="18C19707" w14:textId="77777777" w:rsidR="009B7908" w:rsidRPr="00112425" w:rsidRDefault="009B7908" w:rsidP="00BA771A">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EUR</w:t>
            </w:r>
          </w:p>
        </w:tc>
      </w:tr>
    </w:tbl>
    <w:p w14:paraId="015CC598" w14:textId="77777777" w:rsidR="005455A5" w:rsidRDefault="005455A5" w:rsidP="00BA771A">
      <w:pPr>
        <w:keepNext/>
        <w:keepLines/>
        <w:spacing w:after="60"/>
        <w:rPr>
          <w:rFonts w:ascii="Tahoma" w:hAnsi="Tahoma" w:cs="Tahoma"/>
          <w:b/>
          <w:sz w:val="16"/>
          <w:szCs w:val="16"/>
        </w:rPr>
      </w:pPr>
    </w:p>
    <w:p w14:paraId="5F14FE0E" w14:textId="77777777" w:rsidR="00484E32" w:rsidRPr="00112425" w:rsidRDefault="00484E32" w:rsidP="00BA771A">
      <w:pPr>
        <w:keepNext/>
        <w:keepLines/>
        <w:rPr>
          <w:rFonts w:ascii="Tahoma" w:hAnsi="Tahoma" w:cs="Tahoma"/>
        </w:rPr>
      </w:pPr>
    </w:p>
    <w:p w14:paraId="436354E0" w14:textId="77777777" w:rsidR="00C3290F" w:rsidRPr="00112425" w:rsidRDefault="00C3290F" w:rsidP="00BA771A">
      <w:pPr>
        <w:keepNext/>
        <w:keepLines/>
        <w:numPr>
          <w:ilvl w:val="0"/>
          <w:numId w:val="36"/>
        </w:numPr>
        <w:tabs>
          <w:tab w:val="num" w:pos="426"/>
        </w:tabs>
        <w:ind w:left="0" w:firstLine="0"/>
        <w:rPr>
          <w:rFonts w:ascii="Tahoma" w:hAnsi="Tahoma" w:cs="Tahoma"/>
          <w:b/>
        </w:rPr>
      </w:pPr>
      <w:r w:rsidRPr="00112425">
        <w:rPr>
          <w:rFonts w:ascii="Tahoma" w:hAnsi="Tahoma" w:cs="Tahoma"/>
          <w:b/>
        </w:rPr>
        <w:t>KADRI</w:t>
      </w:r>
    </w:p>
    <w:p w14:paraId="54BBE8FE" w14:textId="77777777" w:rsidR="00C3290F" w:rsidRPr="00112425" w:rsidRDefault="00C3290F" w:rsidP="00BA771A">
      <w:pPr>
        <w:keepNext/>
        <w:keepLines/>
        <w:jc w:val="both"/>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173"/>
        <w:gridCol w:w="2410"/>
        <w:gridCol w:w="1701"/>
        <w:gridCol w:w="3289"/>
      </w:tblGrid>
      <w:tr w:rsidR="00CF105C" w:rsidRPr="00112425" w14:paraId="5862C7DF" w14:textId="77777777" w:rsidTr="00F9284A">
        <w:trPr>
          <w:trHeight w:val="290"/>
        </w:trPr>
        <w:tc>
          <w:tcPr>
            <w:tcW w:w="528" w:type="dxa"/>
            <w:tcBorders>
              <w:top w:val="single" w:sz="4" w:space="0" w:color="auto"/>
              <w:left w:val="single" w:sz="4" w:space="0" w:color="auto"/>
              <w:bottom w:val="single" w:sz="4" w:space="0" w:color="auto"/>
              <w:right w:val="single" w:sz="4" w:space="0" w:color="auto"/>
            </w:tcBorders>
          </w:tcPr>
          <w:p w14:paraId="47E64D63" w14:textId="77777777" w:rsidR="00CF105C" w:rsidRPr="00112425" w:rsidRDefault="00CF105C" w:rsidP="00BA771A">
            <w:pPr>
              <w:keepNext/>
              <w:keepLines/>
              <w:jc w:val="center"/>
              <w:rPr>
                <w:rFonts w:ascii="Tahoma" w:hAnsi="Tahoma" w:cs="Tahoma"/>
              </w:rPr>
            </w:pPr>
          </w:p>
        </w:tc>
        <w:tc>
          <w:tcPr>
            <w:tcW w:w="1173" w:type="dxa"/>
            <w:tcBorders>
              <w:top w:val="single" w:sz="4" w:space="0" w:color="auto"/>
              <w:left w:val="single" w:sz="4" w:space="0" w:color="auto"/>
              <w:bottom w:val="single" w:sz="4" w:space="0" w:color="auto"/>
              <w:right w:val="single" w:sz="4" w:space="0" w:color="auto"/>
            </w:tcBorders>
            <w:hideMark/>
          </w:tcPr>
          <w:p w14:paraId="6933A521" w14:textId="77777777" w:rsidR="00CF105C" w:rsidRPr="00112425" w:rsidRDefault="00CF105C" w:rsidP="00BA771A">
            <w:pPr>
              <w:keepNext/>
              <w:keepLines/>
              <w:spacing w:before="120" w:after="120"/>
              <w:jc w:val="center"/>
              <w:rPr>
                <w:rFonts w:ascii="Tahoma" w:hAnsi="Tahoma" w:cs="Tahoma"/>
              </w:rPr>
            </w:pPr>
          </w:p>
        </w:tc>
        <w:tc>
          <w:tcPr>
            <w:tcW w:w="2410" w:type="dxa"/>
            <w:tcBorders>
              <w:top w:val="single" w:sz="4" w:space="0" w:color="auto"/>
              <w:left w:val="single" w:sz="4" w:space="0" w:color="auto"/>
              <w:bottom w:val="single" w:sz="4" w:space="0" w:color="auto"/>
              <w:right w:val="single" w:sz="4" w:space="0" w:color="auto"/>
            </w:tcBorders>
            <w:hideMark/>
          </w:tcPr>
          <w:p w14:paraId="7D52DED7" w14:textId="77777777" w:rsidR="00CF105C" w:rsidRPr="00112425" w:rsidRDefault="00CF105C" w:rsidP="00BA771A">
            <w:pPr>
              <w:keepNext/>
              <w:keepLines/>
              <w:spacing w:before="120" w:after="120"/>
              <w:jc w:val="center"/>
              <w:rPr>
                <w:rFonts w:ascii="Tahoma" w:hAnsi="Tahoma" w:cs="Tahoma"/>
              </w:rPr>
            </w:pPr>
            <w:r w:rsidRPr="00112425">
              <w:rPr>
                <w:rFonts w:ascii="Tahoma" w:hAnsi="Tahoma" w:cs="Tahoma"/>
              </w:rPr>
              <w:t>Ime in priimek</w:t>
            </w:r>
          </w:p>
        </w:tc>
        <w:tc>
          <w:tcPr>
            <w:tcW w:w="1701" w:type="dxa"/>
            <w:tcBorders>
              <w:top w:val="single" w:sz="4" w:space="0" w:color="auto"/>
              <w:left w:val="single" w:sz="4" w:space="0" w:color="auto"/>
              <w:bottom w:val="single" w:sz="4" w:space="0" w:color="auto"/>
              <w:right w:val="single" w:sz="4" w:space="0" w:color="auto"/>
            </w:tcBorders>
          </w:tcPr>
          <w:p w14:paraId="6F3BE7F9" w14:textId="77777777" w:rsidR="00CF105C" w:rsidRPr="00112425" w:rsidRDefault="00CF105C" w:rsidP="00BA771A">
            <w:pPr>
              <w:keepNext/>
              <w:keepLines/>
              <w:spacing w:before="120" w:after="120"/>
              <w:jc w:val="center"/>
              <w:rPr>
                <w:rFonts w:ascii="Tahoma" w:hAnsi="Tahoma" w:cs="Tahoma"/>
              </w:rPr>
            </w:pPr>
            <w:r w:rsidRPr="00112425">
              <w:rPr>
                <w:rFonts w:ascii="Tahoma" w:hAnsi="Tahoma" w:cs="Tahoma"/>
              </w:rPr>
              <w:t>Št. IZS</w:t>
            </w:r>
          </w:p>
        </w:tc>
        <w:tc>
          <w:tcPr>
            <w:tcW w:w="3289" w:type="dxa"/>
            <w:tcBorders>
              <w:top w:val="single" w:sz="4" w:space="0" w:color="auto"/>
              <w:left w:val="single" w:sz="4" w:space="0" w:color="auto"/>
              <w:bottom w:val="single" w:sz="4" w:space="0" w:color="auto"/>
              <w:right w:val="single" w:sz="4" w:space="0" w:color="auto"/>
            </w:tcBorders>
          </w:tcPr>
          <w:p w14:paraId="683F1DB0" w14:textId="77777777" w:rsidR="00CF105C" w:rsidRPr="00112425" w:rsidRDefault="00CF105C" w:rsidP="00BA771A">
            <w:pPr>
              <w:keepNext/>
              <w:keepLines/>
              <w:spacing w:before="120" w:after="120"/>
              <w:jc w:val="center"/>
              <w:rPr>
                <w:rFonts w:ascii="Tahoma" w:hAnsi="Tahoma" w:cs="Tahoma"/>
              </w:rPr>
            </w:pPr>
            <w:r w:rsidRPr="00112425">
              <w:rPr>
                <w:rFonts w:ascii="Tahoma" w:hAnsi="Tahoma" w:cs="Tahoma"/>
              </w:rPr>
              <w:t xml:space="preserve">Delodajalec </w:t>
            </w:r>
          </w:p>
        </w:tc>
      </w:tr>
      <w:tr w:rsidR="00CF105C" w:rsidRPr="00112425" w14:paraId="3515E965" w14:textId="77777777" w:rsidTr="00F9284A">
        <w:trPr>
          <w:trHeight w:val="481"/>
        </w:trPr>
        <w:tc>
          <w:tcPr>
            <w:tcW w:w="528" w:type="dxa"/>
            <w:tcBorders>
              <w:top w:val="single" w:sz="4" w:space="0" w:color="auto"/>
              <w:left w:val="single" w:sz="4" w:space="0" w:color="auto"/>
              <w:bottom w:val="single" w:sz="4" w:space="0" w:color="auto"/>
              <w:right w:val="single" w:sz="4" w:space="0" w:color="auto"/>
            </w:tcBorders>
            <w:hideMark/>
          </w:tcPr>
          <w:p w14:paraId="609A952B" w14:textId="77777777" w:rsidR="00CF105C" w:rsidRPr="00112425" w:rsidRDefault="00CF105C" w:rsidP="00BA771A">
            <w:pPr>
              <w:keepNext/>
              <w:keepLines/>
              <w:spacing w:before="20" w:after="20"/>
              <w:jc w:val="center"/>
              <w:rPr>
                <w:rFonts w:ascii="Tahoma" w:hAnsi="Tahoma" w:cs="Tahoma"/>
              </w:rPr>
            </w:pPr>
            <w:r w:rsidRPr="00112425">
              <w:rPr>
                <w:rFonts w:ascii="Tahoma" w:hAnsi="Tahoma" w:cs="Tahoma"/>
              </w:rPr>
              <w:t>1.</w:t>
            </w:r>
          </w:p>
        </w:tc>
        <w:tc>
          <w:tcPr>
            <w:tcW w:w="1173" w:type="dxa"/>
            <w:tcBorders>
              <w:top w:val="single" w:sz="4" w:space="0" w:color="auto"/>
              <w:left w:val="single" w:sz="4" w:space="0" w:color="auto"/>
              <w:bottom w:val="single" w:sz="4" w:space="0" w:color="auto"/>
              <w:right w:val="single" w:sz="4" w:space="0" w:color="auto"/>
            </w:tcBorders>
          </w:tcPr>
          <w:p w14:paraId="255986B0" w14:textId="77777777" w:rsidR="00CF105C" w:rsidRPr="00112425" w:rsidRDefault="00CF105C" w:rsidP="00BA771A">
            <w:pPr>
              <w:keepNext/>
              <w:keepLines/>
              <w:spacing w:before="20" w:after="20"/>
              <w:jc w:val="both"/>
              <w:rPr>
                <w:rFonts w:ascii="Tahoma" w:hAnsi="Tahoma" w:cs="Tahoma"/>
              </w:rPr>
            </w:pPr>
            <w:r w:rsidRPr="00112425">
              <w:rPr>
                <w:rFonts w:ascii="Tahoma" w:hAnsi="Tahoma" w:cs="Tahoma"/>
              </w:rPr>
              <w:t xml:space="preserve">Vodja </w:t>
            </w:r>
            <w:r w:rsidR="004F00D9">
              <w:rPr>
                <w:rFonts w:ascii="Tahoma" w:hAnsi="Tahoma" w:cs="Tahoma"/>
              </w:rPr>
              <w:t>gradnje</w:t>
            </w:r>
          </w:p>
          <w:p w14:paraId="7690CF46" w14:textId="77777777" w:rsidR="00CF105C" w:rsidRPr="00112425" w:rsidRDefault="00CF105C" w:rsidP="00BA771A">
            <w:pPr>
              <w:keepNext/>
              <w:keepLines/>
              <w:spacing w:before="20" w:after="20"/>
              <w:jc w:val="both"/>
              <w:rPr>
                <w:rFonts w:ascii="Tahoma" w:hAnsi="Tahoma" w:cs="Tahoma"/>
              </w:rPr>
            </w:pPr>
          </w:p>
        </w:tc>
        <w:tc>
          <w:tcPr>
            <w:tcW w:w="2410" w:type="dxa"/>
            <w:tcBorders>
              <w:top w:val="single" w:sz="4" w:space="0" w:color="auto"/>
              <w:left w:val="single" w:sz="4" w:space="0" w:color="auto"/>
              <w:bottom w:val="single" w:sz="4" w:space="0" w:color="auto"/>
              <w:right w:val="single" w:sz="4" w:space="0" w:color="auto"/>
            </w:tcBorders>
          </w:tcPr>
          <w:p w14:paraId="2C6C9942" w14:textId="77777777" w:rsidR="00CF105C" w:rsidRPr="00112425" w:rsidRDefault="00CF105C" w:rsidP="00BA771A">
            <w:pPr>
              <w:keepNext/>
              <w:keepLines/>
              <w:spacing w:before="20" w:after="20"/>
              <w:jc w:val="both"/>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5D4030F2" w14:textId="77777777" w:rsidR="00CF105C" w:rsidRPr="00112425" w:rsidRDefault="00CF105C" w:rsidP="00BA771A">
            <w:pPr>
              <w:keepNext/>
              <w:keepLines/>
              <w:spacing w:before="20" w:after="20"/>
              <w:jc w:val="both"/>
              <w:rPr>
                <w:rFonts w:ascii="Tahoma" w:hAnsi="Tahoma" w:cs="Tahoma"/>
              </w:rPr>
            </w:pPr>
          </w:p>
        </w:tc>
        <w:tc>
          <w:tcPr>
            <w:tcW w:w="3289" w:type="dxa"/>
            <w:tcBorders>
              <w:top w:val="single" w:sz="4" w:space="0" w:color="auto"/>
              <w:left w:val="single" w:sz="4" w:space="0" w:color="auto"/>
              <w:bottom w:val="single" w:sz="4" w:space="0" w:color="auto"/>
              <w:right w:val="single" w:sz="4" w:space="0" w:color="auto"/>
            </w:tcBorders>
          </w:tcPr>
          <w:p w14:paraId="02A2A80F" w14:textId="77777777" w:rsidR="00CF105C" w:rsidRPr="00112425" w:rsidRDefault="00CF105C" w:rsidP="00BA771A">
            <w:pPr>
              <w:keepNext/>
              <w:keepLines/>
              <w:spacing w:before="20" w:after="20"/>
              <w:jc w:val="both"/>
              <w:rPr>
                <w:rFonts w:ascii="Tahoma" w:hAnsi="Tahoma" w:cs="Tahoma"/>
              </w:rPr>
            </w:pPr>
          </w:p>
        </w:tc>
      </w:tr>
    </w:tbl>
    <w:p w14:paraId="24A78609" w14:textId="77777777" w:rsidR="00C3290F" w:rsidRPr="00112425" w:rsidRDefault="00C3290F" w:rsidP="00BA771A">
      <w:pPr>
        <w:keepNext/>
        <w:keepLines/>
      </w:pPr>
    </w:p>
    <w:p w14:paraId="49CDD68B" w14:textId="77777777" w:rsidR="00A81E3C" w:rsidRPr="00112425" w:rsidRDefault="00A81E3C" w:rsidP="00BA771A">
      <w:pPr>
        <w:keepNext/>
        <w:keepLines/>
        <w:jc w:val="both"/>
        <w:rPr>
          <w:rFonts w:ascii="Tahoma" w:hAnsi="Tahoma" w:cs="Tahoma"/>
          <w:b/>
        </w:rPr>
      </w:pPr>
    </w:p>
    <w:p w14:paraId="78AC7313" w14:textId="77777777" w:rsidR="001F39E8" w:rsidRPr="00112425" w:rsidRDefault="001F39E8" w:rsidP="00BA771A">
      <w:pPr>
        <w:keepNext/>
        <w:keepLines/>
        <w:numPr>
          <w:ilvl w:val="0"/>
          <w:numId w:val="36"/>
        </w:numPr>
        <w:tabs>
          <w:tab w:val="num" w:pos="426"/>
        </w:tabs>
        <w:ind w:left="0" w:firstLine="0"/>
        <w:rPr>
          <w:rFonts w:ascii="Tahoma" w:hAnsi="Tahoma" w:cs="Tahoma"/>
          <w:b/>
        </w:rPr>
      </w:pPr>
      <w:r w:rsidRPr="00112425">
        <w:rPr>
          <w:rFonts w:ascii="Tahoma" w:hAnsi="Tahoma" w:cs="Tahoma"/>
          <w:b/>
        </w:rPr>
        <w:t>VELJAVNOST PONUDBE</w:t>
      </w:r>
    </w:p>
    <w:p w14:paraId="0AC7A547" w14:textId="77777777" w:rsidR="001F39E8" w:rsidRPr="00112425" w:rsidRDefault="001F39E8" w:rsidP="00BA771A">
      <w:pPr>
        <w:keepNext/>
        <w:keepLines/>
        <w:jc w:val="both"/>
        <w:rPr>
          <w:rFonts w:ascii="Tahoma" w:hAnsi="Tahoma" w:cs="Tahoma"/>
        </w:rPr>
      </w:pPr>
    </w:p>
    <w:p w14:paraId="281C548F" w14:textId="5ACB3113" w:rsidR="009F2334" w:rsidRPr="00112425" w:rsidRDefault="009F2334" w:rsidP="00BA771A">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do </w:t>
      </w:r>
      <w:r w:rsidR="00FE6940" w:rsidRPr="003E48A5">
        <w:rPr>
          <w:rFonts w:ascii="Tahoma" w:hAnsi="Tahoma" w:cs="Tahoma"/>
          <w:i/>
        </w:rPr>
        <w:t>3</w:t>
      </w:r>
      <w:r w:rsidR="000F20BA">
        <w:rPr>
          <w:rFonts w:ascii="Tahoma" w:hAnsi="Tahoma" w:cs="Tahoma"/>
          <w:i/>
        </w:rPr>
        <w:t>1</w:t>
      </w:r>
      <w:r w:rsidR="00FE6940" w:rsidRPr="003E48A5">
        <w:rPr>
          <w:rFonts w:ascii="Tahoma" w:hAnsi="Tahoma" w:cs="Tahoma"/>
          <w:i/>
        </w:rPr>
        <w:t xml:space="preserve">. </w:t>
      </w:r>
      <w:r w:rsidR="000F20BA">
        <w:rPr>
          <w:rFonts w:ascii="Tahoma" w:hAnsi="Tahoma" w:cs="Tahoma"/>
          <w:i/>
        </w:rPr>
        <w:t>10</w:t>
      </w:r>
      <w:r w:rsidR="00FE6940" w:rsidRPr="003E48A5">
        <w:rPr>
          <w:rFonts w:ascii="Tahoma" w:hAnsi="Tahoma" w:cs="Tahoma"/>
          <w:i/>
        </w:rPr>
        <w:t>. 202</w:t>
      </w:r>
      <w:r w:rsidR="00FC65F1" w:rsidRPr="003E48A5">
        <w:rPr>
          <w:rFonts w:ascii="Tahoma" w:hAnsi="Tahoma" w:cs="Tahoma"/>
          <w:i/>
        </w:rPr>
        <w:t>2</w:t>
      </w:r>
      <w:r w:rsidRPr="00112425">
        <w:rPr>
          <w:rFonts w:ascii="Tahoma" w:hAnsi="Tahoma" w:cs="Tahoma"/>
        </w:rPr>
        <w:t>).</w:t>
      </w:r>
      <w:r w:rsidR="00AF27F1" w:rsidRPr="00112425">
        <w:rPr>
          <w:rFonts w:ascii="Tahoma" w:hAnsi="Tahoma" w:cs="Tahoma"/>
        </w:rPr>
        <w:t xml:space="preserve"> </w:t>
      </w:r>
    </w:p>
    <w:p w14:paraId="61E4BB87" w14:textId="77777777" w:rsidR="009F2334" w:rsidRPr="00112425" w:rsidRDefault="009F2334" w:rsidP="00BA771A">
      <w:pPr>
        <w:keepNext/>
        <w:keepLines/>
        <w:jc w:val="both"/>
        <w:rPr>
          <w:rFonts w:ascii="Tahoma" w:hAnsi="Tahoma" w:cs="Tahoma"/>
        </w:rPr>
      </w:pPr>
      <w:bookmarkStart w:id="14" w:name="_GoBack"/>
      <w:bookmarkEnd w:id="14"/>
    </w:p>
    <w:p w14:paraId="1EFB121F" w14:textId="77777777" w:rsidR="00B94379" w:rsidRPr="00112425" w:rsidRDefault="00B94379" w:rsidP="00BA771A">
      <w:pPr>
        <w:keepNext/>
        <w:keepLines/>
        <w:jc w:val="both"/>
        <w:rPr>
          <w:rFonts w:ascii="Tahoma" w:hAnsi="Tahoma" w:cs="Tahoma"/>
          <w:b/>
        </w:rPr>
      </w:pPr>
    </w:p>
    <w:p w14:paraId="20F2EE34" w14:textId="77777777" w:rsidR="009F2334" w:rsidRPr="00112425" w:rsidRDefault="009F2334" w:rsidP="00BA771A">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241A2D75" w14:textId="77777777" w:rsidTr="001660D4">
        <w:trPr>
          <w:trHeight w:val="235"/>
        </w:trPr>
        <w:tc>
          <w:tcPr>
            <w:tcW w:w="3402" w:type="dxa"/>
            <w:tcBorders>
              <w:bottom w:val="single" w:sz="4" w:space="0" w:color="auto"/>
            </w:tcBorders>
          </w:tcPr>
          <w:p w14:paraId="22A90A8C" w14:textId="77777777" w:rsidR="002933E2" w:rsidRPr="00112425" w:rsidRDefault="002933E2" w:rsidP="00BA771A">
            <w:pPr>
              <w:keepNext/>
              <w:keepLines/>
              <w:jc w:val="both"/>
              <w:rPr>
                <w:rFonts w:ascii="Tahoma" w:hAnsi="Tahoma" w:cs="Tahoma"/>
                <w:snapToGrid w:val="0"/>
                <w:color w:val="000000"/>
              </w:rPr>
            </w:pPr>
          </w:p>
        </w:tc>
        <w:tc>
          <w:tcPr>
            <w:tcW w:w="2977" w:type="dxa"/>
          </w:tcPr>
          <w:p w14:paraId="4A06658A" w14:textId="77777777" w:rsidR="002933E2" w:rsidRPr="00112425" w:rsidRDefault="002933E2" w:rsidP="00BA771A">
            <w:pPr>
              <w:keepNext/>
              <w:keepLines/>
              <w:jc w:val="center"/>
              <w:rPr>
                <w:rFonts w:ascii="Tahoma" w:hAnsi="Tahoma" w:cs="Tahoma"/>
                <w:snapToGrid w:val="0"/>
                <w:color w:val="000000"/>
              </w:rPr>
            </w:pPr>
          </w:p>
        </w:tc>
        <w:tc>
          <w:tcPr>
            <w:tcW w:w="2663" w:type="dxa"/>
            <w:tcBorders>
              <w:bottom w:val="single" w:sz="4" w:space="0" w:color="auto"/>
            </w:tcBorders>
          </w:tcPr>
          <w:p w14:paraId="72724050" w14:textId="77777777" w:rsidR="002933E2" w:rsidRPr="00112425" w:rsidRDefault="002933E2" w:rsidP="00BA771A">
            <w:pPr>
              <w:keepNext/>
              <w:keepLines/>
              <w:tabs>
                <w:tab w:val="left" w:pos="567"/>
                <w:tab w:val="num" w:pos="851"/>
                <w:tab w:val="left" w:pos="993"/>
              </w:tabs>
              <w:jc w:val="both"/>
              <w:rPr>
                <w:rFonts w:ascii="Tahoma" w:hAnsi="Tahoma" w:cs="Tahoma"/>
                <w:snapToGrid w:val="0"/>
                <w:color w:val="000000"/>
                <w:sz w:val="28"/>
              </w:rPr>
            </w:pPr>
          </w:p>
        </w:tc>
      </w:tr>
      <w:tr w:rsidR="002933E2" w:rsidRPr="00112425" w14:paraId="1663FA4D" w14:textId="77777777" w:rsidTr="001660D4">
        <w:trPr>
          <w:trHeight w:val="235"/>
        </w:trPr>
        <w:tc>
          <w:tcPr>
            <w:tcW w:w="3402" w:type="dxa"/>
            <w:tcBorders>
              <w:top w:val="single" w:sz="4" w:space="0" w:color="auto"/>
            </w:tcBorders>
          </w:tcPr>
          <w:p w14:paraId="1B4EA6AA" w14:textId="77777777" w:rsidR="002933E2" w:rsidRPr="00112425" w:rsidRDefault="002933E2" w:rsidP="00BA771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335C9456" w14:textId="77777777" w:rsidR="002933E2" w:rsidRPr="00112425" w:rsidRDefault="002933E2" w:rsidP="00BA771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01B37326" w14:textId="77777777" w:rsidR="002933E2" w:rsidRPr="00112425" w:rsidRDefault="002933E2" w:rsidP="00BA771A">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5C552C5B" w14:textId="77777777" w:rsidR="00F75A87" w:rsidRPr="00112425" w:rsidRDefault="00F75A87" w:rsidP="00BA771A">
            <w:pPr>
              <w:keepNext/>
              <w:keepLines/>
              <w:jc w:val="center"/>
              <w:rPr>
                <w:rFonts w:ascii="Tahoma" w:hAnsi="Tahoma" w:cs="Tahoma"/>
                <w:snapToGrid w:val="0"/>
                <w:color w:val="000000"/>
              </w:rPr>
            </w:pPr>
          </w:p>
          <w:p w14:paraId="4A9377B3" w14:textId="77777777" w:rsidR="00F75A87" w:rsidRPr="00112425" w:rsidRDefault="00F75A87" w:rsidP="00BA771A">
            <w:pPr>
              <w:keepNext/>
              <w:keepLines/>
              <w:jc w:val="center"/>
              <w:rPr>
                <w:rFonts w:ascii="Tahoma" w:hAnsi="Tahoma" w:cs="Tahoma"/>
                <w:snapToGrid w:val="0"/>
                <w:color w:val="000000"/>
              </w:rPr>
            </w:pPr>
          </w:p>
        </w:tc>
      </w:tr>
    </w:tbl>
    <w:p w14:paraId="14862182" w14:textId="77777777" w:rsidR="000453C1" w:rsidRPr="00112425" w:rsidRDefault="000453C1" w:rsidP="00BA771A">
      <w:pPr>
        <w:pStyle w:val="Blokbesedila"/>
        <w:keepNext/>
        <w:keepLines/>
        <w:tabs>
          <w:tab w:val="left" w:pos="9354"/>
        </w:tabs>
        <w:ind w:left="0" w:right="-2"/>
        <w:jc w:val="both"/>
        <w:rPr>
          <w:rFonts w:ascii="Tahoma" w:hAnsi="Tahoma" w:cs="Tahoma"/>
          <w:sz w:val="20"/>
        </w:rPr>
      </w:pPr>
    </w:p>
    <w:p w14:paraId="78C04147" w14:textId="77777777" w:rsidR="000E1BF4" w:rsidRPr="00112425" w:rsidRDefault="000E1BF4" w:rsidP="00BA771A">
      <w:pPr>
        <w:pStyle w:val="Blokbesedila"/>
        <w:keepNext/>
        <w:keepLines/>
        <w:tabs>
          <w:tab w:val="left" w:pos="9354"/>
        </w:tabs>
        <w:ind w:left="0" w:right="-2"/>
        <w:jc w:val="both"/>
        <w:rPr>
          <w:rFonts w:ascii="Tahoma" w:hAnsi="Tahoma" w:cs="Tahoma"/>
          <w:sz w:val="20"/>
        </w:rPr>
      </w:pPr>
    </w:p>
    <w:p w14:paraId="029544D2" w14:textId="77777777" w:rsidR="000E1BF4" w:rsidRPr="00112425" w:rsidRDefault="000E1BF4" w:rsidP="00BA771A">
      <w:pPr>
        <w:pStyle w:val="Blokbesedila"/>
        <w:keepNext/>
        <w:keepLines/>
        <w:tabs>
          <w:tab w:val="left" w:pos="9354"/>
        </w:tabs>
        <w:ind w:left="0" w:right="-2"/>
        <w:jc w:val="both"/>
        <w:rPr>
          <w:rFonts w:ascii="Tahoma" w:hAnsi="Tahoma" w:cs="Tahoma"/>
          <w:sz w:val="20"/>
        </w:rPr>
      </w:pPr>
    </w:p>
    <w:p w14:paraId="337DE1DD" w14:textId="77777777" w:rsidR="000E1BF4" w:rsidRDefault="000E1BF4" w:rsidP="00BA771A">
      <w:pPr>
        <w:pStyle w:val="Blokbesedila"/>
        <w:keepNext/>
        <w:keepLines/>
        <w:tabs>
          <w:tab w:val="left" w:pos="9354"/>
        </w:tabs>
        <w:ind w:left="0" w:right="-2"/>
        <w:jc w:val="both"/>
        <w:rPr>
          <w:rFonts w:ascii="Tahoma" w:hAnsi="Tahoma" w:cs="Tahoma"/>
          <w:sz w:val="20"/>
        </w:rPr>
      </w:pPr>
    </w:p>
    <w:p w14:paraId="7F4EB041" w14:textId="77777777" w:rsidR="005455A5" w:rsidRDefault="005455A5" w:rsidP="00BA771A">
      <w:pPr>
        <w:pStyle w:val="Blokbesedila"/>
        <w:keepNext/>
        <w:keepLines/>
        <w:tabs>
          <w:tab w:val="left" w:pos="9354"/>
        </w:tabs>
        <w:ind w:left="0" w:right="-2"/>
        <w:jc w:val="both"/>
        <w:rPr>
          <w:rFonts w:ascii="Tahoma" w:hAnsi="Tahoma" w:cs="Tahoma"/>
          <w:sz w:val="20"/>
        </w:rPr>
      </w:pPr>
    </w:p>
    <w:p w14:paraId="08CC9DB6" w14:textId="77777777" w:rsidR="005455A5" w:rsidRDefault="005455A5" w:rsidP="00BA771A">
      <w:pPr>
        <w:pStyle w:val="Blokbesedila"/>
        <w:keepNext/>
        <w:keepLines/>
        <w:tabs>
          <w:tab w:val="left" w:pos="9354"/>
        </w:tabs>
        <w:ind w:left="0" w:right="-2"/>
        <w:jc w:val="both"/>
        <w:rPr>
          <w:rFonts w:ascii="Tahoma" w:hAnsi="Tahoma" w:cs="Tahoma"/>
          <w:sz w:val="20"/>
        </w:rPr>
      </w:pPr>
    </w:p>
    <w:p w14:paraId="2CCAF867" w14:textId="77777777" w:rsidR="005455A5" w:rsidRDefault="005455A5" w:rsidP="00BA771A">
      <w:pPr>
        <w:pStyle w:val="Blokbesedila"/>
        <w:keepNext/>
        <w:keepLines/>
        <w:tabs>
          <w:tab w:val="left" w:pos="9354"/>
        </w:tabs>
        <w:ind w:left="0" w:right="-2"/>
        <w:jc w:val="both"/>
        <w:rPr>
          <w:rFonts w:ascii="Tahoma" w:hAnsi="Tahoma" w:cs="Tahoma"/>
          <w:sz w:val="20"/>
        </w:rPr>
      </w:pPr>
    </w:p>
    <w:p w14:paraId="01A8647C" w14:textId="77777777" w:rsidR="005455A5" w:rsidRDefault="005455A5" w:rsidP="00BA771A">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AA361C" w14:textId="77777777" w:rsidTr="002908E8">
        <w:tc>
          <w:tcPr>
            <w:tcW w:w="8115" w:type="dxa"/>
          </w:tcPr>
          <w:p w14:paraId="34238D17" w14:textId="77777777" w:rsidR="002C0B2F" w:rsidRPr="00112425" w:rsidRDefault="002C0B2F" w:rsidP="00BA771A">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2E86CFE" w14:textId="77777777" w:rsidR="002C0B2F" w:rsidRPr="00112425" w:rsidRDefault="002C0B2F" w:rsidP="00BA771A">
            <w:pPr>
              <w:keepNext/>
              <w:keepLines/>
              <w:jc w:val="both"/>
              <w:rPr>
                <w:rFonts w:ascii="Tahoma" w:hAnsi="Tahoma" w:cs="Tahoma"/>
                <w:b/>
                <w:i/>
              </w:rPr>
            </w:pPr>
            <w:r w:rsidRPr="00112425">
              <w:rPr>
                <w:rFonts w:ascii="Tahoma" w:hAnsi="Tahoma" w:cs="Tahoma"/>
                <w:b/>
                <w:i/>
              </w:rPr>
              <w:t>Priloga 3/1</w:t>
            </w:r>
          </w:p>
        </w:tc>
      </w:tr>
    </w:tbl>
    <w:p w14:paraId="51EAACA2" w14:textId="77777777" w:rsidR="005B2B2C" w:rsidRPr="00112425" w:rsidRDefault="005B2B2C" w:rsidP="00BA771A">
      <w:pPr>
        <w:keepNext/>
        <w:keepLines/>
        <w:jc w:val="both"/>
        <w:rPr>
          <w:rFonts w:ascii="Tahoma" w:hAnsi="Tahoma" w:cs="Tahoma"/>
        </w:rPr>
      </w:pPr>
    </w:p>
    <w:p w14:paraId="32EDA23D" w14:textId="293CA268" w:rsidR="00F93884" w:rsidRDefault="00FF3C2E" w:rsidP="00BA771A">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7C65D2">
        <w:rPr>
          <w:rFonts w:ascii="Tahoma" w:hAnsi="Tahoma" w:cs="Tahoma"/>
          <w:b/>
        </w:rPr>
        <w:t>VKS-103/22</w:t>
      </w:r>
      <w:r w:rsidR="00FE6940"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6175BA67" w14:textId="77777777" w:rsidR="00F93884" w:rsidRPr="00F93884" w:rsidRDefault="00F93884" w:rsidP="00F93884">
      <w:pPr>
        <w:pStyle w:val="Odstavekseznama"/>
        <w:keepNext/>
        <w:keepLines/>
        <w:numPr>
          <w:ilvl w:val="0"/>
          <w:numId w:val="48"/>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7C7CDCC1" w14:textId="77777777" w:rsidR="0054060F" w:rsidRPr="00F93884" w:rsidRDefault="00FF3C2E" w:rsidP="00F93884">
      <w:pPr>
        <w:pStyle w:val="Odstavekseznama"/>
        <w:keepNext/>
        <w:keepLines/>
        <w:numPr>
          <w:ilvl w:val="0"/>
          <w:numId w:val="48"/>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5D2DC20F" w14:textId="77777777" w:rsidR="0054060F" w:rsidRPr="00112425" w:rsidRDefault="0054060F" w:rsidP="00BA771A">
      <w:pPr>
        <w:pStyle w:val="Blokbesedila"/>
        <w:keepNext/>
        <w:keepLines/>
        <w:ind w:left="0" w:right="565"/>
        <w:jc w:val="both"/>
        <w:rPr>
          <w:rFonts w:ascii="Tahoma" w:hAnsi="Tahoma" w:cs="Tahoma"/>
          <w:sz w:val="20"/>
        </w:rPr>
      </w:pPr>
    </w:p>
    <w:p w14:paraId="3F7AB3A8" w14:textId="77777777" w:rsidR="00FF3C2E" w:rsidRPr="00112425" w:rsidRDefault="00FF3C2E" w:rsidP="00BA771A">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4B17AF" w14:textId="77777777" w:rsidR="00FF3C2E" w:rsidRPr="00112425" w:rsidRDefault="00FF3C2E" w:rsidP="00BA771A">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18D884BF" w14:textId="77777777" w:rsidR="00FF3C2E" w:rsidRPr="00112425" w:rsidRDefault="00FF3C2E"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456943A4" w14:textId="77777777" w:rsidR="00FF3C2E" w:rsidRPr="00112425" w:rsidRDefault="00FF3C2E"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7254C384" w14:textId="77777777" w:rsidR="00FF3C2E" w:rsidRPr="00112425" w:rsidRDefault="00FF3C2E"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38DD9018" w14:textId="77777777" w:rsidR="00FF3C2E" w:rsidRPr="00112425" w:rsidRDefault="00FF3C2E"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26EDCD59" w14:textId="77777777" w:rsidR="001B1358" w:rsidRPr="00112425" w:rsidRDefault="001B1358" w:rsidP="00BA771A">
      <w:pPr>
        <w:pStyle w:val="Blokbesedila"/>
        <w:keepNext/>
        <w:keepLines/>
        <w:tabs>
          <w:tab w:val="clear" w:pos="8647"/>
          <w:tab w:val="left" w:pos="426"/>
          <w:tab w:val="left" w:pos="9354"/>
        </w:tabs>
        <w:ind w:left="426" w:right="-2"/>
        <w:jc w:val="both"/>
        <w:rPr>
          <w:rFonts w:ascii="Tahoma" w:hAnsi="Tahoma" w:cs="Tahoma"/>
          <w:sz w:val="20"/>
        </w:rPr>
      </w:pPr>
    </w:p>
    <w:p w14:paraId="0BEBA700" w14:textId="77777777" w:rsidR="00FF3C2E" w:rsidRPr="00112425" w:rsidRDefault="00FF3C2E" w:rsidP="00BA771A">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6A727268" w14:textId="77777777" w:rsidR="00C455E5" w:rsidRDefault="00FF3C2E" w:rsidP="00BA771A">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39BDD97" w14:textId="77777777" w:rsidR="00B54159" w:rsidRPr="00112425" w:rsidRDefault="00B54159" w:rsidP="00BA771A">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14:paraId="4D90D394" w14:textId="77777777" w:rsidR="00FF3C2E" w:rsidRPr="00112425" w:rsidRDefault="00C455E5" w:rsidP="00BA771A">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4811B9EB" w14:textId="77777777" w:rsidR="00FF3C2E" w:rsidRDefault="00FF3C2E" w:rsidP="00BA771A">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6B164E73" w14:textId="77777777" w:rsidR="002C0B2F" w:rsidRDefault="002C0B2F" w:rsidP="00BA771A">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51CC8910" w14:textId="77777777" w:rsidR="00602923" w:rsidRDefault="00602923" w:rsidP="00BA771A">
      <w:pPr>
        <w:pStyle w:val="Blokbesedila"/>
        <w:keepNext/>
        <w:keepLines/>
        <w:tabs>
          <w:tab w:val="clear" w:pos="8647"/>
          <w:tab w:val="left" w:pos="426"/>
        </w:tabs>
        <w:ind w:left="0" w:right="-2"/>
        <w:jc w:val="both"/>
        <w:rPr>
          <w:rFonts w:ascii="Tahoma" w:hAnsi="Tahoma" w:cs="Tahoma"/>
          <w:sz w:val="20"/>
        </w:rPr>
      </w:pPr>
    </w:p>
    <w:p w14:paraId="2EB30B3F" w14:textId="77777777" w:rsidR="002C0B2F" w:rsidRDefault="002C0B2F" w:rsidP="00BA771A">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5C340F6" w14:textId="77777777" w:rsidR="002C0B2F" w:rsidRDefault="002C0B2F"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4E9FE55F" w14:textId="77777777" w:rsidR="00F93884" w:rsidRDefault="00F93884" w:rsidP="00F93884">
      <w:pPr>
        <w:pStyle w:val="Blokbesedila"/>
        <w:keepNext/>
        <w:keepLines/>
        <w:tabs>
          <w:tab w:val="clear" w:pos="8647"/>
          <w:tab w:val="left" w:pos="426"/>
          <w:tab w:val="left" w:pos="9354"/>
        </w:tabs>
        <w:ind w:left="426" w:right="-2"/>
        <w:jc w:val="both"/>
        <w:rPr>
          <w:rFonts w:ascii="Tahoma" w:hAnsi="Tahoma" w:cs="Tahoma"/>
          <w:sz w:val="20"/>
        </w:rPr>
      </w:pPr>
    </w:p>
    <w:p w14:paraId="672F5CB4" w14:textId="77777777" w:rsidR="002C0B2F" w:rsidRDefault="002C0B2F" w:rsidP="00BA771A">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F045483" w14:textId="77777777" w:rsidR="002C0B2F" w:rsidRDefault="002C0B2F" w:rsidP="00BA771A">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042AE762" w14:textId="77777777" w:rsidR="002A6BE2" w:rsidRDefault="002A6BE2" w:rsidP="00BA771A">
      <w:pPr>
        <w:pStyle w:val="Blokbesedila"/>
        <w:keepNext/>
        <w:keepLines/>
        <w:tabs>
          <w:tab w:val="left" w:pos="0"/>
        </w:tabs>
        <w:ind w:left="0" w:right="-2"/>
        <w:jc w:val="both"/>
        <w:rPr>
          <w:rFonts w:ascii="Tahoma" w:hAnsi="Tahoma" w:cs="Tahoma"/>
          <w:sz w:val="20"/>
        </w:rPr>
      </w:pPr>
    </w:p>
    <w:p w14:paraId="7CFB3A25" w14:textId="77777777" w:rsidR="002C0B2F" w:rsidRPr="00392084" w:rsidRDefault="002C0B2F" w:rsidP="00BA771A">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4CF28956" w14:textId="77777777" w:rsidR="002C0B2F" w:rsidRDefault="002C0B2F" w:rsidP="00BA771A">
      <w:pPr>
        <w:pStyle w:val="Blokbesedila"/>
        <w:keepNext/>
        <w:keepLines/>
        <w:tabs>
          <w:tab w:val="clear" w:pos="8647"/>
          <w:tab w:val="left" w:pos="0"/>
        </w:tabs>
        <w:ind w:left="0" w:right="-2"/>
        <w:jc w:val="both"/>
        <w:rPr>
          <w:rFonts w:ascii="Tahoma" w:hAnsi="Tahoma" w:cs="Tahoma"/>
          <w:sz w:val="20"/>
        </w:rPr>
      </w:pPr>
    </w:p>
    <w:p w14:paraId="0F8B97AA" w14:textId="2EEEAD05" w:rsidR="002C0B2F" w:rsidRPr="00DB2056" w:rsidRDefault="002C0B2F" w:rsidP="00BA771A">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sidR="006C489F">
        <w:rPr>
          <w:rFonts w:ascii="Tahoma" w:hAnsi="Tahoma" w:cs="Tahoma"/>
          <w:b/>
          <w:sz w:val="20"/>
        </w:rPr>
        <w:t xml:space="preserve">JAVNI HOLDING Ljubljana d.o.o., ki na podlagi pooblastila naročnika </w:t>
      </w:r>
      <w:r w:rsidR="006C489F" w:rsidRPr="00DF5D0E">
        <w:rPr>
          <w:rFonts w:ascii="Tahoma" w:hAnsi="Tahoma" w:cs="Tahoma"/>
          <w:b/>
          <w:bCs/>
          <w:sz w:val="20"/>
        </w:rPr>
        <w:t>JAVNO PODJETJE VODOVOD KANALIZACIJA SNAGA d.o.o.</w:t>
      </w:r>
      <w:r w:rsidR="006C489F">
        <w:rPr>
          <w:rFonts w:ascii="Tahoma" w:hAnsi="Tahoma" w:cs="Tahoma"/>
          <w:b/>
          <w:bCs/>
          <w:sz w:val="20"/>
        </w:rPr>
        <w:t xml:space="preserve">, vodi postopek javnega naročila </w:t>
      </w:r>
      <w:r w:rsidR="006C489F" w:rsidRPr="000326E2">
        <w:rPr>
          <w:rFonts w:ascii="Tahoma" w:hAnsi="Tahoma" w:cs="Tahoma"/>
          <w:b/>
          <w:sz w:val="20"/>
        </w:rPr>
        <w:t>št.</w:t>
      </w:r>
      <w:r w:rsidR="006C489F">
        <w:rPr>
          <w:rFonts w:ascii="Tahoma" w:hAnsi="Tahoma" w:cs="Tahoma"/>
          <w:b/>
          <w:sz w:val="20"/>
        </w:rPr>
        <w:t xml:space="preserve"> </w:t>
      </w:r>
      <w:r w:rsidR="007C65D2">
        <w:rPr>
          <w:rFonts w:ascii="Tahoma" w:hAnsi="Tahoma" w:cs="Tahoma"/>
          <w:b/>
          <w:color w:val="000000" w:themeColor="text1"/>
          <w:sz w:val="20"/>
        </w:rPr>
        <w:t>VKS-103/22</w:t>
      </w:r>
      <w:r w:rsidR="006C489F" w:rsidRPr="002A6BE2">
        <w:rPr>
          <w:rFonts w:ascii="Tahoma" w:hAnsi="Tahoma" w:cs="Tahoma"/>
          <w:b/>
          <w:color w:val="000000" w:themeColor="text1"/>
          <w:sz w:val="20"/>
        </w:rPr>
        <w:t xml:space="preserve"> </w:t>
      </w:r>
      <w:r w:rsidR="003906EC">
        <w:rPr>
          <w:rFonts w:ascii="Tahoma" w:hAnsi="Tahoma" w:cs="Tahoma"/>
          <w:b/>
          <w:color w:val="000000" w:themeColor="text1"/>
          <w:sz w:val="20"/>
        </w:rPr>
        <w:t>Obnova vodovoda in kanalizacije po Belokranjski ulici, ulici Luize Pesjakove ter Knobleharjevi in Endliharjevi ulici</w:t>
      </w:r>
      <w:r w:rsidR="004569E9">
        <w:rPr>
          <w:rFonts w:ascii="Tahoma" w:hAnsi="Tahoma" w:cs="Tahoma"/>
          <w:b/>
          <w:color w:val="000000" w:themeColor="text1"/>
          <w:sz w:val="20"/>
        </w:rPr>
        <w:t>:</w:t>
      </w:r>
    </w:p>
    <w:p w14:paraId="79460C0D" w14:textId="77777777" w:rsidR="002C0B2F" w:rsidRPr="00CD0288" w:rsidRDefault="002C0B2F" w:rsidP="00BA771A">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0F4950E0" w14:textId="77777777" w:rsidR="002C0B2F" w:rsidRPr="00CD0288" w:rsidRDefault="002C0B2F" w:rsidP="00BA771A">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0AB0687C" w14:textId="77777777" w:rsidR="002C0B2F" w:rsidRPr="000326E2" w:rsidRDefault="002C0B2F" w:rsidP="00BA771A">
      <w:pPr>
        <w:pStyle w:val="Blokbesedila"/>
        <w:keepNext/>
        <w:keepLines/>
        <w:tabs>
          <w:tab w:val="left" w:pos="0"/>
        </w:tabs>
        <w:ind w:left="720" w:right="-2"/>
        <w:jc w:val="both"/>
        <w:rPr>
          <w:rFonts w:ascii="Tahoma" w:hAnsi="Tahoma" w:cs="Tahoma"/>
          <w:b/>
          <w:sz w:val="20"/>
        </w:rPr>
      </w:pPr>
    </w:p>
    <w:p w14:paraId="2CA51EFC" w14:textId="77777777" w:rsidR="002C0B2F" w:rsidRDefault="002C0B2F" w:rsidP="00BA771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5FBF1450" w14:textId="77777777" w:rsidTr="002908E8">
        <w:trPr>
          <w:trHeight w:val="235"/>
        </w:trPr>
        <w:tc>
          <w:tcPr>
            <w:tcW w:w="3430" w:type="dxa"/>
            <w:tcBorders>
              <w:bottom w:val="single" w:sz="4" w:space="0" w:color="auto"/>
            </w:tcBorders>
          </w:tcPr>
          <w:p w14:paraId="55A27D64" w14:textId="77777777" w:rsidR="002C0B2F" w:rsidRPr="00CE1BAD" w:rsidRDefault="002C0B2F" w:rsidP="00BA771A">
            <w:pPr>
              <w:keepNext/>
              <w:keepLines/>
              <w:jc w:val="both"/>
              <w:rPr>
                <w:rFonts w:ascii="Tahoma" w:hAnsi="Tahoma" w:cs="Tahoma"/>
                <w:snapToGrid w:val="0"/>
                <w:color w:val="000000"/>
              </w:rPr>
            </w:pPr>
          </w:p>
        </w:tc>
        <w:tc>
          <w:tcPr>
            <w:tcW w:w="2574" w:type="dxa"/>
          </w:tcPr>
          <w:p w14:paraId="55B148FB" w14:textId="77777777" w:rsidR="002C0B2F" w:rsidRPr="00CE1BAD" w:rsidRDefault="002C0B2F" w:rsidP="00BA771A">
            <w:pPr>
              <w:keepNext/>
              <w:keepLines/>
              <w:jc w:val="center"/>
              <w:rPr>
                <w:rFonts w:ascii="Tahoma" w:hAnsi="Tahoma" w:cs="Tahoma"/>
                <w:snapToGrid w:val="0"/>
                <w:color w:val="000000"/>
              </w:rPr>
            </w:pPr>
          </w:p>
        </w:tc>
        <w:tc>
          <w:tcPr>
            <w:tcW w:w="3148" w:type="dxa"/>
            <w:tcBorders>
              <w:bottom w:val="single" w:sz="4" w:space="0" w:color="auto"/>
            </w:tcBorders>
          </w:tcPr>
          <w:p w14:paraId="0D49B55B" w14:textId="77777777" w:rsidR="002C0B2F" w:rsidRPr="005D5727" w:rsidRDefault="002C0B2F" w:rsidP="00BA771A">
            <w:pPr>
              <w:keepNext/>
              <w:keepLines/>
              <w:tabs>
                <w:tab w:val="left" w:pos="567"/>
                <w:tab w:val="num" w:pos="851"/>
                <w:tab w:val="left" w:pos="993"/>
              </w:tabs>
              <w:jc w:val="both"/>
              <w:rPr>
                <w:rFonts w:ascii="Tahoma" w:hAnsi="Tahoma" w:cs="Tahoma"/>
                <w:snapToGrid w:val="0"/>
                <w:color w:val="000000"/>
              </w:rPr>
            </w:pPr>
          </w:p>
        </w:tc>
      </w:tr>
      <w:tr w:rsidR="002C0B2F" w:rsidRPr="00CE1BAD" w14:paraId="1E6A77AE" w14:textId="77777777" w:rsidTr="002908E8">
        <w:trPr>
          <w:trHeight w:val="235"/>
        </w:trPr>
        <w:tc>
          <w:tcPr>
            <w:tcW w:w="3430" w:type="dxa"/>
            <w:tcBorders>
              <w:top w:val="single" w:sz="4" w:space="0" w:color="auto"/>
            </w:tcBorders>
          </w:tcPr>
          <w:p w14:paraId="407B1A01" w14:textId="77777777" w:rsidR="002C0B2F" w:rsidRPr="00CE1BAD" w:rsidRDefault="002C0B2F" w:rsidP="00BA77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DA16324" w14:textId="77777777" w:rsidR="002C0B2F" w:rsidRPr="00CE1BAD" w:rsidRDefault="002C0B2F" w:rsidP="00BA77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365408F" w14:textId="77777777" w:rsidR="002C0B2F" w:rsidRPr="00CE1BAD" w:rsidRDefault="002C0B2F" w:rsidP="00BA77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757E1DDB" w14:textId="77777777" w:rsidR="002C0B2F" w:rsidRPr="00112425" w:rsidRDefault="002C0B2F" w:rsidP="00BA771A">
      <w:pPr>
        <w:pStyle w:val="Blokbesedila"/>
        <w:keepNext/>
        <w:keepLines/>
        <w:tabs>
          <w:tab w:val="clear" w:pos="8647"/>
          <w:tab w:val="left" w:pos="426"/>
        </w:tabs>
        <w:ind w:left="0" w:right="-2"/>
        <w:jc w:val="both"/>
        <w:rPr>
          <w:rFonts w:ascii="Tahoma" w:hAnsi="Tahoma" w:cs="Tahoma"/>
          <w:sz w:val="20"/>
        </w:rPr>
      </w:pPr>
    </w:p>
    <w:p w14:paraId="024C5DFD" w14:textId="77777777" w:rsidR="00C93259" w:rsidRPr="00112425" w:rsidRDefault="00C93259" w:rsidP="00BA771A">
      <w:pPr>
        <w:keepNext/>
        <w:keepLines/>
        <w:jc w:val="both"/>
        <w:rPr>
          <w:rFonts w:ascii="Tahoma" w:hAnsi="Tahoma" w:cs="Tahoma"/>
          <w:b/>
          <w:bCs/>
          <w:i/>
          <w:noProof/>
          <w:sz w:val="18"/>
          <w:szCs w:val="18"/>
        </w:rPr>
      </w:pPr>
    </w:p>
    <w:p w14:paraId="46BE571A" w14:textId="77777777" w:rsidR="005377E3" w:rsidRPr="00112425" w:rsidRDefault="00FF3C2E" w:rsidP="00BA771A">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0F205006" w14:textId="77777777" w:rsidR="002D1C0E" w:rsidRPr="00112425" w:rsidRDefault="002D1C0E" w:rsidP="00BA771A">
      <w:pPr>
        <w:keepNext/>
        <w:keepLines/>
        <w:jc w:val="both"/>
        <w:rPr>
          <w:rFonts w:ascii="Tahoma" w:hAnsi="Tahoma" w:cs="Tahoma"/>
          <w:bCs/>
          <w:i/>
          <w:iCs/>
          <w:noProof/>
          <w:sz w:val="18"/>
          <w:szCs w:val="18"/>
        </w:rPr>
      </w:pPr>
    </w:p>
    <w:p w14:paraId="65AABCE9" w14:textId="77777777" w:rsidR="000016A3" w:rsidRPr="00112425" w:rsidRDefault="000016A3" w:rsidP="00BA771A">
      <w:pPr>
        <w:keepNext/>
        <w:keepLines/>
        <w:jc w:val="both"/>
        <w:rPr>
          <w:rFonts w:ascii="Tahoma" w:hAnsi="Tahoma" w:cs="Tahoma"/>
          <w:bCs/>
          <w:i/>
          <w:iCs/>
          <w:noProof/>
          <w:sz w:val="18"/>
          <w:szCs w:val="18"/>
        </w:rPr>
      </w:pPr>
    </w:p>
    <w:p w14:paraId="621E2277" w14:textId="77777777" w:rsidR="00EA61AF" w:rsidRDefault="00EA61AF" w:rsidP="00BA771A">
      <w:pPr>
        <w:keepNext/>
        <w:keepLines/>
        <w:jc w:val="both"/>
        <w:rPr>
          <w:rFonts w:ascii="Tahoma" w:hAnsi="Tahoma" w:cs="Tahoma"/>
        </w:rPr>
      </w:pPr>
    </w:p>
    <w:p w14:paraId="391D17AE" w14:textId="77777777" w:rsidR="002A6BE2" w:rsidRDefault="002A6BE2" w:rsidP="00BA771A">
      <w:pPr>
        <w:keepNext/>
        <w:keepLines/>
        <w:jc w:val="both"/>
        <w:rPr>
          <w:rFonts w:ascii="Tahoma" w:hAnsi="Tahoma" w:cs="Tahoma"/>
        </w:rPr>
      </w:pPr>
    </w:p>
    <w:p w14:paraId="2C224FFE" w14:textId="77777777" w:rsidR="002A6BE2" w:rsidRDefault="002A6BE2" w:rsidP="00BA771A">
      <w:pPr>
        <w:keepNext/>
        <w:keepLines/>
        <w:jc w:val="both"/>
        <w:rPr>
          <w:rFonts w:ascii="Tahoma" w:hAnsi="Tahoma" w:cs="Tahoma"/>
        </w:rPr>
      </w:pPr>
    </w:p>
    <w:p w14:paraId="3B639EB0" w14:textId="77777777" w:rsidR="002A6BE2" w:rsidRDefault="002A6BE2" w:rsidP="00BA771A">
      <w:pPr>
        <w:keepNext/>
        <w:keepLines/>
        <w:jc w:val="both"/>
        <w:rPr>
          <w:rFonts w:ascii="Tahoma" w:hAnsi="Tahoma" w:cs="Tahoma"/>
        </w:rPr>
      </w:pPr>
    </w:p>
    <w:p w14:paraId="77CB907D" w14:textId="77777777" w:rsidR="002A6BE2" w:rsidRDefault="002A6BE2" w:rsidP="00BA771A">
      <w:pPr>
        <w:keepNext/>
        <w:keepLines/>
        <w:jc w:val="both"/>
        <w:rPr>
          <w:rFonts w:ascii="Tahoma" w:hAnsi="Tahoma" w:cs="Tahoma"/>
        </w:rPr>
      </w:pPr>
    </w:p>
    <w:p w14:paraId="57730159" w14:textId="77777777" w:rsidR="002A6BE2" w:rsidRDefault="002A6BE2" w:rsidP="00BA771A">
      <w:pPr>
        <w:keepNext/>
        <w:keepLines/>
        <w:jc w:val="both"/>
        <w:rPr>
          <w:rFonts w:ascii="Tahoma" w:hAnsi="Tahoma" w:cs="Tahoma"/>
        </w:rPr>
      </w:pPr>
    </w:p>
    <w:p w14:paraId="72078992" w14:textId="77777777" w:rsidR="002A6BE2" w:rsidRDefault="002A6BE2" w:rsidP="00BA771A">
      <w:pPr>
        <w:keepNext/>
        <w:keepLines/>
        <w:jc w:val="both"/>
        <w:rPr>
          <w:rFonts w:ascii="Tahoma" w:hAnsi="Tahoma" w:cs="Tahoma"/>
        </w:rPr>
      </w:pPr>
    </w:p>
    <w:p w14:paraId="2635A8DE" w14:textId="77777777" w:rsidR="002A6BE2" w:rsidRDefault="002A6BE2" w:rsidP="00BA771A">
      <w:pPr>
        <w:keepNext/>
        <w:keepLines/>
        <w:jc w:val="both"/>
        <w:rPr>
          <w:rFonts w:ascii="Tahoma" w:hAnsi="Tahoma" w:cs="Tahoma"/>
        </w:rPr>
      </w:pPr>
    </w:p>
    <w:p w14:paraId="739C05D1" w14:textId="77777777" w:rsidR="002A6BE2" w:rsidRDefault="002A6BE2" w:rsidP="00BA771A">
      <w:pPr>
        <w:keepNext/>
        <w:keepLines/>
        <w:jc w:val="both"/>
        <w:rPr>
          <w:rFonts w:ascii="Tahoma" w:hAnsi="Tahoma" w:cs="Tahoma"/>
        </w:rPr>
      </w:pPr>
    </w:p>
    <w:p w14:paraId="43981378" w14:textId="77777777" w:rsidR="002A6BE2" w:rsidRDefault="002A6BE2" w:rsidP="00BA771A">
      <w:pPr>
        <w:keepNext/>
        <w:keepLines/>
        <w:jc w:val="both"/>
        <w:rPr>
          <w:rFonts w:ascii="Tahoma" w:hAnsi="Tahoma" w:cs="Tahoma"/>
        </w:rPr>
      </w:pPr>
    </w:p>
    <w:p w14:paraId="3C2FB5D7" w14:textId="77777777" w:rsidR="002A6BE2" w:rsidRDefault="002A6BE2" w:rsidP="00BA771A">
      <w:pPr>
        <w:keepNext/>
        <w:keepLines/>
        <w:jc w:val="both"/>
        <w:rPr>
          <w:rFonts w:ascii="Tahoma" w:hAnsi="Tahoma" w:cs="Tahoma"/>
        </w:rPr>
      </w:pPr>
    </w:p>
    <w:p w14:paraId="0D5FCB61" w14:textId="77777777" w:rsidR="002A6BE2" w:rsidRDefault="002A6BE2" w:rsidP="00BA771A">
      <w:pPr>
        <w:keepNext/>
        <w:keepLines/>
        <w:jc w:val="both"/>
        <w:rPr>
          <w:rFonts w:ascii="Tahoma" w:hAnsi="Tahoma" w:cs="Tahoma"/>
        </w:rPr>
      </w:pPr>
    </w:p>
    <w:p w14:paraId="2F0A0CA6" w14:textId="77777777" w:rsidR="002A6BE2" w:rsidRDefault="002A6BE2" w:rsidP="00BA771A">
      <w:pPr>
        <w:keepNext/>
        <w:keepLines/>
        <w:jc w:val="both"/>
        <w:rPr>
          <w:rFonts w:ascii="Tahoma" w:hAnsi="Tahoma" w:cs="Tahoma"/>
        </w:rPr>
      </w:pPr>
    </w:p>
    <w:p w14:paraId="2F940FED" w14:textId="77777777" w:rsidR="002A6BE2" w:rsidRDefault="002A6BE2" w:rsidP="00BA771A">
      <w:pPr>
        <w:keepNext/>
        <w:keepLines/>
        <w:jc w:val="both"/>
        <w:rPr>
          <w:rFonts w:ascii="Tahoma" w:hAnsi="Tahoma" w:cs="Tahoma"/>
        </w:rPr>
      </w:pPr>
    </w:p>
    <w:p w14:paraId="5E33C5D9" w14:textId="77777777" w:rsidR="002A6BE2" w:rsidRDefault="002A6BE2" w:rsidP="00BA771A">
      <w:pPr>
        <w:keepNext/>
        <w:keepLines/>
        <w:jc w:val="both"/>
        <w:rPr>
          <w:rFonts w:ascii="Tahoma" w:hAnsi="Tahoma" w:cs="Tahoma"/>
        </w:rPr>
      </w:pPr>
    </w:p>
    <w:p w14:paraId="0339EC01" w14:textId="77777777" w:rsidR="002A6BE2" w:rsidRDefault="002A6BE2" w:rsidP="00BA771A">
      <w:pPr>
        <w:keepNext/>
        <w:keepLines/>
        <w:jc w:val="both"/>
        <w:rPr>
          <w:rFonts w:ascii="Tahoma" w:hAnsi="Tahoma" w:cs="Tahoma"/>
        </w:rPr>
      </w:pPr>
    </w:p>
    <w:p w14:paraId="601F917E" w14:textId="77777777" w:rsidR="002A6BE2" w:rsidRDefault="002A6BE2" w:rsidP="00BA771A">
      <w:pPr>
        <w:keepNext/>
        <w:keepLines/>
        <w:jc w:val="both"/>
        <w:rPr>
          <w:rFonts w:ascii="Tahoma" w:hAnsi="Tahoma" w:cs="Tahoma"/>
        </w:rPr>
      </w:pPr>
    </w:p>
    <w:p w14:paraId="361D7248" w14:textId="77777777" w:rsidR="00D76596" w:rsidRDefault="00D76596" w:rsidP="00BA771A">
      <w:pPr>
        <w:keepNext/>
        <w:keepLines/>
        <w:jc w:val="both"/>
        <w:rPr>
          <w:rFonts w:ascii="Tahoma" w:hAnsi="Tahoma" w:cs="Tahoma"/>
        </w:rPr>
      </w:pPr>
    </w:p>
    <w:p w14:paraId="22B60707" w14:textId="77777777" w:rsidR="00F93884" w:rsidRDefault="00F93884" w:rsidP="00BA771A">
      <w:pPr>
        <w:keepNext/>
        <w:keepLines/>
        <w:jc w:val="both"/>
        <w:rPr>
          <w:rFonts w:ascii="Tahoma" w:hAnsi="Tahoma" w:cs="Tahoma"/>
        </w:rPr>
      </w:pPr>
    </w:p>
    <w:p w14:paraId="3C386D56" w14:textId="77777777" w:rsidR="00F93884" w:rsidRDefault="00F93884" w:rsidP="00BA771A">
      <w:pPr>
        <w:keepNext/>
        <w:keepLines/>
        <w:jc w:val="both"/>
        <w:rPr>
          <w:rFonts w:ascii="Tahoma" w:hAnsi="Tahoma" w:cs="Tahoma"/>
        </w:rPr>
      </w:pPr>
    </w:p>
    <w:p w14:paraId="5BC75541" w14:textId="77777777" w:rsidR="00F93884" w:rsidRDefault="00F93884" w:rsidP="00BA771A">
      <w:pPr>
        <w:keepNext/>
        <w:keepLines/>
        <w:jc w:val="both"/>
        <w:rPr>
          <w:rFonts w:ascii="Tahoma" w:hAnsi="Tahoma" w:cs="Tahoma"/>
        </w:rPr>
      </w:pPr>
    </w:p>
    <w:p w14:paraId="091E96BA" w14:textId="77777777" w:rsidR="00F93884" w:rsidRDefault="00F93884" w:rsidP="00BA771A">
      <w:pPr>
        <w:keepNext/>
        <w:keepLines/>
        <w:jc w:val="both"/>
        <w:rPr>
          <w:rFonts w:ascii="Tahoma" w:hAnsi="Tahoma" w:cs="Tahoma"/>
        </w:rPr>
      </w:pPr>
    </w:p>
    <w:p w14:paraId="75891790" w14:textId="77777777" w:rsidR="00F93884" w:rsidRDefault="00F93884" w:rsidP="00BA771A">
      <w:pPr>
        <w:keepNext/>
        <w:keepLines/>
        <w:jc w:val="both"/>
        <w:rPr>
          <w:rFonts w:ascii="Tahoma" w:hAnsi="Tahoma" w:cs="Tahoma"/>
        </w:rPr>
      </w:pPr>
    </w:p>
    <w:p w14:paraId="2759DFC8" w14:textId="77777777" w:rsidR="00F93884" w:rsidRDefault="00F93884" w:rsidP="00BA771A">
      <w:pPr>
        <w:keepNext/>
        <w:keepLines/>
        <w:jc w:val="both"/>
        <w:rPr>
          <w:rFonts w:ascii="Tahoma" w:hAnsi="Tahoma" w:cs="Tahoma"/>
        </w:rPr>
      </w:pPr>
    </w:p>
    <w:p w14:paraId="3DEAC7DC" w14:textId="77777777" w:rsidR="00F93884" w:rsidRDefault="00F93884" w:rsidP="00BA771A">
      <w:pPr>
        <w:keepNext/>
        <w:keepLines/>
        <w:jc w:val="both"/>
        <w:rPr>
          <w:rFonts w:ascii="Tahoma" w:hAnsi="Tahoma" w:cs="Tahoma"/>
        </w:rPr>
      </w:pPr>
    </w:p>
    <w:p w14:paraId="73021258" w14:textId="77777777" w:rsidR="00F93884" w:rsidRDefault="00F93884" w:rsidP="00BA771A">
      <w:pPr>
        <w:keepNext/>
        <w:keepLines/>
        <w:jc w:val="both"/>
        <w:rPr>
          <w:rFonts w:ascii="Tahoma" w:hAnsi="Tahoma" w:cs="Tahoma"/>
        </w:rPr>
      </w:pPr>
    </w:p>
    <w:p w14:paraId="3186A87D" w14:textId="77777777" w:rsidR="00F93884" w:rsidRDefault="00F93884" w:rsidP="00BA77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26BFC5BE" w14:textId="77777777" w:rsidTr="002A6BE2">
        <w:tc>
          <w:tcPr>
            <w:tcW w:w="8075" w:type="dxa"/>
          </w:tcPr>
          <w:p w14:paraId="49FC7718" w14:textId="77777777" w:rsidR="002A6BE2" w:rsidRPr="00112425" w:rsidRDefault="002A6BE2" w:rsidP="00BA771A">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7571B87F" w14:textId="77777777" w:rsidR="002A6BE2" w:rsidRPr="00112425" w:rsidRDefault="002A6BE2" w:rsidP="00BA77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2611C931" w14:textId="77777777" w:rsidR="00EA61AF" w:rsidRPr="00112425" w:rsidRDefault="00EA61AF" w:rsidP="00BA771A">
      <w:pPr>
        <w:keepNext/>
        <w:keepLines/>
        <w:jc w:val="both"/>
        <w:rPr>
          <w:rFonts w:ascii="Tahoma" w:hAnsi="Tahoma" w:cs="Tahoma"/>
        </w:rPr>
      </w:pPr>
    </w:p>
    <w:p w14:paraId="13601500" w14:textId="16B49FA7" w:rsidR="00F93884" w:rsidRPr="00BE7D86" w:rsidRDefault="001B1358" w:rsidP="00BA771A">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7C65D2">
        <w:rPr>
          <w:rFonts w:ascii="Tahoma" w:hAnsi="Tahoma" w:cs="Tahoma"/>
          <w:b/>
        </w:rPr>
        <w:t>VKS-103/22</w:t>
      </w:r>
      <w:r w:rsidR="00FE6940"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112425">
        <w:rPr>
          <w:rFonts w:ascii="Tahoma" w:hAnsi="Tahoma" w:cs="Tahoma"/>
        </w:rPr>
        <w:t xml:space="preserve">, kot </w:t>
      </w:r>
      <w:r w:rsidR="00BE7D86" w:rsidRPr="00BE7D86">
        <w:rPr>
          <w:rFonts w:ascii="Tahoma" w:hAnsi="Tahoma" w:cs="Tahoma"/>
          <w:i/>
        </w:rPr>
        <w:t>(označi in izpolni)</w:t>
      </w:r>
    </w:p>
    <w:p w14:paraId="68125D51" w14:textId="77777777" w:rsidR="00F93884" w:rsidRPr="00F93884" w:rsidRDefault="001B1358" w:rsidP="00FD3EDD">
      <w:pPr>
        <w:pStyle w:val="Odstavekseznama"/>
        <w:keepNext/>
        <w:keepLines/>
        <w:numPr>
          <w:ilvl w:val="0"/>
          <w:numId w:val="49"/>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2392CEBC" w14:textId="77777777" w:rsidR="00BE7D86" w:rsidRPr="00F93884" w:rsidRDefault="001B1358" w:rsidP="00BE7D86">
      <w:pPr>
        <w:pStyle w:val="Odstavekseznama"/>
        <w:keepNext/>
        <w:keepLines/>
        <w:numPr>
          <w:ilvl w:val="0"/>
          <w:numId w:val="49"/>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5211C1C3" w14:textId="77777777" w:rsidR="001B1358" w:rsidRPr="00F93884" w:rsidRDefault="001B1358" w:rsidP="00BE7D86">
      <w:pPr>
        <w:pStyle w:val="Odstavekseznama"/>
        <w:keepNext/>
        <w:keepLines/>
        <w:ind w:left="720"/>
        <w:jc w:val="both"/>
        <w:rPr>
          <w:rFonts w:ascii="Tahoma" w:hAnsi="Tahoma" w:cs="Tahoma"/>
        </w:rPr>
      </w:pPr>
    </w:p>
    <w:p w14:paraId="0E4329EA" w14:textId="77777777" w:rsidR="002D05E7" w:rsidRPr="00112425" w:rsidRDefault="002D05E7" w:rsidP="00BA771A">
      <w:pPr>
        <w:pStyle w:val="Naslov"/>
        <w:keepNext/>
        <w:keepLines/>
        <w:jc w:val="both"/>
        <w:rPr>
          <w:rFonts w:ascii="Tahoma" w:hAnsi="Tahoma" w:cs="Tahoma"/>
          <w:b w:val="0"/>
          <w:sz w:val="20"/>
        </w:rPr>
      </w:pPr>
    </w:p>
    <w:p w14:paraId="41ABA1D7" w14:textId="77777777" w:rsidR="001B1358" w:rsidRPr="00112425" w:rsidRDefault="001B1358" w:rsidP="00BA771A">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6C98E8" w14:textId="77777777" w:rsidR="001B1358" w:rsidRPr="00112425" w:rsidRDefault="001B1358" w:rsidP="00BA771A">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1132FA64" w14:textId="77777777" w:rsidR="001B1358" w:rsidRPr="00112425" w:rsidRDefault="001B1358" w:rsidP="00BA771A">
      <w:pPr>
        <w:pStyle w:val="Blokbesedila"/>
        <w:keepNext/>
        <w:keepLines/>
        <w:tabs>
          <w:tab w:val="left" w:pos="9354"/>
        </w:tabs>
        <w:ind w:left="0" w:right="-2"/>
        <w:jc w:val="both"/>
        <w:rPr>
          <w:rFonts w:ascii="Tahoma" w:hAnsi="Tahoma" w:cs="Tahoma"/>
          <w:b/>
          <w:sz w:val="20"/>
        </w:rPr>
      </w:pPr>
    </w:p>
    <w:p w14:paraId="6BBC766A" w14:textId="77777777" w:rsidR="001B1358" w:rsidRPr="00112425" w:rsidRDefault="001B1358"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3817A12B" w14:textId="77777777" w:rsidR="001B1358" w:rsidRPr="00112425" w:rsidRDefault="001B1358"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7D8EAE62" w14:textId="77777777" w:rsidR="002A6BE2" w:rsidRDefault="001B1358"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65C4D58B" w14:textId="77777777" w:rsidR="001B1358" w:rsidRPr="002A6BE2" w:rsidRDefault="002A6BE2"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B411DB9" w14:textId="77777777" w:rsidR="001B1358" w:rsidRPr="00112425" w:rsidRDefault="001B1358" w:rsidP="00BA771A">
      <w:pPr>
        <w:keepNext/>
        <w:keepLines/>
        <w:jc w:val="both"/>
        <w:rPr>
          <w:rFonts w:ascii="Tahoma" w:hAnsi="Tahoma" w:cs="Tahoma"/>
          <w:bCs/>
          <w:i/>
          <w:noProof/>
          <w:sz w:val="18"/>
          <w:szCs w:val="18"/>
        </w:rPr>
      </w:pPr>
    </w:p>
    <w:p w14:paraId="1C1E0F16" w14:textId="77777777" w:rsidR="001B1358" w:rsidRPr="00112425" w:rsidRDefault="001B1358" w:rsidP="00BA771A">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48358068" w14:textId="77777777" w:rsidR="001B1358" w:rsidRPr="00112425" w:rsidRDefault="001B1358" w:rsidP="00BA771A">
      <w:pPr>
        <w:keepNext/>
        <w:keepLines/>
        <w:ind w:left="426" w:hanging="426"/>
        <w:jc w:val="both"/>
        <w:rPr>
          <w:rFonts w:ascii="Tahoma" w:hAnsi="Tahoma" w:cs="Tahoma"/>
          <w:bCs/>
          <w:noProof/>
          <w:sz w:val="18"/>
          <w:szCs w:val="18"/>
        </w:rPr>
      </w:pPr>
    </w:p>
    <w:p w14:paraId="478BDF36" w14:textId="77777777" w:rsidR="001B1358" w:rsidRPr="00112425" w:rsidRDefault="001B1358" w:rsidP="00BA771A">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5BFEF4C1" w14:textId="77777777" w:rsidR="001B1358" w:rsidRPr="00112425" w:rsidRDefault="001B1358" w:rsidP="00BA771A">
      <w:pPr>
        <w:keepNext/>
        <w:keepLines/>
        <w:ind w:left="426" w:hanging="426"/>
        <w:jc w:val="both"/>
        <w:rPr>
          <w:rFonts w:ascii="Tahoma" w:hAnsi="Tahoma" w:cs="Tahoma"/>
          <w:bCs/>
          <w:noProof/>
          <w:sz w:val="18"/>
          <w:szCs w:val="18"/>
        </w:rPr>
      </w:pPr>
    </w:p>
    <w:p w14:paraId="5F007DA8" w14:textId="77777777" w:rsidR="002A6BE2" w:rsidRPr="003C5E66" w:rsidRDefault="002A6BE2" w:rsidP="003C5E66">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30E1854D" w14:textId="77777777" w:rsidR="002A6BE2" w:rsidRDefault="002A6BE2" w:rsidP="00BA771A">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56C3AAB2" w14:textId="77777777" w:rsidR="002A6BE2" w:rsidRDefault="002A6BE2" w:rsidP="00BA771A">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2B7852B2" w14:textId="77777777" w:rsidR="00E24E18" w:rsidRDefault="00E24E18" w:rsidP="00BA771A">
      <w:pPr>
        <w:keepNext/>
        <w:keepLines/>
        <w:jc w:val="both"/>
        <w:rPr>
          <w:rFonts w:ascii="Tahoma" w:hAnsi="Tahoma" w:cs="Tahoma"/>
        </w:rPr>
      </w:pPr>
    </w:p>
    <w:p w14:paraId="42093CF2" w14:textId="77777777" w:rsidR="002A6BE2" w:rsidRDefault="002A6BE2" w:rsidP="00BA771A">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7773F849" w14:textId="77777777" w:rsidR="002A6BE2" w:rsidRDefault="002A6BE2"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370909B2" w14:textId="77777777" w:rsidR="002A6BE2" w:rsidRDefault="002A6BE2" w:rsidP="00BA771A">
      <w:pPr>
        <w:pStyle w:val="Blokbesedila"/>
        <w:keepNext/>
        <w:keepLines/>
        <w:tabs>
          <w:tab w:val="clear" w:pos="8647"/>
          <w:tab w:val="left" w:pos="426"/>
          <w:tab w:val="left" w:pos="9354"/>
        </w:tabs>
        <w:ind w:left="426" w:right="-2"/>
        <w:jc w:val="both"/>
        <w:rPr>
          <w:rFonts w:ascii="Tahoma" w:hAnsi="Tahoma" w:cs="Tahoma"/>
          <w:sz w:val="20"/>
        </w:rPr>
      </w:pPr>
    </w:p>
    <w:p w14:paraId="70C5D132" w14:textId="77777777" w:rsidR="00BE7D86" w:rsidRDefault="00BE7D86" w:rsidP="00BA771A">
      <w:pPr>
        <w:pStyle w:val="Blokbesedila"/>
        <w:keepNext/>
        <w:keepLines/>
        <w:tabs>
          <w:tab w:val="clear" w:pos="8647"/>
          <w:tab w:val="left" w:pos="426"/>
          <w:tab w:val="left" w:pos="9354"/>
        </w:tabs>
        <w:ind w:left="426" w:right="-2"/>
        <w:jc w:val="both"/>
        <w:rPr>
          <w:rFonts w:ascii="Tahoma" w:hAnsi="Tahoma" w:cs="Tahoma"/>
          <w:sz w:val="20"/>
        </w:rPr>
      </w:pPr>
    </w:p>
    <w:p w14:paraId="6FF75BB4" w14:textId="77777777" w:rsidR="002A6BE2" w:rsidRDefault="002A6BE2" w:rsidP="00BA771A">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7F8601FF" w14:textId="77777777" w:rsidR="002A6BE2" w:rsidRDefault="002A6BE2" w:rsidP="00BA771A">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53078C58" w14:textId="77777777" w:rsidR="002A6BE2" w:rsidRDefault="002A6BE2" w:rsidP="00BA771A">
      <w:pPr>
        <w:pStyle w:val="Blokbesedila"/>
        <w:keepNext/>
        <w:keepLines/>
        <w:tabs>
          <w:tab w:val="clear" w:pos="8647"/>
          <w:tab w:val="left" w:pos="426"/>
        </w:tabs>
        <w:ind w:left="0" w:right="-2"/>
        <w:jc w:val="both"/>
        <w:rPr>
          <w:rFonts w:ascii="Tahoma" w:hAnsi="Tahoma" w:cs="Tahoma"/>
          <w:sz w:val="20"/>
        </w:rPr>
      </w:pPr>
    </w:p>
    <w:p w14:paraId="639FFDC8" w14:textId="77777777" w:rsidR="002A6BE2" w:rsidRPr="00BC7556" w:rsidRDefault="002A6BE2" w:rsidP="00BA771A">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0BD7DE7E" w14:textId="77777777" w:rsidR="002A6BE2" w:rsidRDefault="002A6BE2" w:rsidP="00BA771A">
      <w:pPr>
        <w:keepNext/>
        <w:keepLines/>
        <w:ind w:left="426" w:hanging="426"/>
        <w:jc w:val="both"/>
        <w:rPr>
          <w:rFonts w:ascii="Tahoma" w:hAnsi="Tahoma" w:cs="Tahoma"/>
        </w:rPr>
      </w:pPr>
    </w:p>
    <w:p w14:paraId="737F2C69" w14:textId="6248A713" w:rsidR="006C489F" w:rsidRPr="00DB2056" w:rsidRDefault="006C489F" w:rsidP="00BA771A">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d.o.o., ki na podlagi pooblastila naročnika </w:t>
      </w:r>
      <w:r w:rsidRPr="00DF5D0E">
        <w:rPr>
          <w:rFonts w:ascii="Tahoma" w:hAnsi="Tahoma" w:cs="Tahoma"/>
          <w:b/>
          <w:bCs/>
          <w:sz w:val="20"/>
        </w:rPr>
        <w:t>JAVNO PODJETJE VODOVOD KANALIZACIJA SNAGA d.o.o.</w:t>
      </w:r>
      <w:r>
        <w:rPr>
          <w:rFonts w:ascii="Tahoma" w:hAnsi="Tahoma" w:cs="Tahoma"/>
          <w:b/>
          <w:bCs/>
          <w:sz w:val="20"/>
        </w:rPr>
        <w:t xml:space="preserve">, vodi postopek javnega naročila </w:t>
      </w:r>
      <w:r w:rsidRPr="000326E2">
        <w:rPr>
          <w:rFonts w:ascii="Tahoma" w:hAnsi="Tahoma" w:cs="Tahoma"/>
          <w:b/>
          <w:sz w:val="20"/>
        </w:rPr>
        <w:t>št.</w:t>
      </w:r>
      <w:r>
        <w:rPr>
          <w:rFonts w:ascii="Tahoma" w:hAnsi="Tahoma" w:cs="Tahoma"/>
          <w:b/>
          <w:sz w:val="20"/>
        </w:rPr>
        <w:t xml:space="preserve"> </w:t>
      </w:r>
      <w:r w:rsidR="007C65D2">
        <w:rPr>
          <w:rFonts w:ascii="Tahoma" w:hAnsi="Tahoma" w:cs="Tahoma"/>
          <w:b/>
          <w:color w:val="000000" w:themeColor="text1"/>
          <w:sz w:val="20"/>
        </w:rPr>
        <w:t>VKS-103/22</w:t>
      </w:r>
      <w:r w:rsidRPr="002A6BE2">
        <w:rPr>
          <w:rFonts w:ascii="Tahoma" w:hAnsi="Tahoma" w:cs="Tahoma"/>
          <w:b/>
          <w:color w:val="000000" w:themeColor="text1"/>
          <w:sz w:val="20"/>
        </w:rPr>
        <w:t xml:space="preserve"> </w:t>
      </w:r>
      <w:r w:rsidR="003906EC">
        <w:rPr>
          <w:rFonts w:ascii="Tahoma" w:hAnsi="Tahoma" w:cs="Tahoma"/>
          <w:b/>
          <w:color w:val="000000" w:themeColor="text1"/>
          <w:sz w:val="20"/>
        </w:rPr>
        <w:t>Obnova vodovoda in kanalizacije po Belokranjski ulici, ulici Luize Pesjakove ter Knobleharjevi in Endliharjevi ulici</w:t>
      </w:r>
      <w:r w:rsidR="004569E9">
        <w:rPr>
          <w:rFonts w:ascii="Tahoma" w:hAnsi="Tahoma" w:cs="Tahoma"/>
          <w:b/>
          <w:color w:val="000000" w:themeColor="text1"/>
          <w:sz w:val="20"/>
        </w:rPr>
        <w:t>:</w:t>
      </w:r>
    </w:p>
    <w:p w14:paraId="70D7B187" w14:textId="77777777" w:rsidR="006C489F" w:rsidRPr="00CD0288" w:rsidRDefault="006C489F" w:rsidP="00BA771A">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1DC26BC6" w14:textId="77777777" w:rsidR="006C489F" w:rsidRPr="00CD0288" w:rsidRDefault="006C489F" w:rsidP="00BA771A">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46AD5BC7" w14:textId="77777777" w:rsidR="001B1358" w:rsidRPr="00112425" w:rsidRDefault="001B1358" w:rsidP="00BA771A">
      <w:pPr>
        <w:pStyle w:val="Blokbesedila"/>
        <w:keepNext/>
        <w:keepLines/>
        <w:tabs>
          <w:tab w:val="left" w:pos="0"/>
        </w:tabs>
        <w:ind w:left="0" w:right="-2"/>
        <w:jc w:val="both"/>
        <w:rPr>
          <w:rFonts w:ascii="Tahoma" w:hAnsi="Tahoma" w:cs="Tahoma"/>
          <w:b/>
          <w:sz w:val="20"/>
        </w:rPr>
      </w:pPr>
    </w:p>
    <w:p w14:paraId="03A6BAC3" w14:textId="77777777" w:rsidR="001B1358" w:rsidRPr="00112425" w:rsidRDefault="001B1358" w:rsidP="00BA771A">
      <w:pPr>
        <w:keepNext/>
        <w:keepLines/>
        <w:jc w:val="both"/>
        <w:rPr>
          <w:rFonts w:ascii="Tahoma" w:hAnsi="Tahoma" w:cs="Tahoma"/>
          <w:bCs/>
          <w:i/>
          <w:noProof/>
          <w:sz w:val="18"/>
          <w:szCs w:val="18"/>
        </w:rPr>
      </w:pPr>
    </w:p>
    <w:p w14:paraId="2E5779AC" w14:textId="77777777" w:rsidR="005E7F25" w:rsidRPr="00112425" w:rsidRDefault="005E7F25" w:rsidP="00BA771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69B90AE0" w14:textId="77777777" w:rsidTr="000C7AEC">
        <w:trPr>
          <w:trHeight w:val="235"/>
        </w:trPr>
        <w:tc>
          <w:tcPr>
            <w:tcW w:w="3430" w:type="dxa"/>
            <w:tcBorders>
              <w:bottom w:val="single" w:sz="4" w:space="0" w:color="auto"/>
            </w:tcBorders>
          </w:tcPr>
          <w:p w14:paraId="172C659C" w14:textId="77777777" w:rsidR="008173E4" w:rsidRPr="00CE1BAD" w:rsidRDefault="008173E4" w:rsidP="000C7AEC">
            <w:pPr>
              <w:keepNext/>
              <w:keepLines/>
              <w:jc w:val="both"/>
              <w:rPr>
                <w:rFonts w:ascii="Tahoma" w:hAnsi="Tahoma" w:cs="Tahoma"/>
                <w:snapToGrid w:val="0"/>
                <w:color w:val="000000"/>
              </w:rPr>
            </w:pPr>
          </w:p>
        </w:tc>
        <w:tc>
          <w:tcPr>
            <w:tcW w:w="2574" w:type="dxa"/>
          </w:tcPr>
          <w:p w14:paraId="1D42DA48" w14:textId="77777777" w:rsidR="008173E4" w:rsidRPr="00CE1BAD" w:rsidRDefault="008173E4" w:rsidP="000C7AEC">
            <w:pPr>
              <w:keepNext/>
              <w:keepLines/>
              <w:jc w:val="center"/>
              <w:rPr>
                <w:rFonts w:ascii="Tahoma" w:hAnsi="Tahoma" w:cs="Tahoma"/>
                <w:snapToGrid w:val="0"/>
                <w:color w:val="000000"/>
              </w:rPr>
            </w:pPr>
          </w:p>
        </w:tc>
        <w:tc>
          <w:tcPr>
            <w:tcW w:w="3148" w:type="dxa"/>
            <w:tcBorders>
              <w:bottom w:val="single" w:sz="4" w:space="0" w:color="auto"/>
            </w:tcBorders>
          </w:tcPr>
          <w:p w14:paraId="28BCB002" w14:textId="77777777" w:rsidR="008173E4" w:rsidRPr="005D5727" w:rsidRDefault="008173E4" w:rsidP="000C7AEC">
            <w:pPr>
              <w:keepNext/>
              <w:keepLines/>
              <w:tabs>
                <w:tab w:val="left" w:pos="567"/>
                <w:tab w:val="num" w:pos="851"/>
                <w:tab w:val="left" w:pos="993"/>
              </w:tabs>
              <w:jc w:val="both"/>
              <w:rPr>
                <w:rFonts w:ascii="Tahoma" w:hAnsi="Tahoma" w:cs="Tahoma"/>
                <w:snapToGrid w:val="0"/>
                <w:color w:val="000000"/>
              </w:rPr>
            </w:pPr>
          </w:p>
        </w:tc>
      </w:tr>
      <w:tr w:rsidR="008173E4" w:rsidRPr="00CE1BAD" w14:paraId="1123B476" w14:textId="77777777" w:rsidTr="000C7AEC">
        <w:trPr>
          <w:trHeight w:val="235"/>
        </w:trPr>
        <w:tc>
          <w:tcPr>
            <w:tcW w:w="3430" w:type="dxa"/>
            <w:tcBorders>
              <w:top w:val="single" w:sz="4" w:space="0" w:color="auto"/>
            </w:tcBorders>
          </w:tcPr>
          <w:p w14:paraId="7AE31E85" w14:textId="77777777" w:rsidR="008173E4" w:rsidRPr="00CE1BAD" w:rsidRDefault="008173E4"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616CAC6" w14:textId="77777777" w:rsidR="008173E4" w:rsidRPr="00CE1BAD" w:rsidRDefault="008173E4"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36E14E0" w14:textId="250AA823" w:rsidR="008173E4" w:rsidRPr="00CE1BAD" w:rsidRDefault="008173E4" w:rsidP="008173E4">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095197D1" w14:textId="77777777" w:rsidR="001B1358" w:rsidRPr="00112425" w:rsidRDefault="001B1358" w:rsidP="00BA771A">
      <w:pPr>
        <w:keepNext/>
        <w:keepLines/>
        <w:jc w:val="both"/>
        <w:rPr>
          <w:rFonts w:ascii="Tahoma" w:hAnsi="Tahoma" w:cs="Tahoma"/>
          <w:bCs/>
          <w:i/>
          <w:noProof/>
          <w:sz w:val="18"/>
          <w:szCs w:val="18"/>
        </w:rPr>
      </w:pPr>
    </w:p>
    <w:p w14:paraId="1A39DBC2" w14:textId="77777777" w:rsidR="005E7F25" w:rsidRPr="00112425" w:rsidRDefault="005E7F25" w:rsidP="00BA771A">
      <w:pPr>
        <w:keepNext/>
        <w:keepLines/>
        <w:jc w:val="both"/>
        <w:rPr>
          <w:rFonts w:ascii="Tahoma" w:hAnsi="Tahoma" w:cs="Tahoma"/>
          <w:bCs/>
          <w:i/>
          <w:noProof/>
          <w:sz w:val="18"/>
          <w:szCs w:val="18"/>
        </w:rPr>
      </w:pPr>
    </w:p>
    <w:p w14:paraId="38B0691C" w14:textId="77777777" w:rsidR="00BE7D86" w:rsidRPr="00112425" w:rsidRDefault="001B1358" w:rsidP="00BE7D86">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62BD2386" w14:textId="77777777" w:rsidR="001B1358" w:rsidRPr="00112425" w:rsidRDefault="001B1358" w:rsidP="00BA771A">
      <w:pPr>
        <w:keepNext/>
        <w:keepLines/>
        <w:jc w:val="both"/>
        <w:rPr>
          <w:rFonts w:ascii="Tahoma" w:hAnsi="Tahoma" w:cs="Tahoma"/>
          <w:i/>
          <w:iCs/>
          <w:sz w:val="18"/>
        </w:rPr>
      </w:pPr>
    </w:p>
    <w:p w14:paraId="0D08A90B" w14:textId="77777777" w:rsidR="00C51C0F" w:rsidRPr="00112425" w:rsidRDefault="00C51C0F" w:rsidP="00BA771A">
      <w:pPr>
        <w:keepNext/>
        <w:keepLines/>
        <w:jc w:val="both"/>
        <w:rPr>
          <w:rFonts w:ascii="Tahoma" w:hAnsi="Tahoma" w:cs="Tahoma"/>
          <w:i/>
          <w:iCs/>
          <w:sz w:val="18"/>
        </w:rPr>
      </w:pPr>
    </w:p>
    <w:p w14:paraId="2049CAEA" w14:textId="77777777" w:rsidR="00C51C0F" w:rsidRPr="00112425" w:rsidRDefault="00C51C0F" w:rsidP="00BA771A">
      <w:pPr>
        <w:keepNext/>
        <w:keepLines/>
        <w:jc w:val="both"/>
        <w:rPr>
          <w:rFonts w:ascii="Tahoma" w:hAnsi="Tahoma" w:cs="Tahoma"/>
          <w:i/>
          <w:iCs/>
          <w:sz w:val="18"/>
        </w:rPr>
      </w:pPr>
    </w:p>
    <w:p w14:paraId="49FA2429" w14:textId="77777777" w:rsidR="00C51C0F" w:rsidRPr="00112425" w:rsidRDefault="00C51C0F" w:rsidP="00BA771A">
      <w:pPr>
        <w:keepNext/>
        <w:keepLines/>
        <w:jc w:val="both"/>
        <w:rPr>
          <w:rFonts w:ascii="Tahoma" w:hAnsi="Tahoma" w:cs="Tahoma"/>
          <w:i/>
          <w:iCs/>
          <w:sz w:val="18"/>
        </w:rPr>
      </w:pPr>
    </w:p>
    <w:p w14:paraId="1C4A18BB" w14:textId="77777777" w:rsidR="00C51C0F" w:rsidRPr="00112425" w:rsidRDefault="00C51C0F" w:rsidP="00BA771A">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0B0F897F" w14:textId="77777777" w:rsidTr="002A6BE2">
        <w:tc>
          <w:tcPr>
            <w:tcW w:w="8045" w:type="dxa"/>
          </w:tcPr>
          <w:p w14:paraId="61A37D9F" w14:textId="77777777" w:rsidR="002A6BE2" w:rsidRPr="00112425" w:rsidRDefault="002A6BE2" w:rsidP="00BA77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81725BC" w14:textId="77777777" w:rsidR="002A6BE2" w:rsidRPr="00112425" w:rsidRDefault="002A6BE2" w:rsidP="00BA771A">
            <w:pPr>
              <w:keepNext/>
              <w:keepLines/>
              <w:jc w:val="both"/>
              <w:rPr>
                <w:rFonts w:ascii="Tahoma" w:hAnsi="Tahoma" w:cs="Tahoma"/>
                <w:b/>
                <w:i/>
              </w:rPr>
            </w:pPr>
            <w:r w:rsidRPr="00112425">
              <w:rPr>
                <w:rFonts w:ascii="Tahoma" w:hAnsi="Tahoma" w:cs="Tahoma"/>
                <w:b/>
                <w:i/>
              </w:rPr>
              <w:t>Priloga 3/3</w:t>
            </w:r>
          </w:p>
        </w:tc>
      </w:tr>
    </w:tbl>
    <w:p w14:paraId="6E1A8BB3" w14:textId="77777777" w:rsidR="00C51C0F" w:rsidRPr="00112425" w:rsidRDefault="00C51C0F" w:rsidP="00BA771A">
      <w:pPr>
        <w:keepNext/>
        <w:keepLines/>
        <w:rPr>
          <w:rFonts w:ascii="Tahoma" w:hAnsi="Tahoma" w:cs="Tahoma"/>
          <w:b/>
        </w:rPr>
      </w:pPr>
    </w:p>
    <w:p w14:paraId="0B6E4592" w14:textId="2CCFC5FD" w:rsidR="00C51C0F" w:rsidRPr="00112425" w:rsidRDefault="00C51C0F" w:rsidP="00BA771A">
      <w:pPr>
        <w:keepNext/>
        <w:keepLines/>
        <w:jc w:val="both"/>
        <w:rPr>
          <w:rFonts w:ascii="Tahoma" w:hAnsi="Tahoma" w:cs="Tahoma"/>
          <w:b/>
        </w:rPr>
      </w:pPr>
      <w:r w:rsidRPr="00112425">
        <w:rPr>
          <w:rFonts w:ascii="Tahoma" w:hAnsi="Tahoma" w:cs="Tahoma"/>
          <w:b/>
        </w:rPr>
        <w:t xml:space="preserve">Javno naročilo št. </w:t>
      </w:r>
      <w:r w:rsidR="007C65D2">
        <w:rPr>
          <w:rFonts w:ascii="Tahoma" w:hAnsi="Tahoma" w:cs="Tahoma"/>
          <w:b/>
        </w:rPr>
        <w:t>VKS-103/22</w:t>
      </w:r>
      <w:r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p w14:paraId="206FA91D" w14:textId="77777777" w:rsidR="00C51C0F" w:rsidRPr="00112425" w:rsidRDefault="00C51C0F" w:rsidP="00BA771A">
      <w:pPr>
        <w:keepNext/>
        <w:keepLines/>
        <w:tabs>
          <w:tab w:val="left" w:pos="567"/>
          <w:tab w:val="num" w:pos="851"/>
          <w:tab w:val="left" w:pos="993"/>
        </w:tabs>
        <w:jc w:val="both"/>
        <w:rPr>
          <w:rFonts w:ascii="Tahoma" w:hAnsi="Tahoma" w:cs="Tahoma"/>
        </w:rPr>
      </w:pPr>
    </w:p>
    <w:p w14:paraId="76B7846A"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795FD043" w14:textId="77777777" w:rsidR="00C51C0F" w:rsidRPr="00112425" w:rsidRDefault="00C51C0F" w:rsidP="00BA771A">
      <w:pPr>
        <w:keepNext/>
        <w:keepLines/>
        <w:tabs>
          <w:tab w:val="left" w:pos="567"/>
          <w:tab w:val="num" w:pos="851"/>
          <w:tab w:val="left" w:pos="993"/>
        </w:tabs>
        <w:jc w:val="both"/>
        <w:rPr>
          <w:rFonts w:ascii="Tahoma" w:hAnsi="Tahoma" w:cs="Tahoma"/>
        </w:rPr>
      </w:pPr>
    </w:p>
    <w:p w14:paraId="6BC5A0FC"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17BDCD20" w14:textId="77777777" w:rsidR="00C51C0F" w:rsidRPr="00112425" w:rsidRDefault="00C51C0F" w:rsidP="00BA771A">
      <w:pPr>
        <w:keepNext/>
        <w:keepLines/>
        <w:tabs>
          <w:tab w:val="left" w:pos="567"/>
          <w:tab w:val="num" w:pos="851"/>
          <w:tab w:val="left" w:pos="993"/>
        </w:tabs>
        <w:jc w:val="both"/>
        <w:rPr>
          <w:rFonts w:ascii="Tahoma" w:hAnsi="Tahoma" w:cs="Tahoma"/>
        </w:rPr>
      </w:pPr>
    </w:p>
    <w:p w14:paraId="6772F58D" w14:textId="77777777" w:rsidR="00C51C0F" w:rsidRPr="00112425" w:rsidRDefault="00C51C0F" w:rsidP="00BA771A">
      <w:pPr>
        <w:keepNext/>
        <w:keepLines/>
        <w:tabs>
          <w:tab w:val="left" w:pos="567"/>
          <w:tab w:val="num" w:pos="851"/>
          <w:tab w:val="left" w:pos="993"/>
        </w:tabs>
        <w:jc w:val="both"/>
        <w:rPr>
          <w:rFonts w:ascii="Tahoma" w:hAnsi="Tahoma" w:cs="Tahoma"/>
        </w:rPr>
      </w:pPr>
    </w:p>
    <w:p w14:paraId="40431384"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68507B01"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28BBD36"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75E6B760"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2F15DA55"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7465BD7A" w14:textId="77777777" w:rsidR="00C51C0F" w:rsidRPr="00112425" w:rsidRDefault="00C51C0F" w:rsidP="00BA771A">
      <w:pPr>
        <w:keepNext/>
        <w:keepLines/>
        <w:tabs>
          <w:tab w:val="left" w:pos="567"/>
          <w:tab w:val="num" w:pos="851"/>
          <w:tab w:val="left" w:pos="993"/>
        </w:tabs>
        <w:jc w:val="both"/>
        <w:rPr>
          <w:rFonts w:ascii="Tahoma" w:hAnsi="Tahoma" w:cs="Tahoma"/>
        </w:rPr>
      </w:pPr>
    </w:p>
    <w:p w14:paraId="7E22DFE9"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1AF4F1BF"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41EAE8DB"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6BF3E36F" w14:textId="77777777" w:rsidR="00C51C0F" w:rsidRPr="00112425" w:rsidRDefault="00C51C0F" w:rsidP="00BA771A">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06691D47" w14:textId="77777777" w:rsidR="00C51C0F" w:rsidRPr="00112425" w:rsidRDefault="00C51C0F" w:rsidP="00BA771A">
      <w:pPr>
        <w:keepNext/>
        <w:keepLines/>
        <w:tabs>
          <w:tab w:val="left" w:pos="567"/>
          <w:tab w:val="num" w:pos="851"/>
          <w:tab w:val="left" w:pos="993"/>
        </w:tabs>
        <w:jc w:val="both"/>
        <w:rPr>
          <w:rFonts w:ascii="Tahoma" w:hAnsi="Tahoma" w:cs="Tahoma"/>
        </w:rPr>
      </w:pPr>
    </w:p>
    <w:p w14:paraId="0994DB54"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2EAED146" w14:textId="77777777" w:rsidR="00C51C0F" w:rsidRPr="00112425" w:rsidRDefault="00C51C0F" w:rsidP="00BA771A">
      <w:pPr>
        <w:keepNext/>
        <w:keepLines/>
        <w:tabs>
          <w:tab w:val="left" w:pos="567"/>
          <w:tab w:val="num" w:pos="851"/>
          <w:tab w:val="left" w:pos="993"/>
        </w:tabs>
        <w:rPr>
          <w:rFonts w:ascii="Tahoma" w:hAnsi="Tahoma" w:cs="Tahoma"/>
          <w:b/>
        </w:rPr>
      </w:pPr>
    </w:p>
    <w:p w14:paraId="039F4745" w14:textId="77777777" w:rsidR="00C51C0F" w:rsidRPr="00531A66" w:rsidRDefault="00C51C0F" w:rsidP="00BA77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107DD792" w14:textId="77777777" w:rsidR="00C51C0F" w:rsidRPr="00112425" w:rsidRDefault="00C51C0F" w:rsidP="00BA771A">
      <w:pPr>
        <w:keepNext/>
        <w:keepLines/>
        <w:tabs>
          <w:tab w:val="left" w:pos="567"/>
          <w:tab w:val="num" w:pos="851"/>
          <w:tab w:val="left" w:pos="993"/>
        </w:tabs>
        <w:jc w:val="both"/>
        <w:rPr>
          <w:rFonts w:ascii="Tahoma" w:hAnsi="Tahoma" w:cs="Tahoma"/>
        </w:rPr>
      </w:pPr>
    </w:p>
    <w:p w14:paraId="46C3A3AD" w14:textId="77777777" w:rsidR="00C51C0F" w:rsidRPr="00112425" w:rsidRDefault="00C51C0F" w:rsidP="00BA77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xml:space="preserve">; v nadaljnjem besedilu: KZ-1), ki so opredeljena v prvem odstavku 75. člena ZJN-3 in </w:t>
      </w:r>
    </w:p>
    <w:p w14:paraId="5A6B010F"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561474CA" w14:textId="77777777" w:rsidR="00C51C0F" w:rsidRPr="00531A66" w:rsidRDefault="00C51C0F" w:rsidP="00BA771A">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14:paraId="69D14924" w14:textId="77777777" w:rsidR="00C51C0F" w:rsidRPr="00112425" w:rsidRDefault="00C51C0F" w:rsidP="00BA771A">
      <w:pPr>
        <w:keepNext/>
        <w:keepLines/>
        <w:tabs>
          <w:tab w:val="left" w:pos="567"/>
          <w:tab w:val="num" w:pos="851"/>
          <w:tab w:val="left" w:pos="993"/>
        </w:tabs>
        <w:jc w:val="both"/>
        <w:rPr>
          <w:rFonts w:ascii="Tahoma" w:hAnsi="Tahoma" w:cs="Tahoma"/>
        </w:rPr>
      </w:pPr>
    </w:p>
    <w:p w14:paraId="1CEFC92A" w14:textId="11D4B5CF" w:rsidR="00C51C0F" w:rsidRPr="00112425" w:rsidRDefault="00C51C0F" w:rsidP="00BA771A">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sidR="007C65D2">
        <w:rPr>
          <w:rFonts w:ascii="Tahoma" w:hAnsi="Tahoma" w:cs="Tahoma"/>
          <w:b/>
        </w:rPr>
        <w:t>VKS-103/22</w:t>
      </w:r>
      <w:r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112425">
        <w:rPr>
          <w:rFonts w:ascii="Tahoma" w:hAnsi="Tahoma" w:cs="Tahoma"/>
        </w:rPr>
        <w:t>, od Ministrstva za pravosodje pridobi potrdilo iz kazenske evidence.</w:t>
      </w:r>
    </w:p>
    <w:p w14:paraId="360516FE"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7C4FD3BB"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1D7A9563"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02C1B289"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5BEAF4C1"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p w14:paraId="5FBC78CA" w14:textId="77777777" w:rsidR="00C51C0F" w:rsidRPr="00112425" w:rsidRDefault="00C51C0F" w:rsidP="00BA77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4532BC36" w14:textId="77777777" w:rsidTr="00BB6F49">
        <w:trPr>
          <w:trHeight w:val="235"/>
        </w:trPr>
        <w:tc>
          <w:tcPr>
            <w:tcW w:w="3402" w:type="dxa"/>
            <w:tcBorders>
              <w:top w:val="single" w:sz="4" w:space="0" w:color="auto"/>
            </w:tcBorders>
          </w:tcPr>
          <w:p w14:paraId="5C72C4B5" w14:textId="77777777" w:rsidR="00C51C0F" w:rsidRPr="00112425" w:rsidRDefault="00C51C0F" w:rsidP="00BA77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39F1401A" w14:textId="77777777" w:rsidR="00C51C0F" w:rsidRPr="00112425" w:rsidRDefault="00C51C0F" w:rsidP="00BA771A">
            <w:pPr>
              <w:keepNext/>
              <w:keepLines/>
              <w:jc w:val="center"/>
              <w:rPr>
                <w:rFonts w:ascii="Tahoma" w:hAnsi="Tahoma" w:cs="Tahoma"/>
                <w:snapToGrid w:val="0"/>
                <w:color w:val="000000"/>
              </w:rPr>
            </w:pPr>
          </w:p>
        </w:tc>
        <w:tc>
          <w:tcPr>
            <w:tcW w:w="3686" w:type="dxa"/>
            <w:tcBorders>
              <w:top w:val="single" w:sz="4" w:space="0" w:color="auto"/>
            </w:tcBorders>
          </w:tcPr>
          <w:p w14:paraId="7734F1F2" w14:textId="77777777" w:rsidR="00C51C0F" w:rsidRPr="00112425" w:rsidRDefault="00C51C0F" w:rsidP="00BA77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466B41A7" w14:textId="77777777" w:rsidR="00C51C0F" w:rsidRPr="00112425" w:rsidRDefault="00C51C0F" w:rsidP="00BA771A">
      <w:pPr>
        <w:keepNext/>
        <w:keepLines/>
        <w:tabs>
          <w:tab w:val="left" w:pos="284"/>
        </w:tabs>
        <w:jc w:val="both"/>
        <w:rPr>
          <w:rFonts w:ascii="Tahoma" w:hAnsi="Tahoma" w:cs="Tahoma"/>
        </w:rPr>
      </w:pPr>
    </w:p>
    <w:p w14:paraId="1BC27BF0" w14:textId="77777777" w:rsidR="00C51C0F" w:rsidRPr="00112425" w:rsidRDefault="00C51C0F" w:rsidP="00BA771A">
      <w:pPr>
        <w:keepNext/>
        <w:keepLines/>
        <w:tabs>
          <w:tab w:val="left" w:pos="284"/>
        </w:tabs>
        <w:jc w:val="both"/>
        <w:rPr>
          <w:rFonts w:ascii="Tahoma" w:hAnsi="Tahoma" w:cs="Tahoma"/>
        </w:rPr>
      </w:pPr>
    </w:p>
    <w:p w14:paraId="0F19589E" w14:textId="77777777" w:rsidR="00C51C0F" w:rsidRPr="00112425" w:rsidRDefault="00C51C0F" w:rsidP="00BA771A">
      <w:pPr>
        <w:keepNext/>
        <w:keepLines/>
        <w:tabs>
          <w:tab w:val="left" w:pos="284"/>
        </w:tabs>
        <w:jc w:val="both"/>
        <w:rPr>
          <w:rFonts w:ascii="Tahoma" w:hAnsi="Tahoma" w:cs="Tahoma"/>
        </w:rPr>
      </w:pPr>
    </w:p>
    <w:p w14:paraId="5A69623D" w14:textId="77777777" w:rsidR="00C51C0F" w:rsidRPr="00112425" w:rsidRDefault="00C51C0F" w:rsidP="00BA77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EAAAE2" w14:textId="77777777" w:rsidR="00C51C0F" w:rsidRPr="00112425" w:rsidRDefault="00C51C0F" w:rsidP="00BA77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20AA6915" w14:textId="77777777" w:rsidR="00C51C0F" w:rsidRPr="00112425" w:rsidRDefault="00C51C0F" w:rsidP="00BA77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448E2152" w14:textId="77777777" w:rsidR="00E4305F" w:rsidRPr="00112425" w:rsidRDefault="00E4305F" w:rsidP="00BA771A">
      <w:pPr>
        <w:keepNext/>
        <w:keepLines/>
        <w:tabs>
          <w:tab w:val="left" w:pos="426"/>
        </w:tabs>
        <w:jc w:val="both"/>
        <w:rPr>
          <w:rFonts w:ascii="Tahoma" w:hAnsi="Tahoma" w:cs="Tahoma"/>
          <w:i/>
          <w:sz w:val="18"/>
          <w:szCs w:val="18"/>
        </w:rPr>
      </w:pPr>
    </w:p>
    <w:p w14:paraId="1BA126B3" w14:textId="77777777" w:rsidR="00E4305F" w:rsidRPr="00112425" w:rsidRDefault="00E4305F" w:rsidP="00BA771A">
      <w:pPr>
        <w:keepNext/>
        <w:keepLines/>
        <w:tabs>
          <w:tab w:val="left" w:pos="426"/>
        </w:tabs>
        <w:jc w:val="both"/>
        <w:rPr>
          <w:rFonts w:ascii="Tahoma" w:hAnsi="Tahoma" w:cs="Tahoma"/>
          <w:i/>
          <w:sz w:val="18"/>
          <w:szCs w:val="18"/>
        </w:rPr>
      </w:pPr>
    </w:p>
    <w:p w14:paraId="105667B0" w14:textId="77777777" w:rsidR="001B1358" w:rsidRPr="00112425" w:rsidRDefault="00E4305F" w:rsidP="00BA77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DD4896D" w14:textId="77777777" w:rsidR="001B1358" w:rsidRPr="00112425" w:rsidRDefault="001B1358" w:rsidP="00BA771A">
      <w:pPr>
        <w:keepNext/>
        <w:keepLines/>
        <w:tabs>
          <w:tab w:val="left" w:pos="567"/>
          <w:tab w:val="num" w:pos="851"/>
          <w:tab w:val="left" w:pos="993"/>
        </w:tabs>
        <w:jc w:val="right"/>
        <w:rPr>
          <w:rFonts w:ascii="Tahoma" w:hAnsi="Tahoma" w:cs="Tahoma"/>
          <w:b/>
        </w:rPr>
      </w:pPr>
    </w:p>
    <w:p w14:paraId="3DA9072B" w14:textId="77777777" w:rsidR="003C5E66" w:rsidRDefault="003C5E66">
      <w:pPr>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7A47D47A" w14:textId="77777777" w:rsidTr="00833EB0">
        <w:tc>
          <w:tcPr>
            <w:tcW w:w="8045" w:type="dxa"/>
          </w:tcPr>
          <w:p w14:paraId="1884DE08" w14:textId="77777777" w:rsidR="00995C6A" w:rsidRPr="00112425" w:rsidRDefault="00995C6A" w:rsidP="00BA77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3C46917A" w14:textId="77777777" w:rsidR="00995C6A" w:rsidRPr="00112425" w:rsidRDefault="00995C6A" w:rsidP="00BA771A">
            <w:pPr>
              <w:keepNext/>
              <w:keepLines/>
              <w:jc w:val="both"/>
              <w:rPr>
                <w:rFonts w:ascii="Tahoma" w:hAnsi="Tahoma" w:cs="Tahoma"/>
                <w:b/>
                <w:i/>
              </w:rPr>
            </w:pPr>
            <w:r>
              <w:rPr>
                <w:rFonts w:ascii="Tahoma" w:hAnsi="Tahoma" w:cs="Tahoma"/>
                <w:b/>
                <w:i/>
              </w:rPr>
              <w:t>Priloga 3/4</w:t>
            </w:r>
          </w:p>
        </w:tc>
      </w:tr>
    </w:tbl>
    <w:p w14:paraId="30AF4063" w14:textId="77777777" w:rsidR="002D05E7" w:rsidRPr="00112425" w:rsidRDefault="002D05E7" w:rsidP="00BA771A">
      <w:pPr>
        <w:keepNext/>
        <w:keepLines/>
        <w:tabs>
          <w:tab w:val="left" w:pos="567"/>
          <w:tab w:val="num" w:pos="851"/>
          <w:tab w:val="left" w:pos="993"/>
        </w:tabs>
        <w:rPr>
          <w:rFonts w:ascii="Tahoma" w:hAnsi="Tahoma" w:cs="Tahoma"/>
          <w:b/>
        </w:rPr>
      </w:pPr>
    </w:p>
    <w:p w14:paraId="4E45D760" w14:textId="77777777" w:rsidR="002D05E7" w:rsidRPr="00112425" w:rsidRDefault="002D05E7" w:rsidP="00BA771A">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8646DAA" w14:textId="77777777" w:rsidR="002D05E7" w:rsidRPr="00112425" w:rsidRDefault="002D05E7" w:rsidP="00BA771A">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6FD01342" w14:textId="77777777" w:rsidR="002D05E7" w:rsidRPr="00112425" w:rsidRDefault="002D05E7" w:rsidP="00BA771A">
      <w:pPr>
        <w:keepNext/>
        <w:keepLines/>
        <w:tabs>
          <w:tab w:val="left" w:pos="284"/>
        </w:tabs>
        <w:rPr>
          <w:rFonts w:ascii="Tahoma" w:hAnsi="Tahoma" w:cs="Tahoma"/>
          <w:b/>
        </w:rPr>
      </w:pPr>
    </w:p>
    <w:p w14:paraId="1C7FB886" w14:textId="77777777" w:rsidR="002D05E7" w:rsidRPr="00112425" w:rsidRDefault="002D05E7" w:rsidP="00BA771A">
      <w:pPr>
        <w:keepNext/>
        <w:keepLines/>
        <w:tabs>
          <w:tab w:val="left" w:pos="284"/>
        </w:tabs>
        <w:jc w:val="both"/>
        <w:rPr>
          <w:rFonts w:ascii="Tahoma" w:hAnsi="Tahoma" w:cs="Tahoma"/>
        </w:rPr>
      </w:pPr>
    </w:p>
    <w:p w14:paraId="6AD6B5BC" w14:textId="77777777" w:rsidR="002D05E7" w:rsidRPr="00112425" w:rsidRDefault="002D05E7" w:rsidP="00BA771A">
      <w:pPr>
        <w:keepNext/>
        <w:keepLines/>
        <w:ind w:right="1"/>
        <w:jc w:val="both"/>
        <w:rPr>
          <w:rFonts w:ascii="Tahoma" w:hAnsi="Tahoma" w:cs="Tahoma"/>
          <w:b/>
          <w:i/>
        </w:rPr>
      </w:pPr>
      <w:r w:rsidRPr="00112425">
        <w:rPr>
          <w:rFonts w:ascii="Tahoma" w:hAnsi="Tahoma" w:cs="Tahoma"/>
          <w:b/>
          <w:i/>
        </w:rPr>
        <w:t>Podatki o pravni osebi (ponudniku):</w:t>
      </w:r>
    </w:p>
    <w:p w14:paraId="4A06CAF5"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01A4F4F2"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30559685"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5E7C4568"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607F8AFF"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1804437D" w14:textId="77777777" w:rsidR="002D05E7" w:rsidRPr="00112425" w:rsidRDefault="002D05E7" w:rsidP="00BA771A">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769DC6A2" w14:textId="77777777" w:rsidR="002D05E7" w:rsidRPr="00112425" w:rsidRDefault="002D05E7" w:rsidP="00BA771A">
      <w:pPr>
        <w:keepNext/>
        <w:keepLines/>
        <w:ind w:right="1"/>
        <w:jc w:val="both"/>
        <w:rPr>
          <w:rFonts w:ascii="Tahoma" w:hAnsi="Tahoma" w:cs="Tahoma"/>
        </w:rPr>
      </w:pPr>
    </w:p>
    <w:p w14:paraId="1DDA25D9" w14:textId="383A10B4" w:rsidR="002D05E7" w:rsidRPr="00112425" w:rsidRDefault="002D05E7" w:rsidP="00BA771A">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7C65D2">
        <w:rPr>
          <w:rFonts w:ascii="Tahoma" w:hAnsi="Tahoma" w:cs="Tahoma"/>
          <w:b/>
        </w:rPr>
        <w:t>VKS-103/22</w:t>
      </w:r>
      <w:r w:rsidR="00FE6940"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54EAA603" w14:textId="77777777" w:rsidR="002D05E7" w:rsidRPr="00112425" w:rsidRDefault="002D05E7" w:rsidP="00BA771A">
      <w:pPr>
        <w:keepNext/>
        <w:keepLines/>
        <w:jc w:val="both"/>
      </w:pPr>
    </w:p>
    <w:p w14:paraId="48EF9310" w14:textId="77777777" w:rsidR="002D05E7" w:rsidRPr="00112425" w:rsidRDefault="002D05E7" w:rsidP="00BA771A">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29E99BB7" w14:textId="77777777" w:rsidR="002D05E7" w:rsidRPr="00112425" w:rsidRDefault="002D05E7" w:rsidP="00BA771A">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26B31171" w14:textId="77777777" w:rsidTr="00DE3254">
        <w:tc>
          <w:tcPr>
            <w:tcW w:w="533" w:type="dxa"/>
            <w:shd w:val="clear" w:color="auto" w:fill="auto"/>
          </w:tcPr>
          <w:p w14:paraId="0207793A" w14:textId="77777777" w:rsidR="002D05E7" w:rsidRPr="00112425" w:rsidRDefault="002D05E7" w:rsidP="00BA771A">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73C24CF5" w14:textId="77777777" w:rsidR="002D05E7" w:rsidRPr="00112425" w:rsidRDefault="002D05E7" w:rsidP="00BA771A">
            <w:pPr>
              <w:keepNext/>
              <w:keepLines/>
              <w:jc w:val="both"/>
              <w:rPr>
                <w:rFonts w:ascii="Tahoma" w:hAnsi="Tahoma" w:cs="Tahoma"/>
                <w:b/>
              </w:rPr>
            </w:pPr>
            <w:r w:rsidRPr="00112425">
              <w:rPr>
                <w:rFonts w:ascii="Tahoma" w:hAnsi="Tahoma" w:cs="Tahoma"/>
                <w:b/>
              </w:rPr>
              <w:t>Naziv</w:t>
            </w:r>
          </w:p>
        </w:tc>
        <w:tc>
          <w:tcPr>
            <w:tcW w:w="3685" w:type="dxa"/>
          </w:tcPr>
          <w:p w14:paraId="000F3744" w14:textId="77777777" w:rsidR="002D05E7" w:rsidRPr="00112425" w:rsidRDefault="002D05E7" w:rsidP="00BA771A">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62C7D13E" w14:textId="77777777" w:rsidR="002D05E7" w:rsidRPr="00112425" w:rsidRDefault="002D05E7" w:rsidP="00BA771A">
            <w:pPr>
              <w:keepNext/>
              <w:keepLines/>
              <w:jc w:val="both"/>
              <w:rPr>
                <w:rFonts w:ascii="Tahoma" w:hAnsi="Tahoma" w:cs="Tahoma"/>
                <w:b/>
              </w:rPr>
            </w:pPr>
            <w:r w:rsidRPr="00112425">
              <w:rPr>
                <w:rFonts w:ascii="Tahoma" w:hAnsi="Tahoma" w:cs="Tahoma"/>
                <w:b/>
              </w:rPr>
              <w:t>Delež lastništva v %</w:t>
            </w:r>
          </w:p>
        </w:tc>
      </w:tr>
      <w:tr w:rsidR="002D05E7" w:rsidRPr="00112425" w14:paraId="1AD8B42B" w14:textId="77777777" w:rsidTr="00DE3254">
        <w:tc>
          <w:tcPr>
            <w:tcW w:w="533" w:type="dxa"/>
            <w:shd w:val="clear" w:color="auto" w:fill="auto"/>
          </w:tcPr>
          <w:p w14:paraId="3EB0DBF7" w14:textId="77777777" w:rsidR="002D05E7" w:rsidRPr="00112425" w:rsidRDefault="002D05E7" w:rsidP="00BA771A">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21F36A40" w14:textId="77777777" w:rsidR="002D05E7" w:rsidRPr="00112425" w:rsidRDefault="002D05E7" w:rsidP="00BA771A">
            <w:pPr>
              <w:keepNext/>
              <w:keepLines/>
              <w:jc w:val="both"/>
              <w:rPr>
                <w:rFonts w:ascii="Tahoma" w:hAnsi="Tahoma" w:cs="Tahoma"/>
                <w:b/>
              </w:rPr>
            </w:pPr>
          </w:p>
        </w:tc>
        <w:tc>
          <w:tcPr>
            <w:tcW w:w="3685" w:type="dxa"/>
          </w:tcPr>
          <w:p w14:paraId="123FD2B9" w14:textId="77777777" w:rsidR="002D05E7" w:rsidRPr="00112425" w:rsidRDefault="002D05E7" w:rsidP="00BA771A">
            <w:pPr>
              <w:keepNext/>
              <w:keepLines/>
              <w:jc w:val="both"/>
              <w:rPr>
                <w:rFonts w:ascii="Tahoma" w:hAnsi="Tahoma" w:cs="Tahoma"/>
                <w:b/>
              </w:rPr>
            </w:pPr>
          </w:p>
        </w:tc>
        <w:tc>
          <w:tcPr>
            <w:tcW w:w="1843" w:type="dxa"/>
            <w:shd w:val="clear" w:color="auto" w:fill="auto"/>
          </w:tcPr>
          <w:p w14:paraId="3583C2E6" w14:textId="77777777" w:rsidR="002D05E7" w:rsidRPr="00112425" w:rsidRDefault="002D05E7" w:rsidP="00BA771A">
            <w:pPr>
              <w:keepNext/>
              <w:keepLines/>
              <w:jc w:val="both"/>
              <w:rPr>
                <w:rFonts w:ascii="Tahoma" w:hAnsi="Tahoma" w:cs="Tahoma"/>
                <w:b/>
              </w:rPr>
            </w:pPr>
          </w:p>
        </w:tc>
      </w:tr>
      <w:tr w:rsidR="002D05E7" w:rsidRPr="00112425" w14:paraId="253F6884" w14:textId="77777777" w:rsidTr="00DE3254">
        <w:tc>
          <w:tcPr>
            <w:tcW w:w="533" w:type="dxa"/>
            <w:shd w:val="clear" w:color="auto" w:fill="auto"/>
          </w:tcPr>
          <w:p w14:paraId="06849B75" w14:textId="77777777" w:rsidR="002D05E7" w:rsidRPr="00112425" w:rsidRDefault="002D05E7" w:rsidP="00BA771A">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284C9612" w14:textId="77777777" w:rsidR="002D05E7" w:rsidRPr="00112425" w:rsidRDefault="002D05E7" w:rsidP="00BA771A">
            <w:pPr>
              <w:keepNext/>
              <w:keepLines/>
              <w:jc w:val="both"/>
              <w:rPr>
                <w:rFonts w:ascii="Tahoma" w:hAnsi="Tahoma" w:cs="Tahoma"/>
                <w:b/>
              </w:rPr>
            </w:pPr>
          </w:p>
        </w:tc>
        <w:tc>
          <w:tcPr>
            <w:tcW w:w="3685" w:type="dxa"/>
          </w:tcPr>
          <w:p w14:paraId="1D25FDB8" w14:textId="77777777" w:rsidR="002D05E7" w:rsidRPr="00112425" w:rsidRDefault="002D05E7" w:rsidP="00BA771A">
            <w:pPr>
              <w:keepNext/>
              <w:keepLines/>
              <w:jc w:val="both"/>
              <w:rPr>
                <w:rFonts w:ascii="Tahoma" w:hAnsi="Tahoma" w:cs="Tahoma"/>
                <w:b/>
              </w:rPr>
            </w:pPr>
          </w:p>
        </w:tc>
        <w:tc>
          <w:tcPr>
            <w:tcW w:w="1843" w:type="dxa"/>
            <w:shd w:val="clear" w:color="auto" w:fill="auto"/>
          </w:tcPr>
          <w:p w14:paraId="558332C4" w14:textId="77777777" w:rsidR="002D05E7" w:rsidRPr="00112425" w:rsidRDefault="002D05E7" w:rsidP="00BA771A">
            <w:pPr>
              <w:keepNext/>
              <w:keepLines/>
              <w:jc w:val="both"/>
              <w:rPr>
                <w:rFonts w:ascii="Tahoma" w:hAnsi="Tahoma" w:cs="Tahoma"/>
                <w:b/>
              </w:rPr>
            </w:pPr>
          </w:p>
        </w:tc>
      </w:tr>
      <w:tr w:rsidR="002D05E7" w:rsidRPr="00112425" w14:paraId="276CAE3B" w14:textId="77777777" w:rsidTr="00DE3254">
        <w:tc>
          <w:tcPr>
            <w:tcW w:w="533" w:type="dxa"/>
            <w:shd w:val="clear" w:color="auto" w:fill="auto"/>
          </w:tcPr>
          <w:p w14:paraId="0C99453B" w14:textId="77777777" w:rsidR="002D05E7" w:rsidRPr="00112425" w:rsidRDefault="002D05E7" w:rsidP="00BA771A">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6F01A187" w14:textId="77777777" w:rsidR="002D05E7" w:rsidRPr="00112425" w:rsidRDefault="002D05E7" w:rsidP="00BA771A">
            <w:pPr>
              <w:keepNext/>
              <w:keepLines/>
              <w:jc w:val="both"/>
              <w:rPr>
                <w:rFonts w:ascii="Tahoma" w:hAnsi="Tahoma" w:cs="Tahoma"/>
                <w:b/>
              </w:rPr>
            </w:pPr>
          </w:p>
        </w:tc>
        <w:tc>
          <w:tcPr>
            <w:tcW w:w="3685" w:type="dxa"/>
          </w:tcPr>
          <w:p w14:paraId="2C9EA19E" w14:textId="77777777" w:rsidR="002D05E7" w:rsidRPr="00112425" w:rsidRDefault="002D05E7" w:rsidP="00BA771A">
            <w:pPr>
              <w:keepNext/>
              <w:keepLines/>
              <w:jc w:val="both"/>
              <w:rPr>
                <w:rFonts w:ascii="Tahoma" w:hAnsi="Tahoma" w:cs="Tahoma"/>
                <w:b/>
              </w:rPr>
            </w:pPr>
          </w:p>
        </w:tc>
        <w:tc>
          <w:tcPr>
            <w:tcW w:w="1843" w:type="dxa"/>
            <w:shd w:val="clear" w:color="auto" w:fill="auto"/>
          </w:tcPr>
          <w:p w14:paraId="5CAB01B0" w14:textId="77777777" w:rsidR="002D05E7" w:rsidRPr="00112425" w:rsidRDefault="002D05E7" w:rsidP="00BA771A">
            <w:pPr>
              <w:keepNext/>
              <w:keepLines/>
              <w:jc w:val="both"/>
              <w:rPr>
                <w:rFonts w:ascii="Tahoma" w:hAnsi="Tahoma" w:cs="Tahoma"/>
                <w:b/>
              </w:rPr>
            </w:pPr>
          </w:p>
        </w:tc>
      </w:tr>
      <w:tr w:rsidR="002D05E7" w:rsidRPr="00112425" w14:paraId="22E77CF4" w14:textId="77777777" w:rsidTr="00DE3254">
        <w:tc>
          <w:tcPr>
            <w:tcW w:w="533" w:type="dxa"/>
            <w:shd w:val="clear" w:color="auto" w:fill="auto"/>
          </w:tcPr>
          <w:p w14:paraId="0F64D97D" w14:textId="77777777" w:rsidR="002D05E7" w:rsidRPr="00112425" w:rsidRDefault="002D05E7" w:rsidP="00BA771A">
            <w:pPr>
              <w:keepNext/>
              <w:keepLines/>
              <w:jc w:val="both"/>
              <w:rPr>
                <w:rFonts w:ascii="Tahoma" w:hAnsi="Tahoma" w:cs="Tahoma"/>
                <w:b/>
              </w:rPr>
            </w:pPr>
            <w:r w:rsidRPr="00112425">
              <w:rPr>
                <w:rFonts w:ascii="Tahoma" w:hAnsi="Tahoma" w:cs="Tahoma"/>
                <w:b/>
              </w:rPr>
              <w:t>….</w:t>
            </w:r>
          </w:p>
        </w:tc>
        <w:tc>
          <w:tcPr>
            <w:tcW w:w="3403" w:type="dxa"/>
            <w:shd w:val="clear" w:color="auto" w:fill="auto"/>
          </w:tcPr>
          <w:p w14:paraId="2AF851E6" w14:textId="77777777" w:rsidR="002D05E7" w:rsidRPr="00112425" w:rsidRDefault="002D05E7" w:rsidP="00BA771A">
            <w:pPr>
              <w:keepNext/>
              <w:keepLines/>
              <w:jc w:val="both"/>
              <w:rPr>
                <w:rFonts w:ascii="Tahoma" w:hAnsi="Tahoma" w:cs="Tahoma"/>
                <w:b/>
              </w:rPr>
            </w:pPr>
          </w:p>
        </w:tc>
        <w:tc>
          <w:tcPr>
            <w:tcW w:w="3685" w:type="dxa"/>
          </w:tcPr>
          <w:p w14:paraId="136AB4F5" w14:textId="77777777" w:rsidR="002D05E7" w:rsidRPr="00112425" w:rsidRDefault="002D05E7" w:rsidP="00BA771A">
            <w:pPr>
              <w:keepNext/>
              <w:keepLines/>
              <w:jc w:val="both"/>
              <w:rPr>
                <w:rFonts w:ascii="Tahoma" w:hAnsi="Tahoma" w:cs="Tahoma"/>
                <w:b/>
              </w:rPr>
            </w:pPr>
          </w:p>
        </w:tc>
        <w:tc>
          <w:tcPr>
            <w:tcW w:w="1843" w:type="dxa"/>
            <w:shd w:val="clear" w:color="auto" w:fill="auto"/>
          </w:tcPr>
          <w:p w14:paraId="7FACCAA8" w14:textId="77777777" w:rsidR="002D05E7" w:rsidRPr="00112425" w:rsidRDefault="002D05E7" w:rsidP="00BA771A">
            <w:pPr>
              <w:keepNext/>
              <w:keepLines/>
              <w:jc w:val="both"/>
              <w:rPr>
                <w:rFonts w:ascii="Tahoma" w:hAnsi="Tahoma" w:cs="Tahoma"/>
                <w:b/>
              </w:rPr>
            </w:pPr>
          </w:p>
        </w:tc>
      </w:tr>
    </w:tbl>
    <w:p w14:paraId="25B1621A" w14:textId="77777777" w:rsidR="002D05E7" w:rsidRPr="00112425" w:rsidRDefault="002D05E7" w:rsidP="00BA771A">
      <w:pPr>
        <w:keepNext/>
        <w:keepLines/>
        <w:jc w:val="both"/>
        <w:rPr>
          <w:rFonts w:ascii="Tahoma" w:hAnsi="Tahoma" w:cs="Tahoma"/>
          <w:b/>
        </w:rPr>
      </w:pPr>
    </w:p>
    <w:p w14:paraId="210D4189" w14:textId="77777777" w:rsidR="002D05E7" w:rsidRPr="00112425" w:rsidRDefault="002D05E7" w:rsidP="00BA771A">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1497E031" w14:textId="77777777" w:rsidR="002D05E7" w:rsidRPr="00112425" w:rsidRDefault="002D05E7" w:rsidP="00BA77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64E71F7C" w14:textId="77777777" w:rsidTr="00DE3254">
        <w:tc>
          <w:tcPr>
            <w:tcW w:w="534" w:type="dxa"/>
            <w:shd w:val="clear" w:color="auto" w:fill="auto"/>
          </w:tcPr>
          <w:p w14:paraId="21806CDA" w14:textId="77777777" w:rsidR="002D05E7" w:rsidRPr="00112425" w:rsidRDefault="002D05E7" w:rsidP="00BA771A">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56DCB1BF" w14:textId="77777777" w:rsidR="002D05E7" w:rsidRPr="00112425" w:rsidRDefault="002D05E7" w:rsidP="00BA771A">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6B9BE252" w14:textId="77777777" w:rsidR="002D05E7" w:rsidRPr="00112425" w:rsidRDefault="002D05E7" w:rsidP="00BA771A">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5646603E" w14:textId="77777777" w:rsidR="002D05E7" w:rsidRPr="00112425" w:rsidRDefault="002D05E7" w:rsidP="00BA771A">
            <w:pPr>
              <w:keepNext/>
              <w:keepLines/>
              <w:jc w:val="both"/>
              <w:rPr>
                <w:rFonts w:ascii="Tahoma" w:hAnsi="Tahoma" w:cs="Tahoma"/>
                <w:b/>
              </w:rPr>
            </w:pPr>
            <w:r w:rsidRPr="00112425">
              <w:rPr>
                <w:rFonts w:ascii="Tahoma" w:hAnsi="Tahoma" w:cs="Tahoma"/>
                <w:b/>
              </w:rPr>
              <w:t>Delež lastništva v %</w:t>
            </w:r>
          </w:p>
        </w:tc>
      </w:tr>
      <w:tr w:rsidR="002D05E7" w:rsidRPr="00112425" w14:paraId="633FE73B" w14:textId="77777777" w:rsidTr="00DE3254">
        <w:tc>
          <w:tcPr>
            <w:tcW w:w="534" w:type="dxa"/>
            <w:shd w:val="clear" w:color="auto" w:fill="auto"/>
          </w:tcPr>
          <w:p w14:paraId="11AFC6A5" w14:textId="77777777" w:rsidR="002D05E7" w:rsidRPr="00112425" w:rsidRDefault="002D05E7" w:rsidP="00BA771A">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1F645F51" w14:textId="77777777" w:rsidR="002D05E7" w:rsidRPr="00112425" w:rsidRDefault="002D05E7" w:rsidP="00BA771A">
            <w:pPr>
              <w:keepNext/>
              <w:keepLines/>
              <w:jc w:val="both"/>
              <w:rPr>
                <w:rFonts w:ascii="Tahoma" w:hAnsi="Tahoma" w:cs="Tahoma"/>
                <w:b/>
              </w:rPr>
            </w:pPr>
          </w:p>
        </w:tc>
        <w:tc>
          <w:tcPr>
            <w:tcW w:w="3685" w:type="dxa"/>
            <w:shd w:val="clear" w:color="auto" w:fill="auto"/>
          </w:tcPr>
          <w:p w14:paraId="68A962D1" w14:textId="77777777" w:rsidR="002D05E7" w:rsidRPr="00112425" w:rsidRDefault="002D05E7" w:rsidP="00BA771A">
            <w:pPr>
              <w:keepNext/>
              <w:keepLines/>
              <w:jc w:val="both"/>
              <w:rPr>
                <w:rFonts w:ascii="Tahoma" w:hAnsi="Tahoma" w:cs="Tahoma"/>
                <w:b/>
              </w:rPr>
            </w:pPr>
          </w:p>
        </w:tc>
        <w:tc>
          <w:tcPr>
            <w:tcW w:w="1810" w:type="dxa"/>
            <w:shd w:val="clear" w:color="auto" w:fill="auto"/>
          </w:tcPr>
          <w:p w14:paraId="4540D533" w14:textId="77777777" w:rsidR="002D05E7" w:rsidRPr="00112425" w:rsidRDefault="002D05E7" w:rsidP="00BA771A">
            <w:pPr>
              <w:keepNext/>
              <w:keepLines/>
              <w:jc w:val="both"/>
              <w:rPr>
                <w:rFonts w:ascii="Tahoma" w:hAnsi="Tahoma" w:cs="Tahoma"/>
                <w:b/>
              </w:rPr>
            </w:pPr>
          </w:p>
        </w:tc>
      </w:tr>
      <w:tr w:rsidR="002D05E7" w:rsidRPr="00112425" w14:paraId="095C3835" w14:textId="77777777" w:rsidTr="00DE3254">
        <w:tc>
          <w:tcPr>
            <w:tcW w:w="534" w:type="dxa"/>
            <w:shd w:val="clear" w:color="auto" w:fill="auto"/>
          </w:tcPr>
          <w:p w14:paraId="2596BD3E" w14:textId="77777777" w:rsidR="002D05E7" w:rsidRPr="00112425" w:rsidRDefault="002D05E7" w:rsidP="00BA771A">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22E6C233" w14:textId="77777777" w:rsidR="002D05E7" w:rsidRPr="00112425" w:rsidRDefault="002D05E7" w:rsidP="00BA771A">
            <w:pPr>
              <w:keepNext/>
              <w:keepLines/>
              <w:jc w:val="both"/>
              <w:rPr>
                <w:rFonts w:ascii="Tahoma" w:hAnsi="Tahoma" w:cs="Tahoma"/>
                <w:b/>
              </w:rPr>
            </w:pPr>
          </w:p>
        </w:tc>
        <w:tc>
          <w:tcPr>
            <w:tcW w:w="3685" w:type="dxa"/>
            <w:shd w:val="clear" w:color="auto" w:fill="auto"/>
          </w:tcPr>
          <w:p w14:paraId="09B4EDBB" w14:textId="77777777" w:rsidR="002D05E7" w:rsidRPr="00112425" w:rsidRDefault="002D05E7" w:rsidP="00BA771A">
            <w:pPr>
              <w:keepNext/>
              <w:keepLines/>
              <w:jc w:val="both"/>
              <w:rPr>
                <w:rFonts w:ascii="Tahoma" w:hAnsi="Tahoma" w:cs="Tahoma"/>
                <w:b/>
              </w:rPr>
            </w:pPr>
          </w:p>
        </w:tc>
        <w:tc>
          <w:tcPr>
            <w:tcW w:w="1810" w:type="dxa"/>
            <w:shd w:val="clear" w:color="auto" w:fill="auto"/>
          </w:tcPr>
          <w:p w14:paraId="7D10D22E" w14:textId="77777777" w:rsidR="002D05E7" w:rsidRPr="00112425" w:rsidRDefault="002D05E7" w:rsidP="00BA771A">
            <w:pPr>
              <w:keepNext/>
              <w:keepLines/>
              <w:jc w:val="both"/>
              <w:rPr>
                <w:rFonts w:ascii="Tahoma" w:hAnsi="Tahoma" w:cs="Tahoma"/>
                <w:b/>
              </w:rPr>
            </w:pPr>
          </w:p>
        </w:tc>
      </w:tr>
      <w:tr w:rsidR="002D05E7" w:rsidRPr="00112425" w14:paraId="1F5C7B68" w14:textId="77777777" w:rsidTr="00DE3254">
        <w:tc>
          <w:tcPr>
            <w:tcW w:w="534" w:type="dxa"/>
            <w:shd w:val="clear" w:color="auto" w:fill="auto"/>
          </w:tcPr>
          <w:p w14:paraId="31E508B8" w14:textId="77777777" w:rsidR="002D05E7" w:rsidRPr="00112425" w:rsidRDefault="002D05E7" w:rsidP="00BA771A">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3A8C4EEA" w14:textId="77777777" w:rsidR="002D05E7" w:rsidRPr="00112425" w:rsidRDefault="002D05E7" w:rsidP="00BA771A">
            <w:pPr>
              <w:keepNext/>
              <w:keepLines/>
              <w:jc w:val="both"/>
              <w:rPr>
                <w:rFonts w:ascii="Tahoma" w:hAnsi="Tahoma" w:cs="Tahoma"/>
                <w:b/>
              </w:rPr>
            </w:pPr>
          </w:p>
        </w:tc>
        <w:tc>
          <w:tcPr>
            <w:tcW w:w="3685" w:type="dxa"/>
            <w:shd w:val="clear" w:color="auto" w:fill="auto"/>
          </w:tcPr>
          <w:p w14:paraId="33BC3935" w14:textId="77777777" w:rsidR="002D05E7" w:rsidRPr="00112425" w:rsidRDefault="002D05E7" w:rsidP="00BA771A">
            <w:pPr>
              <w:keepNext/>
              <w:keepLines/>
              <w:jc w:val="both"/>
              <w:rPr>
                <w:rFonts w:ascii="Tahoma" w:hAnsi="Tahoma" w:cs="Tahoma"/>
                <w:b/>
              </w:rPr>
            </w:pPr>
          </w:p>
        </w:tc>
        <w:tc>
          <w:tcPr>
            <w:tcW w:w="1810" w:type="dxa"/>
            <w:shd w:val="clear" w:color="auto" w:fill="auto"/>
          </w:tcPr>
          <w:p w14:paraId="56EB63B2" w14:textId="77777777" w:rsidR="002D05E7" w:rsidRPr="00112425" w:rsidRDefault="002D05E7" w:rsidP="00BA771A">
            <w:pPr>
              <w:keepNext/>
              <w:keepLines/>
              <w:jc w:val="both"/>
              <w:rPr>
                <w:rFonts w:ascii="Tahoma" w:hAnsi="Tahoma" w:cs="Tahoma"/>
                <w:b/>
              </w:rPr>
            </w:pPr>
          </w:p>
        </w:tc>
      </w:tr>
      <w:tr w:rsidR="002D05E7" w:rsidRPr="00112425" w14:paraId="75A5900C" w14:textId="77777777" w:rsidTr="00DE3254">
        <w:tc>
          <w:tcPr>
            <w:tcW w:w="534" w:type="dxa"/>
            <w:shd w:val="clear" w:color="auto" w:fill="auto"/>
          </w:tcPr>
          <w:p w14:paraId="39F71328" w14:textId="77777777" w:rsidR="002D05E7" w:rsidRPr="00112425" w:rsidRDefault="002D05E7" w:rsidP="00BA771A">
            <w:pPr>
              <w:keepNext/>
              <w:keepLines/>
              <w:jc w:val="both"/>
              <w:rPr>
                <w:rFonts w:ascii="Tahoma" w:hAnsi="Tahoma" w:cs="Tahoma"/>
                <w:b/>
              </w:rPr>
            </w:pPr>
            <w:r w:rsidRPr="00112425">
              <w:rPr>
                <w:rFonts w:ascii="Tahoma" w:hAnsi="Tahoma" w:cs="Tahoma"/>
                <w:b/>
              </w:rPr>
              <w:t>…</w:t>
            </w:r>
          </w:p>
        </w:tc>
        <w:tc>
          <w:tcPr>
            <w:tcW w:w="3402" w:type="dxa"/>
            <w:shd w:val="clear" w:color="auto" w:fill="auto"/>
          </w:tcPr>
          <w:p w14:paraId="56A6BF38" w14:textId="77777777" w:rsidR="002D05E7" w:rsidRPr="00112425" w:rsidRDefault="002D05E7" w:rsidP="00BA771A">
            <w:pPr>
              <w:keepNext/>
              <w:keepLines/>
              <w:jc w:val="both"/>
              <w:rPr>
                <w:rFonts w:ascii="Tahoma" w:hAnsi="Tahoma" w:cs="Tahoma"/>
                <w:b/>
              </w:rPr>
            </w:pPr>
          </w:p>
        </w:tc>
        <w:tc>
          <w:tcPr>
            <w:tcW w:w="3685" w:type="dxa"/>
            <w:shd w:val="clear" w:color="auto" w:fill="auto"/>
          </w:tcPr>
          <w:p w14:paraId="5602B171" w14:textId="77777777" w:rsidR="002D05E7" w:rsidRPr="00112425" w:rsidRDefault="002D05E7" w:rsidP="00BA771A">
            <w:pPr>
              <w:keepNext/>
              <w:keepLines/>
              <w:jc w:val="both"/>
              <w:rPr>
                <w:rFonts w:ascii="Tahoma" w:hAnsi="Tahoma" w:cs="Tahoma"/>
                <w:b/>
              </w:rPr>
            </w:pPr>
          </w:p>
        </w:tc>
        <w:tc>
          <w:tcPr>
            <w:tcW w:w="1810" w:type="dxa"/>
            <w:shd w:val="clear" w:color="auto" w:fill="auto"/>
          </w:tcPr>
          <w:p w14:paraId="405E1DAF" w14:textId="77777777" w:rsidR="002D05E7" w:rsidRPr="00112425" w:rsidRDefault="002D05E7" w:rsidP="00BA771A">
            <w:pPr>
              <w:keepNext/>
              <w:keepLines/>
              <w:jc w:val="both"/>
              <w:rPr>
                <w:rFonts w:ascii="Tahoma" w:hAnsi="Tahoma" w:cs="Tahoma"/>
                <w:b/>
              </w:rPr>
            </w:pPr>
          </w:p>
        </w:tc>
      </w:tr>
    </w:tbl>
    <w:p w14:paraId="6B941584" w14:textId="77777777" w:rsidR="002D05E7" w:rsidRPr="00112425" w:rsidRDefault="002D05E7" w:rsidP="00BA771A">
      <w:pPr>
        <w:keepNext/>
        <w:keepLines/>
        <w:jc w:val="both"/>
        <w:rPr>
          <w:rFonts w:ascii="Tahoma" w:hAnsi="Tahoma" w:cs="Tahoma"/>
          <w:b/>
        </w:rPr>
      </w:pPr>
    </w:p>
    <w:p w14:paraId="2B0A5E38" w14:textId="77777777" w:rsidR="002D05E7" w:rsidRPr="00112425" w:rsidRDefault="00722C27" w:rsidP="00BA771A">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47CD4829" w14:textId="77777777" w:rsidR="002D05E7" w:rsidRPr="00112425" w:rsidRDefault="002D05E7" w:rsidP="00BA77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6DA07981" w14:textId="77777777" w:rsidTr="00DE3254">
        <w:tc>
          <w:tcPr>
            <w:tcW w:w="533" w:type="dxa"/>
            <w:shd w:val="clear" w:color="auto" w:fill="auto"/>
          </w:tcPr>
          <w:p w14:paraId="2956211E" w14:textId="77777777" w:rsidR="002D05E7" w:rsidRPr="00112425" w:rsidRDefault="002D05E7" w:rsidP="00BA771A">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684135AB" w14:textId="77777777" w:rsidR="002D05E7" w:rsidRPr="00112425" w:rsidRDefault="002D05E7" w:rsidP="00BA771A">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28B4BCAF" w14:textId="77777777" w:rsidR="002D05E7" w:rsidRPr="00112425" w:rsidRDefault="002D05E7" w:rsidP="00BA771A">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38B75E11" w14:textId="77777777" w:rsidR="002D05E7" w:rsidRPr="00112425" w:rsidRDefault="002D05E7" w:rsidP="00BA771A">
            <w:pPr>
              <w:keepNext/>
              <w:keepLines/>
              <w:jc w:val="both"/>
              <w:rPr>
                <w:rFonts w:ascii="Tahoma" w:hAnsi="Tahoma" w:cs="Tahoma"/>
                <w:b/>
              </w:rPr>
            </w:pPr>
            <w:r w:rsidRPr="00112425">
              <w:rPr>
                <w:rFonts w:ascii="Tahoma" w:hAnsi="Tahoma" w:cs="Tahoma"/>
                <w:b/>
              </w:rPr>
              <w:t>Matična številka</w:t>
            </w:r>
          </w:p>
        </w:tc>
      </w:tr>
      <w:tr w:rsidR="002D05E7" w:rsidRPr="00112425" w14:paraId="192A4706" w14:textId="77777777" w:rsidTr="00DE3254">
        <w:tc>
          <w:tcPr>
            <w:tcW w:w="533" w:type="dxa"/>
            <w:shd w:val="clear" w:color="auto" w:fill="auto"/>
          </w:tcPr>
          <w:p w14:paraId="40624712" w14:textId="77777777" w:rsidR="002D05E7" w:rsidRPr="00112425" w:rsidRDefault="002D05E7" w:rsidP="00BA771A">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154D4519" w14:textId="77777777" w:rsidR="002D05E7" w:rsidRPr="00112425" w:rsidRDefault="002D05E7" w:rsidP="00BA771A">
            <w:pPr>
              <w:keepNext/>
              <w:keepLines/>
              <w:jc w:val="both"/>
              <w:rPr>
                <w:rFonts w:ascii="Tahoma" w:hAnsi="Tahoma" w:cs="Tahoma"/>
                <w:b/>
              </w:rPr>
            </w:pPr>
          </w:p>
        </w:tc>
        <w:tc>
          <w:tcPr>
            <w:tcW w:w="3657" w:type="dxa"/>
            <w:shd w:val="clear" w:color="auto" w:fill="auto"/>
          </w:tcPr>
          <w:p w14:paraId="50609577" w14:textId="77777777" w:rsidR="002D05E7" w:rsidRPr="00112425" w:rsidRDefault="002D05E7" w:rsidP="00BA771A">
            <w:pPr>
              <w:keepNext/>
              <w:keepLines/>
              <w:jc w:val="both"/>
              <w:rPr>
                <w:rFonts w:ascii="Tahoma" w:hAnsi="Tahoma" w:cs="Tahoma"/>
                <w:b/>
              </w:rPr>
            </w:pPr>
          </w:p>
        </w:tc>
        <w:tc>
          <w:tcPr>
            <w:tcW w:w="1865" w:type="dxa"/>
            <w:shd w:val="clear" w:color="auto" w:fill="auto"/>
          </w:tcPr>
          <w:p w14:paraId="2452D7B7" w14:textId="77777777" w:rsidR="002D05E7" w:rsidRPr="00112425" w:rsidRDefault="002D05E7" w:rsidP="00BA771A">
            <w:pPr>
              <w:keepNext/>
              <w:keepLines/>
              <w:jc w:val="both"/>
              <w:rPr>
                <w:rFonts w:ascii="Tahoma" w:hAnsi="Tahoma" w:cs="Tahoma"/>
                <w:b/>
              </w:rPr>
            </w:pPr>
          </w:p>
        </w:tc>
      </w:tr>
      <w:tr w:rsidR="002D05E7" w:rsidRPr="00112425" w14:paraId="7C9689C1" w14:textId="77777777" w:rsidTr="00DE3254">
        <w:tc>
          <w:tcPr>
            <w:tcW w:w="533" w:type="dxa"/>
            <w:shd w:val="clear" w:color="auto" w:fill="auto"/>
          </w:tcPr>
          <w:p w14:paraId="05F365DC" w14:textId="77777777" w:rsidR="002D05E7" w:rsidRPr="00112425" w:rsidRDefault="002D05E7" w:rsidP="00BA771A">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659750A2" w14:textId="77777777" w:rsidR="002D05E7" w:rsidRPr="00112425" w:rsidRDefault="002D05E7" w:rsidP="00BA771A">
            <w:pPr>
              <w:keepNext/>
              <w:keepLines/>
              <w:jc w:val="both"/>
              <w:rPr>
                <w:rFonts w:ascii="Tahoma" w:hAnsi="Tahoma" w:cs="Tahoma"/>
                <w:b/>
              </w:rPr>
            </w:pPr>
          </w:p>
        </w:tc>
        <w:tc>
          <w:tcPr>
            <w:tcW w:w="3657" w:type="dxa"/>
            <w:shd w:val="clear" w:color="auto" w:fill="auto"/>
          </w:tcPr>
          <w:p w14:paraId="78FD3B07" w14:textId="77777777" w:rsidR="002D05E7" w:rsidRPr="00112425" w:rsidRDefault="002D05E7" w:rsidP="00BA771A">
            <w:pPr>
              <w:keepNext/>
              <w:keepLines/>
              <w:jc w:val="both"/>
              <w:rPr>
                <w:rFonts w:ascii="Tahoma" w:hAnsi="Tahoma" w:cs="Tahoma"/>
                <w:b/>
              </w:rPr>
            </w:pPr>
          </w:p>
        </w:tc>
        <w:tc>
          <w:tcPr>
            <w:tcW w:w="1865" w:type="dxa"/>
            <w:shd w:val="clear" w:color="auto" w:fill="auto"/>
          </w:tcPr>
          <w:p w14:paraId="25CE7621" w14:textId="77777777" w:rsidR="002D05E7" w:rsidRPr="00112425" w:rsidRDefault="002D05E7" w:rsidP="00BA771A">
            <w:pPr>
              <w:keepNext/>
              <w:keepLines/>
              <w:jc w:val="both"/>
              <w:rPr>
                <w:rFonts w:ascii="Tahoma" w:hAnsi="Tahoma" w:cs="Tahoma"/>
                <w:b/>
              </w:rPr>
            </w:pPr>
          </w:p>
        </w:tc>
      </w:tr>
      <w:tr w:rsidR="002D05E7" w:rsidRPr="00112425" w14:paraId="1747A2B9" w14:textId="77777777" w:rsidTr="00DE3254">
        <w:tc>
          <w:tcPr>
            <w:tcW w:w="533" w:type="dxa"/>
            <w:shd w:val="clear" w:color="auto" w:fill="auto"/>
          </w:tcPr>
          <w:p w14:paraId="362FB30A" w14:textId="77777777" w:rsidR="002D05E7" w:rsidRPr="00112425" w:rsidRDefault="002D05E7" w:rsidP="00BA771A">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5EF45F45" w14:textId="77777777" w:rsidR="002D05E7" w:rsidRPr="00112425" w:rsidRDefault="002D05E7" w:rsidP="00BA771A">
            <w:pPr>
              <w:keepNext/>
              <w:keepLines/>
              <w:jc w:val="both"/>
              <w:rPr>
                <w:rFonts w:ascii="Tahoma" w:hAnsi="Tahoma" w:cs="Tahoma"/>
                <w:b/>
              </w:rPr>
            </w:pPr>
          </w:p>
        </w:tc>
        <w:tc>
          <w:tcPr>
            <w:tcW w:w="3657" w:type="dxa"/>
            <w:shd w:val="clear" w:color="auto" w:fill="auto"/>
          </w:tcPr>
          <w:p w14:paraId="5FF7D5B2" w14:textId="77777777" w:rsidR="002D05E7" w:rsidRPr="00112425" w:rsidRDefault="002D05E7" w:rsidP="00BA771A">
            <w:pPr>
              <w:keepNext/>
              <w:keepLines/>
              <w:jc w:val="both"/>
              <w:rPr>
                <w:rFonts w:ascii="Tahoma" w:hAnsi="Tahoma" w:cs="Tahoma"/>
                <w:b/>
              </w:rPr>
            </w:pPr>
          </w:p>
        </w:tc>
        <w:tc>
          <w:tcPr>
            <w:tcW w:w="1865" w:type="dxa"/>
            <w:shd w:val="clear" w:color="auto" w:fill="auto"/>
          </w:tcPr>
          <w:p w14:paraId="41CE02A1" w14:textId="77777777" w:rsidR="002D05E7" w:rsidRPr="00112425" w:rsidRDefault="002D05E7" w:rsidP="00BA771A">
            <w:pPr>
              <w:keepNext/>
              <w:keepLines/>
              <w:jc w:val="both"/>
              <w:rPr>
                <w:rFonts w:ascii="Tahoma" w:hAnsi="Tahoma" w:cs="Tahoma"/>
                <w:b/>
              </w:rPr>
            </w:pPr>
          </w:p>
        </w:tc>
      </w:tr>
      <w:tr w:rsidR="002D05E7" w:rsidRPr="00112425" w14:paraId="0264373A" w14:textId="77777777" w:rsidTr="00DE3254">
        <w:tc>
          <w:tcPr>
            <w:tcW w:w="533" w:type="dxa"/>
            <w:shd w:val="clear" w:color="auto" w:fill="auto"/>
          </w:tcPr>
          <w:p w14:paraId="323A4A95" w14:textId="77777777" w:rsidR="002D05E7" w:rsidRPr="00112425" w:rsidRDefault="002D05E7" w:rsidP="00BA771A">
            <w:pPr>
              <w:keepNext/>
              <w:keepLines/>
              <w:jc w:val="both"/>
              <w:rPr>
                <w:rFonts w:ascii="Tahoma" w:hAnsi="Tahoma" w:cs="Tahoma"/>
                <w:b/>
              </w:rPr>
            </w:pPr>
            <w:r w:rsidRPr="00112425">
              <w:rPr>
                <w:rFonts w:ascii="Tahoma" w:hAnsi="Tahoma" w:cs="Tahoma"/>
                <w:b/>
              </w:rPr>
              <w:t>….</w:t>
            </w:r>
          </w:p>
        </w:tc>
        <w:tc>
          <w:tcPr>
            <w:tcW w:w="3376" w:type="dxa"/>
            <w:shd w:val="clear" w:color="auto" w:fill="auto"/>
          </w:tcPr>
          <w:p w14:paraId="014BF286" w14:textId="77777777" w:rsidR="002D05E7" w:rsidRPr="00112425" w:rsidRDefault="002D05E7" w:rsidP="00BA771A">
            <w:pPr>
              <w:keepNext/>
              <w:keepLines/>
              <w:jc w:val="both"/>
              <w:rPr>
                <w:rFonts w:ascii="Tahoma" w:hAnsi="Tahoma" w:cs="Tahoma"/>
                <w:b/>
              </w:rPr>
            </w:pPr>
          </w:p>
        </w:tc>
        <w:tc>
          <w:tcPr>
            <w:tcW w:w="3657" w:type="dxa"/>
            <w:shd w:val="clear" w:color="auto" w:fill="auto"/>
          </w:tcPr>
          <w:p w14:paraId="59A3C197" w14:textId="77777777" w:rsidR="002D05E7" w:rsidRPr="00112425" w:rsidRDefault="002D05E7" w:rsidP="00BA771A">
            <w:pPr>
              <w:keepNext/>
              <w:keepLines/>
              <w:jc w:val="both"/>
              <w:rPr>
                <w:rFonts w:ascii="Tahoma" w:hAnsi="Tahoma" w:cs="Tahoma"/>
                <w:b/>
              </w:rPr>
            </w:pPr>
          </w:p>
        </w:tc>
        <w:tc>
          <w:tcPr>
            <w:tcW w:w="1865" w:type="dxa"/>
            <w:shd w:val="clear" w:color="auto" w:fill="auto"/>
          </w:tcPr>
          <w:p w14:paraId="7A469F8F" w14:textId="77777777" w:rsidR="002D05E7" w:rsidRPr="00112425" w:rsidRDefault="002D05E7" w:rsidP="00BA771A">
            <w:pPr>
              <w:keepNext/>
              <w:keepLines/>
              <w:jc w:val="both"/>
              <w:rPr>
                <w:rFonts w:ascii="Tahoma" w:hAnsi="Tahoma" w:cs="Tahoma"/>
                <w:b/>
              </w:rPr>
            </w:pPr>
          </w:p>
        </w:tc>
      </w:tr>
    </w:tbl>
    <w:p w14:paraId="59A74C5D" w14:textId="77777777" w:rsidR="001B1358" w:rsidRPr="00112425" w:rsidRDefault="001B1358" w:rsidP="00BA771A">
      <w:pPr>
        <w:keepNext/>
        <w:keepLines/>
        <w:jc w:val="both"/>
        <w:rPr>
          <w:rFonts w:ascii="Tahoma" w:hAnsi="Tahoma" w:cs="Tahoma"/>
        </w:rPr>
      </w:pPr>
    </w:p>
    <w:p w14:paraId="022970A5" w14:textId="77777777" w:rsidR="002D05E7" w:rsidRPr="00112425" w:rsidRDefault="002D05E7" w:rsidP="00BA771A">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AD320CB" w14:textId="77777777" w:rsidR="002D05E7" w:rsidRPr="00112425" w:rsidRDefault="002D05E7" w:rsidP="00BA771A">
      <w:pPr>
        <w:keepNext/>
        <w:keepLines/>
        <w:jc w:val="both"/>
        <w:rPr>
          <w:rFonts w:ascii="Tahoma" w:hAnsi="Tahoma" w:cs="Tahoma"/>
        </w:rPr>
      </w:pPr>
    </w:p>
    <w:p w14:paraId="609DBDB9" w14:textId="77777777" w:rsidR="002D05E7" w:rsidRPr="00112425" w:rsidRDefault="002D05E7" w:rsidP="00BA771A">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1E8458F6" w14:textId="77777777" w:rsidR="002D05E7" w:rsidRPr="00112425" w:rsidRDefault="002D05E7" w:rsidP="00BA771A">
      <w:pPr>
        <w:keepNext/>
        <w:keepLines/>
        <w:jc w:val="both"/>
        <w:rPr>
          <w:rFonts w:ascii="Tahoma" w:hAnsi="Tahoma" w:cs="Tahoma"/>
          <w:b/>
        </w:rPr>
      </w:pPr>
    </w:p>
    <w:p w14:paraId="56559C19" w14:textId="77777777" w:rsidR="002D05E7" w:rsidRPr="00112425" w:rsidRDefault="002D05E7" w:rsidP="00BA771A">
      <w:pPr>
        <w:keepNext/>
        <w:keepLines/>
        <w:jc w:val="both"/>
        <w:rPr>
          <w:rFonts w:ascii="Tahoma" w:hAnsi="Tahoma" w:cs="Tahoma"/>
          <w:i/>
          <w:u w:val="single"/>
        </w:rPr>
      </w:pPr>
    </w:p>
    <w:p w14:paraId="2D5256E8" w14:textId="77777777" w:rsidR="002D05E7" w:rsidRPr="00112425" w:rsidRDefault="002D05E7" w:rsidP="00BA771A">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4ADCC45E" w14:textId="77777777" w:rsidR="002D05E7" w:rsidRPr="00112425" w:rsidRDefault="002D05E7" w:rsidP="00BA771A">
      <w:pPr>
        <w:keepNext/>
        <w:keepLines/>
        <w:jc w:val="both"/>
        <w:rPr>
          <w:rFonts w:ascii="Tahoma" w:hAnsi="Tahoma" w:cs="Tahoma"/>
          <w:b/>
        </w:rPr>
      </w:pPr>
    </w:p>
    <w:p w14:paraId="12662BEF" w14:textId="77777777" w:rsidR="002D05E7" w:rsidRPr="00112425" w:rsidRDefault="002D05E7" w:rsidP="00BA771A">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1DD76294" w14:textId="77777777" w:rsidTr="000C7AEC">
        <w:trPr>
          <w:trHeight w:val="235"/>
        </w:trPr>
        <w:tc>
          <w:tcPr>
            <w:tcW w:w="3430" w:type="dxa"/>
            <w:tcBorders>
              <w:bottom w:val="single" w:sz="4" w:space="0" w:color="auto"/>
            </w:tcBorders>
          </w:tcPr>
          <w:p w14:paraId="019AF5E9" w14:textId="77777777" w:rsidR="008173E4" w:rsidRPr="00CE1BAD" w:rsidRDefault="008173E4" w:rsidP="000C7AEC">
            <w:pPr>
              <w:keepNext/>
              <w:keepLines/>
              <w:jc w:val="both"/>
              <w:rPr>
                <w:rFonts w:ascii="Tahoma" w:hAnsi="Tahoma" w:cs="Tahoma"/>
                <w:snapToGrid w:val="0"/>
                <w:color w:val="000000"/>
              </w:rPr>
            </w:pPr>
          </w:p>
        </w:tc>
        <w:tc>
          <w:tcPr>
            <w:tcW w:w="2574" w:type="dxa"/>
          </w:tcPr>
          <w:p w14:paraId="30D89DD9" w14:textId="77777777" w:rsidR="008173E4" w:rsidRPr="00CE1BAD" w:rsidRDefault="008173E4" w:rsidP="000C7AEC">
            <w:pPr>
              <w:keepNext/>
              <w:keepLines/>
              <w:jc w:val="center"/>
              <w:rPr>
                <w:rFonts w:ascii="Tahoma" w:hAnsi="Tahoma" w:cs="Tahoma"/>
                <w:snapToGrid w:val="0"/>
                <w:color w:val="000000"/>
              </w:rPr>
            </w:pPr>
          </w:p>
        </w:tc>
        <w:tc>
          <w:tcPr>
            <w:tcW w:w="3148" w:type="dxa"/>
            <w:tcBorders>
              <w:bottom w:val="single" w:sz="4" w:space="0" w:color="auto"/>
            </w:tcBorders>
          </w:tcPr>
          <w:p w14:paraId="012C5C23" w14:textId="77777777" w:rsidR="008173E4" w:rsidRPr="005D5727" w:rsidRDefault="008173E4" w:rsidP="000C7AEC">
            <w:pPr>
              <w:keepNext/>
              <w:keepLines/>
              <w:tabs>
                <w:tab w:val="left" w:pos="567"/>
                <w:tab w:val="num" w:pos="851"/>
                <w:tab w:val="left" w:pos="993"/>
              </w:tabs>
              <w:jc w:val="both"/>
              <w:rPr>
                <w:rFonts w:ascii="Tahoma" w:hAnsi="Tahoma" w:cs="Tahoma"/>
                <w:snapToGrid w:val="0"/>
                <w:color w:val="000000"/>
              </w:rPr>
            </w:pPr>
          </w:p>
        </w:tc>
      </w:tr>
      <w:tr w:rsidR="008173E4" w:rsidRPr="00CE1BAD" w14:paraId="3DAA80E0" w14:textId="77777777" w:rsidTr="000C7AEC">
        <w:trPr>
          <w:trHeight w:val="235"/>
        </w:trPr>
        <w:tc>
          <w:tcPr>
            <w:tcW w:w="3430" w:type="dxa"/>
            <w:tcBorders>
              <w:top w:val="single" w:sz="4" w:space="0" w:color="auto"/>
            </w:tcBorders>
          </w:tcPr>
          <w:p w14:paraId="6AED77E8" w14:textId="77777777" w:rsidR="008173E4" w:rsidRPr="00CE1BAD" w:rsidRDefault="008173E4"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31DEC74" w14:textId="77777777" w:rsidR="008173E4" w:rsidRPr="00CE1BAD" w:rsidRDefault="008173E4"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E04EAA5" w14:textId="0B212D60" w:rsidR="008173E4" w:rsidRPr="00CE1BAD" w:rsidRDefault="008173E4" w:rsidP="008173E4">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3ED3034" w14:textId="77777777" w:rsidR="002D05E7" w:rsidRPr="00112425" w:rsidRDefault="002D05E7" w:rsidP="00BA771A">
      <w:pPr>
        <w:keepNext/>
        <w:keepLines/>
        <w:tabs>
          <w:tab w:val="left" w:pos="284"/>
        </w:tabs>
        <w:jc w:val="both"/>
        <w:rPr>
          <w:rFonts w:ascii="Tahoma" w:hAnsi="Tahoma" w:cs="Tahoma"/>
        </w:rPr>
      </w:pPr>
    </w:p>
    <w:p w14:paraId="3D5EFC87" w14:textId="77777777" w:rsidR="002D05E7" w:rsidRPr="00112425" w:rsidRDefault="002D05E7" w:rsidP="00BA771A">
      <w:pPr>
        <w:keepNext/>
        <w:keepLines/>
        <w:tabs>
          <w:tab w:val="left" w:pos="284"/>
        </w:tabs>
        <w:jc w:val="both"/>
        <w:rPr>
          <w:rFonts w:ascii="Tahoma" w:hAnsi="Tahoma" w:cs="Tahoma"/>
        </w:rPr>
      </w:pPr>
    </w:p>
    <w:p w14:paraId="000AA562" w14:textId="77777777" w:rsidR="002D05E7" w:rsidRPr="00112425" w:rsidRDefault="002D05E7" w:rsidP="00BA771A">
      <w:pPr>
        <w:keepNext/>
        <w:keepLines/>
        <w:tabs>
          <w:tab w:val="left" w:pos="284"/>
        </w:tabs>
        <w:jc w:val="both"/>
        <w:rPr>
          <w:rFonts w:ascii="Tahoma" w:hAnsi="Tahoma" w:cs="Tahoma"/>
        </w:rPr>
      </w:pPr>
    </w:p>
    <w:p w14:paraId="33774804" w14:textId="77777777" w:rsidR="001B1358" w:rsidRPr="00112425" w:rsidRDefault="001B1358" w:rsidP="00BA771A">
      <w:pPr>
        <w:keepNext/>
        <w:keepLines/>
        <w:tabs>
          <w:tab w:val="left" w:pos="284"/>
        </w:tabs>
        <w:jc w:val="both"/>
        <w:rPr>
          <w:rFonts w:ascii="Tahoma" w:hAnsi="Tahoma" w:cs="Tahoma"/>
        </w:rPr>
      </w:pPr>
    </w:p>
    <w:p w14:paraId="021289C4" w14:textId="77777777" w:rsidR="001B1358" w:rsidRPr="00112425" w:rsidRDefault="001B1358" w:rsidP="00BA771A">
      <w:pPr>
        <w:keepNext/>
        <w:keepLines/>
        <w:tabs>
          <w:tab w:val="left" w:pos="284"/>
        </w:tabs>
        <w:jc w:val="both"/>
        <w:rPr>
          <w:rFonts w:ascii="Tahoma" w:hAnsi="Tahoma" w:cs="Tahoma"/>
        </w:rPr>
      </w:pPr>
    </w:p>
    <w:p w14:paraId="1C3BC9D2" w14:textId="77777777" w:rsidR="00C51C0F" w:rsidRPr="00112425" w:rsidRDefault="00C51C0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3CBA37D0" w14:textId="77777777" w:rsidR="00C51C0F" w:rsidRPr="00112425" w:rsidRDefault="00C51C0F" w:rsidP="00BA771A">
      <w:pPr>
        <w:keepNext/>
        <w:keepLines/>
        <w:tabs>
          <w:tab w:val="left" w:pos="284"/>
        </w:tabs>
        <w:jc w:val="both"/>
        <w:rPr>
          <w:rFonts w:ascii="Tahoma" w:hAnsi="Tahoma" w:cs="Tahoma"/>
        </w:rPr>
      </w:pPr>
    </w:p>
    <w:p w14:paraId="4EFBEBB9" w14:textId="77777777" w:rsidR="00C51C0F" w:rsidRPr="00112425" w:rsidRDefault="00C51C0F" w:rsidP="00BA771A">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318EE4C9" w14:textId="77777777" w:rsidR="00C51C0F" w:rsidRPr="00112425" w:rsidRDefault="00C51C0F" w:rsidP="00BA771A">
      <w:pPr>
        <w:keepNext/>
        <w:keepLines/>
        <w:tabs>
          <w:tab w:val="left" w:pos="284"/>
        </w:tabs>
        <w:jc w:val="both"/>
        <w:rPr>
          <w:rFonts w:ascii="Tahoma" w:hAnsi="Tahoma" w:cs="Tahoma"/>
        </w:rPr>
      </w:pPr>
    </w:p>
    <w:p w14:paraId="51EBBEEC" w14:textId="77777777" w:rsidR="00C51C0F" w:rsidRPr="00112425" w:rsidRDefault="00C51C0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C083DA6" w14:textId="77777777" w:rsidR="002D05E7" w:rsidRPr="00112425" w:rsidRDefault="002D05E7" w:rsidP="00BA771A">
      <w:pPr>
        <w:keepNext/>
        <w:keepLines/>
        <w:tabs>
          <w:tab w:val="left" w:pos="284"/>
        </w:tabs>
        <w:jc w:val="both"/>
        <w:rPr>
          <w:rFonts w:ascii="Tahoma" w:hAnsi="Tahoma" w:cs="Tahoma"/>
        </w:rPr>
      </w:pPr>
    </w:p>
    <w:p w14:paraId="4331E1F2" w14:textId="77777777" w:rsidR="002D05E7" w:rsidRPr="00112425" w:rsidRDefault="002D05E7" w:rsidP="00BA771A">
      <w:pPr>
        <w:keepNext/>
        <w:keepLines/>
        <w:tabs>
          <w:tab w:val="left" w:pos="284"/>
        </w:tabs>
        <w:jc w:val="both"/>
        <w:rPr>
          <w:rFonts w:ascii="Tahoma" w:hAnsi="Tahoma" w:cs="Tahoma"/>
        </w:rPr>
      </w:pPr>
    </w:p>
    <w:p w14:paraId="6BB5D62E" w14:textId="77777777" w:rsidR="002D05E7" w:rsidRPr="00112425" w:rsidRDefault="002D05E7" w:rsidP="00BA771A">
      <w:pPr>
        <w:keepNext/>
        <w:keepLines/>
        <w:tabs>
          <w:tab w:val="left" w:pos="284"/>
        </w:tabs>
        <w:jc w:val="both"/>
        <w:rPr>
          <w:rFonts w:ascii="Tahoma" w:hAnsi="Tahoma" w:cs="Tahoma"/>
        </w:rPr>
      </w:pPr>
    </w:p>
    <w:p w14:paraId="39E697AD" w14:textId="77777777" w:rsidR="002D05E7" w:rsidRPr="00112425" w:rsidRDefault="002D05E7" w:rsidP="00BA771A">
      <w:pPr>
        <w:keepNext/>
        <w:keepLines/>
        <w:tabs>
          <w:tab w:val="left" w:pos="284"/>
        </w:tabs>
        <w:jc w:val="both"/>
        <w:rPr>
          <w:rFonts w:ascii="Tahoma" w:hAnsi="Tahoma" w:cs="Tahoma"/>
        </w:rPr>
      </w:pPr>
    </w:p>
    <w:p w14:paraId="5E559027" w14:textId="77777777" w:rsidR="002D05E7" w:rsidRPr="00112425" w:rsidRDefault="002D05E7" w:rsidP="00BA771A">
      <w:pPr>
        <w:keepNext/>
        <w:keepLines/>
        <w:tabs>
          <w:tab w:val="left" w:pos="284"/>
        </w:tabs>
        <w:jc w:val="both"/>
        <w:rPr>
          <w:rFonts w:ascii="Tahoma" w:hAnsi="Tahoma" w:cs="Tahoma"/>
        </w:rPr>
      </w:pPr>
    </w:p>
    <w:p w14:paraId="13880CE0" w14:textId="77777777" w:rsidR="002D05E7" w:rsidRPr="00112425" w:rsidRDefault="002D05E7" w:rsidP="00BA771A">
      <w:pPr>
        <w:keepNext/>
        <w:keepLines/>
        <w:tabs>
          <w:tab w:val="left" w:pos="284"/>
        </w:tabs>
        <w:jc w:val="both"/>
        <w:rPr>
          <w:rFonts w:ascii="Tahoma" w:hAnsi="Tahoma" w:cs="Tahoma"/>
        </w:rPr>
      </w:pPr>
    </w:p>
    <w:p w14:paraId="6562A5A5" w14:textId="77777777" w:rsidR="002D05E7" w:rsidRPr="00112425" w:rsidRDefault="002D05E7" w:rsidP="00BA771A">
      <w:pPr>
        <w:keepNext/>
        <w:keepLines/>
        <w:tabs>
          <w:tab w:val="left" w:pos="284"/>
        </w:tabs>
        <w:jc w:val="both"/>
        <w:rPr>
          <w:rFonts w:ascii="Tahoma" w:hAnsi="Tahoma" w:cs="Tahoma"/>
        </w:rPr>
      </w:pPr>
    </w:p>
    <w:p w14:paraId="14799498" w14:textId="77777777" w:rsidR="002D05E7" w:rsidRPr="00112425" w:rsidRDefault="002D05E7" w:rsidP="00BA771A">
      <w:pPr>
        <w:keepNext/>
        <w:keepLines/>
        <w:tabs>
          <w:tab w:val="left" w:pos="284"/>
        </w:tabs>
        <w:jc w:val="both"/>
        <w:rPr>
          <w:rFonts w:ascii="Tahoma" w:hAnsi="Tahoma" w:cs="Tahoma"/>
        </w:rPr>
      </w:pPr>
    </w:p>
    <w:p w14:paraId="1746430B" w14:textId="77777777" w:rsidR="002D05E7" w:rsidRPr="00112425" w:rsidRDefault="002D05E7" w:rsidP="00BA771A">
      <w:pPr>
        <w:keepNext/>
        <w:keepLines/>
        <w:tabs>
          <w:tab w:val="left" w:pos="284"/>
        </w:tabs>
        <w:jc w:val="both"/>
        <w:rPr>
          <w:rFonts w:ascii="Tahoma" w:hAnsi="Tahoma" w:cs="Tahoma"/>
        </w:rPr>
      </w:pPr>
    </w:p>
    <w:p w14:paraId="7D86BCD5" w14:textId="77777777" w:rsidR="002D05E7" w:rsidRPr="00112425" w:rsidRDefault="002D05E7" w:rsidP="00BA771A">
      <w:pPr>
        <w:keepNext/>
        <w:keepLines/>
        <w:tabs>
          <w:tab w:val="left" w:pos="284"/>
        </w:tabs>
        <w:jc w:val="both"/>
        <w:rPr>
          <w:rFonts w:ascii="Tahoma" w:hAnsi="Tahoma" w:cs="Tahoma"/>
        </w:rPr>
      </w:pPr>
    </w:p>
    <w:p w14:paraId="35072E4B" w14:textId="77777777" w:rsidR="002D05E7" w:rsidRPr="00112425" w:rsidRDefault="002D05E7" w:rsidP="00BA771A">
      <w:pPr>
        <w:keepNext/>
        <w:keepLines/>
        <w:tabs>
          <w:tab w:val="left" w:pos="284"/>
        </w:tabs>
        <w:jc w:val="both"/>
        <w:rPr>
          <w:rFonts w:ascii="Tahoma" w:hAnsi="Tahoma" w:cs="Tahoma"/>
        </w:rPr>
      </w:pPr>
    </w:p>
    <w:p w14:paraId="6F87B0E9" w14:textId="77777777" w:rsidR="002D05E7" w:rsidRPr="00112425" w:rsidRDefault="002D05E7" w:rsidP="00BA771A">
      <w:pPr>
        <w:keepNext/>
        <w:keepLines/>
        <w:tabs>
          <w:tab w:val="left" w:pos="284"/>
        </w:tabs>
        <w:jc w:val="both"/>
        <w:rPr>
          <w:rFonts w:ascii="Tahoma" w:hAnsi="Tahoma" w:cs="Tahoma"/>
        </w:rPr>
      </w:pPr>
    </w:p>
    <w:p w14:paraId="439AC74A" w14:textId="77777777" w:rsidR="002D05E7" w:rsidRPr="00112425" w:rsidRDefault="002D05E7" w:rsidP="00BA771A">
      <w:pPr>
        <w:keepNext/>
        <w:keepLines/>
        <w:tabs>
          <w:tab w:val="left" w:pos="284"/>
        </w:tabs>
        <w:jc w:val="both"/>
        <w:rPr>
          <w:rFonts w:ascii="Tahoma" w:hAnsi="Tahoma" w:cs="Tahoma"/>
        </w:rPr>
      </w:pPr>
    </w:p>
    <w:p w14:paraId="23DC4A69" w14:textId="77777777" w:rsidR="002D05E7" w:rsidRPr="00112425" w:rsidRDefault="002D05E7" w:rsidP="00BA771A">
      <w:pPr>
        <w:keepNext/>
        <w:keepLines/>
        <w:tabs>
          <w:tab w:val="left" w:pos="284"/>
        </w:tabs>
        <w:jc w:val="both"/>
        <w:rPr>
          <w:rFonts w:ascii="Tahoma" w:hAnsi="Tahoma" w:cs="Tahoma"/>
        </w:rPr>
      </w:pPr>
    </w:p>
    <w:p w14:paraId="551F6088" w14:textId="77777777" w:rsidR="002D05E7" w:rsidRPr="00112425" w:rsidRDefault="002D05E7" w:rsidP="00BA771A">
      <w:pPr>
        <w:keepNext/>
        <w:keepLines/>
        <w:tabs>
          <w:tab w:val="left" w:pos="284"/>
        </w:tabs>
        <w:jc w:val="both"/>
        <w:rPr>
          <w:rFonts w:ascii="Tahoma" w:hAnsi="Tahoma" w:cs="Tahoma"/>
        </w:rPr>
      </w:pPr>
    </w:p>
    <w:p w14:paraId="2FC718B3" w14:textId="77777777" w:rsidR="002D05E7" w:rsidRPr="00112425" w:rsidRDefault="002D05E7" w:rsidP="00BA771A">
      <w:pPr>
        <w:keepNext/>
        <w:keepLines/>
        <w:tabs>
          <w:tab w:val="left" w:pos="284"/>
        </w:tabs>
        <w:jc w:val="both"/>
        <w:rPr>
          <w:rFonts w:ascii="Tahoma" w:hAnsi="Tahoma" w:cs="Tahoma"/>
        </w:rPr>
      </w:pPr>
    </w:p>
    <w:p w14:paraId="040B55F6" w14:textId="156EB812" w:rsidR="00E4305F" w:rsidRDefault="00E4305F" w:rsidP="00BA771A">
      <w:pPr>
        <w:keepNext/>
        <w:keepLines/>
        <w:jc w:val="both"/>
        <w:rPr>
          <w:rFonts w:ascii="Tahoma" w:hAnsi="Tahoma" w:cs="Tahoma"/>
          <w:i/>
          <w:iCs/>
          <w:sz w:val="18"/>
          <w:szCs w:val="22"/>
        </w:rPr>
      </w:pPr>
    </w:p>
    <w:p w14:paraId="53985A0A" w14:textId="77777777" w:rsidR="008173E4" w:rsidRPr="00112425" w:rsidRDefault="008173E4" w:rsidP="00BA771A">
      <w:pPr>
        <w:keepNext/>
        <w:keepLines/>
        <w:jc w:val="both"/>
        <w:rPr>
          <w:rFonts w:ascii="Tahoma" w:hAnsi="Tahoma" w:cs="Tahoma"/>
          <w:i/>
          <w:iCs/>
          <w:sz w:val="18"/>
          <w:szCs w:val="2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4BDB4B96" w14:textId="77777777" w:rsidTr="0001763F">
        <w:tc>
          <w:tcPr>
            <w:tcW w:w="7933" w:type="dxa"/>
            <w:tcBorders>
              <w:top w:val="single" w:sz="4" w:space="0" w:color="auto"/>
              <w:left w:val="single" w:sz="4" w:space="0" w:color="auto"/>
              <w:bottom w:val="single" w:sz="4" w:space="0" w:color="auto"/>
              <w:right w:val="single" w:sz="4" w:space="0" w:color="808080"/>
            </w:tcBorders>
          </w:tcPr>
          <w:p w14:paraId="41ED640E" w14:textId="77777777" w:rsidR="0001763F" w:rsidRPr="00112425" w:rsidRDefault="0001763F" w:rsidP="00BA771A">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4B2454F0" w14:textId="77777777" w:rsidR="0001763F" w:rsidRPr="00112425" w:rsidRDefault="0001763F" w:rsidP="00BA771A">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6EF8F83" w14:textId="77777777" w:rsidR="00E4305F" w:rsidRPr="00112425" w:rsidRDefault="00E4305F" w:rsidP="00BA771A">
      <w:pPr>
        <w:keepNext/>
        <w:keepLines/>
        <w:rPr>
          <w:rFonts w:ascii="Tahoma" w:hAnsi="Tahoma" w:cs="Tahoma"/>
          <w:sz w:val="14"/>
          <w:szCs w:val="26"/>
        </w:rPr>
      </w:pPr>
    </w:p>
    <w:p w14:paraId="1F615C26" w14:textId="77777777" w:rsidR="00E4305F" w:rsidRPr="00112425" w:rsidRDefault="00E4305F" w:rsidP="00BA771A">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7518E32F" w14:textId="77777777" w:rsidR="00E4305F" w:rsidRPr="00112425" w:rsidRDefault="00E4305F" w:rsidP="00BA771A">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75C35256"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6D089EB" w14:textId="54CD2589" w:rsidR="00E4305F" w:rsidRPr="00112425" w:rsidRDefault="00E4305F" w:rsidP="00BA771A">
            <w:pPr>
              <w:keepNext/>
              <w:keepLines/>
              <w:spacing w:before="40" w:after="40"/>
              <w:jc w:val="center"/>
              <w:rPr>
                <w:rFonts w:ascii="Tahoma" w:hAnsi="Tahoma" w:cs="Tahoma"/>
                <w:b/>
              </w:rPr>
            </w:pPr>
            <w:r w:rsidRPr="00112425">
              <w:rPr>
                <w:rFonts w:ascii="Tahoma" w:hAnsi="Tahoma" w:cs="Tahoma"/>
              </w:rPr>
              <w:t xml:space="preserve">Javno naročilo št: </w:t>
            </w:r>
            <w:r w:rsidR="007C65D2">
              <w:rPr>
                <w:rFonts w:ascii="Tahoma" w:hAnsi="Tahoma" w:cs="Tahoma"/>
                <w:b/>
              </w:rPr>
              <w:t>VKS-103/22</w:t>
            </w:r>
            <w:r w:rsidRPr="00112425">
              <w:rPr>
                <w:rFonts w:ascii="Tahoma" w:hAnsi="Tahoma" w:cs="Tahoma"/>
                <w:b/>
              </w:rPr>
              <w:t xml:space="preserve"> </w:t>
            </w:r>
          </w:p>
          <w:p w14:paraId="1947E25A" w14:textId="04B66788" w:rsidR="00E4305F" w:rsidRPr="00112425" w:rsidRDefault="003906EC" w:rsidP="00BA771A">
            <w:pPr>
              <w:keepNext/>
              <w:keepLines/>
              <w:spacing w:before="40" w:after="40"/>
              <w:jc w:val="center"/>
              <w:rPr>
                <w:rFonts w:ascii="Tahoma" w:hAnsi="Tahoma" w:cs="Tahoma"/>
                <w:b/>
              </w:rPr>
            </w:pPr>
            <w:r>
              <w:rPr>
                <w:rFonts w:ascii="Tahoma" w:hAnsi="Tahoma" w:cs="Tahoma"/>
                <w:b/>
                <w:color w:val="000000"/>
              </w:rPr>
              <w:t>Obnova vodovoda in kanalizacije po Belokranjski ulici, ulici Luize Pesjakove ter Knobleharjevi in Endliharjevi ulici</w:t>
            </w:r>
          </w:p>
        </w:tc>
      </w:tr>
      <w:tr w:rsidR="00E4305F" w:rsidRPr="00112425" w14:paraId="13DDADBC"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613A9D8F"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0BB5B95" w14:textId="77777777" w:rsidR="00E4305F" w:rsidRPr="00112425" w:rsidRDefault="00E4305F" w:rsidP="00BA771A">
            <w:pPr>
              <w:keepNext/>
              <w:keepLines/>
              <w:rPr>
                <w:rFonts w:ascii="Tahoma" w:hAnsi="Tahoma" w:cs="Tahoma"/>
                <w:sz w:val="18"/>
                <w:szCs w:val="18"/>
              </w:rPr>
            </w:pPr>
          </w:p>
          <w:p w14:paraId="4EB5146E" w14:textId="77777777" w:rsidR="00E4305F" w:rsidRPr="00112425" w:rsidRDefault="00E4305F" w:rsidP="00BA771A">
            <w:pPr>
              <w:keepNext/>
              <w:keepLines/>
              <w:rPr>
                <w:rFonts w:ascii="Tahoma" w:hAnsi="Tahoma" w:cs="Tahoma"/>
                <w:sz w:val="18"/>
                <w:szCs w:val="18"/>
              </w:rPr>
            </w:pPr>
          </w:p>
        </w:tc>
      </w:tr>
      <w:tr w:rsidR="00E4305F" w:rsidRPr="00112425" w14:paraId="3C602237"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A5EBCBF"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F7BAEBF" w14:textId="77777777" w:rsidR="00E4305F" w:rsidRPr="00112425" w:rsidRDefault="00E4305F" w:rsidP="00BA771A">
            <w:pPr>
              <w:keepNext/>
              <w:keepLines/>
              <w:rPr>
                <w:rFonts w:ascii="Tahoma" w:hAnsi="Tahoma" w:cs="Tahoma"/>
                <w:sz w:val="18"/>
                <w:szCs w:val="18"/>
              </w:rPr>
            </w:pPr>
          </w:p>
          <w:p w14:paraId="26EBBA8B" w14:textId="77777777" w:rsidR="00E4305F" w:rsidRPr="00112425" w:rsidRDefault="00E4305F" w:rsidP="00BA771A">
            <w:pPr>
              <w:keepNext/>
              <w:keepLines/>
              <w:rPr>
                <w:rFonts w:ascii="Tahoma" w:hAnsi="Tahoma" w:cs="Tahoma"/>
                <w:sz w:val="18"/>
                <w:szCs w:val="18"/>
              </w:rPr>
            </w:pPr>
          </w:p>
        </w:tc>
      </w:tr>
      <w:tr w:rsidR="00E4305F" w:rsidRPr="00112425" w14:paraId="51959C3B"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4F0D68E7" w14:textId="77777777" w:rsidR="00E4305F" w:rsidRPr="00112425" w:rsidRDefault="00E4305F" w:rsidP="00BA771A">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507E465A" w14:textId="77777777" w:rsidR="00814485" w:rsidRPr="00112425" w:rsidRDefault="00814485" w:rsidP="00BA771A">
            <w:pPr>
              <w:keepNext/>
              <w:keepLines/>
              <w:jc w:val="center"/>
              <w:rPr>
                <w:rFonts w:ascii="Tahoma" w:hAnsi="Tahoma" w:cs="Tahoma"/>
                <w:b/>
                <w:sz w:val="18"/>
                <w:szCs w:val="17"/>
              </w:rPr>
            </w:pPr>
          </w:p>
          <w:p w14:paraId="175DBBC5" w14:textId="77777777" w:rsidR="00814485" w:rsidRPr="00112425" w:rsidRDefault="00814485" w:rsidP="00BA771A">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01F93C94" w14:textId="77777777" w:rsidR="00814485" w:rsidRPr="00112425" w:rsidRDefault="00814485" w:rsidP="00BA771A">
            <w:pPr>
              <w:keepNext/>
              <w:keepLines/>
              <w:jc w:val="both"/>
              <w:rPr>
                <w:rFonts w:ascii="Tahoma" w:hAnsi="Tahoma" w:cs="Tahoma"/>
              </w:rPr>
            </w:pPr>
          </w:p>
        </w:tc>
      </w:tr>
      <w:tr w:rsidR="00E4305F" w:rsidRPr="00112425" w14:paraId="68CF93DB"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397728D" w14:textId="77777777" w:rsidR="00E4305F" w:rsidRPr="00112425" w:rsidRDefault="00814485" w:rsidP="00BA771A">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14128A61" w14:textId="77777777" w:rsidR="00E4305F" w:rsidRPr="00112425" w:rsidRDefault="00E4305F" w:rsidP="00BA771A">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26536828" w14:textId="77777777" w:rsidR="00E4305F" w:rsidRPr="00112425" w:rsidRDefault="00E4305F" w:rsidP="00BA771A">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4A179206"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E6823C7" w14:textId="77777777" w:rsidR="00E4305F" w:rsidRPr="00112425" w:rsidRDefault="00E4305F" w:rsidP="00BA771A">
            <w:pPr>
              <w:keepNext/>
              <w:keepLines/>
              <w:rPr>
                <w:rFonts w:ascii="Tahoma" w:hAnsi="Tahoma" w:cs="Tahoma"/>
                <w:sz w:val="18"/>
                <w:szCs w:val="18"/>
              </w:rPr>
            </w:pPr>
          </w:p>
          <w:p w14:paraId="7C3186B8" w14:textId="77777777" w:rsidR="00E4305F" w:rsidRPr="00112425" w:rsidRDefault="00E4305F" w:rsidP="00BA771A">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30A43BF" w14:textId="77777777" w:rsidR="00E4305F" w:rsidRPr="00112425" w:rsidRDefault="00E4305F" w:rsidP="00BA771A">
            <w:pPr>
              <w:keepNext/>
              <w:keepLines/>
              <w:rPr>
                <w:rFonts w:ascii="Tahoma" w:hAnsi="Tahoma" w:cs="Tahoma"/>
                <w:sz w:val="18"/>
                <w:szCs w:val="18"/>
              </w:rPr>
            </w:pPr>
          </w:p>
          <w:p w14:paraId="0BD5B674" w14:textId="77777777" w:rsidR="00E4305F" w:rsidRPr="00112425" w:rsidRDefault="00E4305F" w:rsidP="00BA771A">
            <w:pPr>
              <w:keepNext/>
              <w:keepLines/>
              <w:rPr>
                <w:rFonts w:ascii="Tahoma" w:hAnsi="Tahoma" w:cs="Tahoma"/>
                <w:sz w:val="18"/>
                <w:szCs w:val="18"/>
              </w:rPr>
            </w:pPr>
          </w:p>
          <w:p w14:paraId="20C53F3C" w14:textId="77777777" w:rsidR="00E4305F" w:rsidRPr="00112425" w:rsidRDefault="00E4305F" w:rsidP="00BA771A">
            <w:pPr>
              <w:keepNext/>
              <w:keepLines/>
              <w:rPr>
                <w:rFonts w:ascii="Tahoma" w:hAnsi="Tahoma" w:cs="Tahoma"/>
                <w:sz w:val="18"/>
                <w:szCs w:val="18"/>
              </w:rPr>
            </w:pPr>
          </w:p>
        </w:tc>
      </w:tr>
      <w:tr w:rsidR="00E4305F" w:rsidRPr="00112425" w14:paraId="4F3A6AE2"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0549D6FC"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CC93D1D"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5115B23A"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0F2348EE"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7B18A5B"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6237DA6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48634DDC"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4AED541"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504B5AE9"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3C29FAD" w14:textId="77777777" w:rsidR="00E4305F" w:rsidRPr="00112425" w:rsidRDefault="00E4305F" w:rsidP="00BA771A">
            <w:pPr>
              <w:keepNext/>
              <w:keepLines/>
              <w:jc w:val="center"/>
              <w:rPr>
                <w:rFonts w:ascii="Tahoma" w:hAnsi="Tahoma" w:cs="Tahoma"/>
                <w:sz w:val="18"/>
                <w:szCs w:val="18"/>
              </w:rPr>
            </w:pPr>
          </w:p>
          <w:p w14:paraId="2C7465CC" w14:textId="77777777" w:rsidR="00E4305F" w:rsidRPr="00112425" w:rsidRDefault="00814485" w:rsidP="00BA771A">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872148F" w14:textId="77777777" w:rsidR="00E4305F" w:rsidRPr="00112425" w:rsidRDefault="00E4305F" w:rsidP="00BA771A">
            <w:pPr>
              <w:keepNext/>
              <w:keepLines/>
              <w:rPr>
                <w:sz w:val="18"/>
                <w:szCs w:val="18"/>
              </w:rPr>
            </w:pPr>
          </w:p>
          <w:p w14:paraId="1B8B7670" w14:textId="77777777" w:rsidR="00E4305F" w:rsidRPr="00112425" w:rsidRDefault="00E4305F" w:rsidP="00BA771A">
            <w:pPr>
              <w:keepNext/>
              <w:keepLines/>
              <w:rPr>
                <w:sz w:val="18"/>
                <w:szCs w:val="18"/>
              </w:rPr>
            </w:pPr>
          </w:p>
        </w:tc>
      </w:tr>
      <w:tr w:rsidR="00E4305F" w:rsidRPr="00112425" w14:paraId="0BAB1A8D"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EB8DA2" w14:textId="77777777" w:rsidR="00E4305F" w:rsidRPr="00112425" w:rsidRDefault="00E4305F" w:rsidP="00BA77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8A57CC1" w14:textId="77777777" w:rsidR="00E4305F" w:rsidRPr="00112425" w:rsidRDefault="00E4305F" w:rsidP="00BA771A">
            <w:pPr>
              <w:keepNext/>
              <w:keepLines/>
              <w:rPr>
                <w:sz w:val="18"/>
                <w:szCs w:val="18"/>
              </w:rPr>
            </w:pPr>
          </w:p>
          <w:p w14:paraId="2FAFF086" w14:textId="77777777" w:rsidR="00E4305F" w:rsidRPr="00112425" w:rsidRDefault="00E4305F" w:rsidP="00BA771A">
            <w:pPr>
              <w:keepNext/>
              <w:keepLines/>
              <w:rPr>
                <w:sz w:val="18"/>
                <w:szCs w:val="18"/>
              </w:rPr>
            </w:pPr>
          </w:p>
        </w:tc>
      </w:tr>
      <w:tr w:rsidR="00E4305F" w:rsidRPr="00112425" w14:paraId="2C2325BA"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E264CD8" w14:textId="77777777" w:rsidR="00E4305F" w:rsidRPr="00112425" w:rsidRDefault="00E4305F" w:rsidP="00BA77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E5EC818" w14:textId="77777777" w:rsidR="00E4305F" w:rsidRPr="00112425" w:rsidRDefault="00E4305F" w:rsidP="00BA771A">
            <w:pPr>
              <w:keepNext/>
              <w:keepLines/>
              <w:rPr>
                <w:sz w:val="18"/>
                <w:szCs w:val="18"/>
              </w:rPr>
            </w:pPr>
          </w:p>
          <w:p w14:paraId="752F2173" w14:textId="77777777" w:rsidR="00E4305F" w:rsidRPr="00112425" w:rsidRDefault="00E4305F" w:rsidP="00BA771A">
            <w:pPr>
              <w:keepNext/>
              <w:keepLines/>
              <w:rPr>
                <w:sz w:val="18"/>
                <w:szCs w:val="18"/>
              </w:rPr>
            </w:pPr>
          </w:p>
        </w:tc>
      </w:tr>
      <w:tr w:rsidR="00E4305F" w:rsidRPr="00112425" w14:paraId="7F32C02B"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5B6B083E"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4280ACA" w14:textId="77777777" w:rsidR="00E4305F" w:rsidRPr="00112425" w:rsidRDefault="00E4305F" w:rsidP="00BA771A">
            <w:pPr>
              <w:keepNext/>
              <w:keepLines/>
              <w:rPr>
                <w:sz w:val="18"/>
                <w:szCs w:val="18"/>
              </w:rPr>
            </w:pPr>
          </w:p>
        </w:tc>
      </w:tr>
      <w:tr w:rsidR="00E4305F" w:rsidRPr="00112425" w14:paraId="38EE26E0"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9033B30" w14:textId="65B0AF8D" w:rsidR="00E4305F" w:rsidRPr="00112425" w:rsidRDefault="0095014B" w:rsidP="0095014B">
            <w:pPr>
              <w:keepNext/>
              <w:keepLines/>
              <w:rPr>
                <w:rFonts w:ascii="Tahoma" w:hAnsi="Tahoma" w:cs="Tahoma"/>
                <w:sz w:val="18"/>
                <w:szCs w:val="18"/>
              </w:rPr>
            </w:pPr>
            <w:r>
              <w:rPr>
                <w:rFonts w:ascii="Tahoma" w:hAnsi="Tahoma" w:cs="Tahoma"/>
                <w:sz w:val="18"/>
                <w:szCs w:val="18"/>
              </w:rPr>
              <w:t>Orientacijska v</w:t>
            </w:r>
            <w:r w:rsidR="00E4305F"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C028D28" w14:textId="77777777" w:rsidR="00E4305F" w:rsidRPr="00112425" w:rsidRDefault="00E4305F" w:rsidP="00BA771A">
            <w:pPr>
              <w:keepNext/>
              <w:keepLines/>
              <w:rPr>
                <w:sz w:val="18"/>
                <w:szCs w:val="18"/>
              </w:rPr>
            </w:pPr>
          </w:p>
        </w:tc>
      </w:tr>
      <w:tr w:rsidR="00E4305F" w:rsidRPr="00112425" w14:paraId="44CD886E"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23563638"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D6AC9D3" w14:textId="77777777" w:rsidR="00E4305F" w:rsidRPr="00112425" w:rsidRDefault="00E4305F" w:rsidP="00BA771A">
            <w:pPr>
              <w:keepNext/>
              <w:keepLines/>
              <w:rPr>
                <w:sz w:val="18"/>
                <w:szCs w:val="18"/>
              </w:rPr>
            </w:pPr>
          </w:p>
        </w:tc>
      </w:tr>
      <w:tr w:rsidR="00E4305F" w:rsidRPr="00112425" w14:paraId="709ADCAA"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1BF7C991"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BFC7ED8" w14:textId="77777777" w:rsidR="00E4305F" w:rsidRPr="00112425" w:rsidRDefault="00E4305F" w:rsidP="00BA771A">
            <w:pPr>
              <w:keepNext/>
              <w:keepLines/>
              <w:rPr>
                <w:sz w:val="18"/>
                <w:szCs w:val="18"/>
              </w:rPr>
            </w:pPr>
          </w:p>
        </w:tc>
      </w:tr>
    </w:tbl>
    <w:p w14:paraId="00104871" w14:textId="77777777" w:rsidR="00E4305F" w:rsidRPr="00112425" w:rsidRDefault="00E4305F" w:rsidP="00BA771A">
      <w:pPr>
        <w:keepNext/>
        <w:keepLines/>
        <w:tabs>
          <w:tab w:val="left" w:pos="567"/>
          <w:tab w:val="left" w:pos="851"/>
          <w:tab w:val="left" w:pos="993"/>
        </w:tabs>
        <w:suppressAutoHyphens/>
        <w:jc w:val="both"/>
        <w:rPr>
          <w:rFonts w:ascii="Tahoma" w:hAnsi="Tahoma" w:cs="Tahoma"/>
          <w:lang w:eastAsia="ar-SA"/>
        </w:rPr>
      </w:pPr>
    </w:p>
    <w:p w14:paraId="26291FFA" w14:textId="43804F52" w:rsidR="00E4305F" w:rsidRPr="0095014B" w:rsidRDefault="00E4305F" w:rsidP="00BA771A">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12BC7110" w14:textId="70528DC5" w:rsidR="00E4305F" w:rsidRDefault="00E4305F" w:rsidP="00BA771A">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31096F2" w14:textId="77777777" w:rsidTr="000C7AEC">
        <w:trPr>
          <w:trHeight w:val="235"/>
        </w:trPr>
        <w:tc>
          <w:tcPr>
            <w:tcW w:w="3430" w:type="dxa"/>
            <w:tcBorders>
              <w:bottom w:val="single" w:sz="4" w:space="0" w:color="auto"/>
            </w:tcBorders>
          </w:tcPr>
          <w:p w14:paraId="20CED2E6" w14:textId="77777777" w:rsidR="009121CF" w:rsidRPr="00CE1BAD" w:rsidRDefault="009121CF" w:rsidP="000C7AEC">
            <w:pPr>
              <w:keepNext/>
              <w:keepLines/>
              <w:jc w:val="both"/>
              <w:rPr>
                <w:rFonts w:ascii="Tahoma" w:hAnsi="Tahoma" w:cs="Tahoma"/>
                <w:snapToGrid w:val="0"/>
                <w:color w:val="000000"/>
              </w:rPr>
            </w:pPr>
          </w:p>
        </w:tc>
        <w:tc>
          <w:tcPr>
            <w:tcW w:w="2574" w:type="dxa"/>
          </w:tcPr>
          <w:p w14:paraId="397D8391"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1F2D2C7E"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2B0B93FE" w14:textId="77777777" w:rsidTr="000C7AEC">
        <w:trPr>
          <w:trHeight w:val="235"/>
        </w:trPr>
        <w:tc>
          <w:tcPr>
            <w:tcW w:w="3430" w:type="dxa"/>
            <w:tcBorders>
              <w:top w:val="single" w:sz="4" w:space="0" w:color="auto"/>
            </w:tcBorders>
          </w:tcPr>
          <w:p w14:paraId="4E7B8C18" w14:textId="106B989A" w:rsidR="009121CF" w:rsidRPr="00CE1BAD" w:rsidRDefault="009121CF" w:rsidP="009121CF">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74BA47D0" w14:textId="461A2AF4" w:rsidR="009121CF" w:rsidRPr="00CE1BAD" w:rsidRDefault="009121CF" w:rsidP="000C7AEC">
            <w:pPr>
              <w:keepNext/>
              <w:keepLines/>
              <w:jc w:val="center"/>
              <w:rPr>
                <w:rFonts w:ascii="Tahoma" w:hAnsi="Tahoma" w:cs="Tahoma"/>
                <w:snapToGrid w:val="0"/>
                <w:color w:val="000000"/>
              </w:rPr>
            </w:pPr>
          </w:p>
        </w:tc>
        <w:tc>
          <w:tcPr>
            <w:tcW w:w="3148" w:type="dxa"/>
            <w:tcBorders>
              <w:top w:val="single" w:sz="4" w:space="0" w:color="auto"/>
            </w:tcBorders>
          </w:tcPr>
          <w:p w14:paraId="2961E143" w14:textId="061C245A"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2A15BEEC" w14:textId="77777777" w:rsidR="009121CF" w:rsidRPr="00112425" w:rsidRDefault="009121CF" w:rsidP="00BA771A">
      <w:pPr>
        <w:keepNext/>
        <w:keepLines/>
        <w:tabs>
          <w:tab w:val="left" w:pos="5400"/>
        </w:tabs>
        <w:rPr>
          <w:rFonts w:ascii="Tahoma" w:hAnsi="Tahoma" w:cs="Tahoma"/>
          <w:sz w:val="16"/>
          <w:szCs w:val="16"/>
        </w:rPr>
      </w:pPr>
    </w:p>
    <w:p w14:paraId="390BE1CD" w14:textId="77777777" w:rsidR="00E4305F" w:rsidRPr="00112425" w:rsidRDefault="00E4305F" w:rsidP="00BA771A">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17E24FFD" w14:textId="77777777" w:rsidR="00E4305F" w:rsidRPr="00112425" w:rsidRDefault="00E4305F" w:rsidP="00BA771A">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60236092" w14:textId="77777777" w:rsidR="00E4305F" w:rsidRPr="00112425" w:rsidRDefault="00E4305F" w:rsidP="00BA771A">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83C9BB4" w14:textId="77777777" w:rsidR="00E4305F" w:rsidRPr="00112425" w:rsidRDefault="00E4305F" w:rsidP="00BA771A">
      <w:pPr>
        <w:keepNext/>
        <w:keepLines/>
        <w:rPr>
          <w:rFonts w:ascii="Tahoma" w:hAnsi="Tahoma" w:cs="Tahoma"/>
          <w:sz w:val="22"/>
          <w:szCs w:val="18"/>
          <w:lang w:eastAsia="ar-SA"/>
        </w:rPr>
      </w:pPr>
    </w:p>
    <w:p w14:paraId="582E19FD" w14:textId="77777777" w:rsidR="00E4305F" w:rsidRPr="00112425" w:rsidRDefault="00E4305F" w:rsidP="00BA771A">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7BA7D154" w14:textId="77777777" w:rsidR="00E4305F" w:rsidRPr="00112425" w:rsidRDefault="00E4305F" w:rsidP="00BA771A">
      <w:pPr>
        <w:keepNext/>
        <w:keepLines/>
        <w:rPr>
          <w:rFonts w:ascii="Tahoma" w:hAnsi="Tahoma" w:cs="Tahoma"/>
          <w:sz w:val="16"/>
          <w:szCs w:val="18"/>
          <w:lang w:eastAsia="ar-SA"/>
        </w:rPr>
      </w:pPr>
    </w:p>
    <w:p w14:paraId="70167C39" w14:textId="77777777" w:rsidR="00E4305F" w:rsidRPr="00112425" w:rsidRDefault="00E4305F" w:rsidP="00BA771A">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32924FEA" w14:textId="77777777" w:rsidTr="00CB23D7">
        <w:tc>
          <w:tcPr>
            <w:tcW w:w="6799" w:type="dxa"/>
            <w:tcBorders>
              <w:top w:val="single" w:sz="4" w:space="0" w:color="000000"/>
              <w:left w:val="single" w:sz="4" w:space="0" w:color="000000"/>
              <w:bottom w:val="single" w:sz="4" w:space="0" w:color="000000"/>
            </w:tcBorders>
          </w:tcPr>
          <w:p w14:paraId="1F73791D" w14:textId="77777777" w:rsidR="00995C6A" w:rsidRPr="00112425" w:rsidRDefault="00995C6A" w:rsidP="00BA771A">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2BFA0B5A" w14:textId="77777777" w:rsidR="00995C6A" w:rsidRPr="00112425" w:rsidRDefault="00995C6A" w:rsidP="00BA771A">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3210A424" w14:textId="77777777" w:rsidR="00E4305F" w:rsidRPr="00112425" w:rsidRDefault="00E4305F" w:rsidP="00BA771A">
      <w:pPr>
        <w:keepNext/>
        <w:keepLines/>
        <w:ind w:right="-143"/>
        <w:jc w:val="both"/>
        <w:rPr>
          <w:rFonts w:ascii="Tahoma" w:hAnsi="Tahoma" w:cs="Tahoma"/>
          <w:sz w:val="24"/>
        </w:rPr>
      </w:pPr>
    </w:p>
    <w:p w14:paraId="4375D4A4" w14:textId="77777777" w:rsidR="00E4305F" w:rsidRPr="00112425" w:rsidRDefault="00E4305F" w:rsidP="00BA771A">
      <w:pPr>
        <w:keepNext/>
        <w:keepLines/>
        <w:rPr>
          <w:rFonts w:ascii="Tahoma" w:hAnsi="Tahoma" w:cs="Tahoma"/>
        </w:rPr>
      </w:pPr>
      <w:r w:rsidRPr="00112425">
        <w:rPr>
          <w:rFonts w:ascii="Tahoma" w:hAnsi="Tahoma" w:cs="Tahoma"/>
        </w:rPr>
        <w:t>Ponudnik: _____________________________________________________________________________</w:t>
      </w:r>
    </w:p>
    <w:p w14:paraId="1A6B7012" w14:textId="77777777" w:rsidR="00E4305F" w:rsidRPr="00112425" w:rsidRDefault="00E4305F" w:rsidP="00BA771A">
      <w:pPr>
        <w:keepNext/>
        <w:keepLines/>
        <w:rPr>
          <w:rFonts w:ascii="Tahoma" w:hAnsi="Tahoma" w:cs="Tahoma"/>
        </w:rPr>
      </w:pPr>
    </w:p>
    <w:p w14:paraId="26B729DF" w14:textId="11ED5B3D" w:rsidR="00E4305F" w:rsidRPr="00112425" w:rsidRDefault="00E4305F" w:rsidP="001D5263">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7C65D2">
        <w:rPr>
          <w:rFonts w:ascii="Tahoma" w:hAnsi="Tahoma" w:cs="Tahoma"/>
          <w:b/>
        </w:rPr>
        <w:t>VKS-103/22</w:t>
      </w:r>
      <w:r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112425">
        <w:rPr>
          <w:rFonts w:ascii="Tahoma" w:hAnsi="Tahoma" w:cs="Tahoma"/>
        </w:rPr>
        <w:t xml:space="preserve"> ter v skladu s 94. členom ZJN-3</w:t>
      </w:r>
    </w:p>
    <w:p w14:paraId="5BCE26DA" w14:textId="77777777" w:rsidR="00E4305F" w:rsidRPr="00112425" w:rsidRDefault="00E4305F" w:rsidP="00BA771A">
      <w:pPr>
        <w:keepNext/>
        <w:keepLines/>
        <w:rPr>
          <w:rFonts w:ascii="Tahoma" w:hAnsi="Tahoma" w:cs="Tahoma"/>
        </w:rPr>
      </w:pPr>
    </w:p>
    <w:p w14:paraId="0EB5670B" w14:textId="77777777" w:rsidR="00E4305F" w:rsidRPr="00112425" w:rsidRDefault="00E4305F" w:rsidP="00BA771A">
      <w:pPr>
        <w:keepNext/>
        <w:keepLines/>
        <w:jc w:val="center"/>
        <w:rPr>
          <w:rFonts w:ascii="Tahoma" w:hAnsi="Tahoma" w:cs="Tahoma"/>
          <w:b/>
          <w:sz w:val="22"/>
          <w:szCs w:val="22"/>
        </w:rPr>
      </w:pPr>
      <w:r w:rsidRPr="00112425">
        <w:rPr>
          <w:rFonts w:ascii="Tahoma" w:hAnsi="Tahoma" w:cs="Tahoma"/>
          <w:b/>
          <w:sz w:val="22"/>
          <w:szCs w:val="22"/>
        </w:rPr>
        <w:t>POOBLAŠČAMO</w:t>
      </w:r>
    </w:p>
    <w:p w14:paraId="603ECF69" w14:textId="77777777" w:rsidR="00E4305F" w:rsidRPr="00112425" w:rsidRDefault="00E4305F" w:rsidP="00BA771A">
      <w:pPr>
        <w:keepNext/>
        <w:keepLines/>
        <w:rPr>
          <w:rFonts w:ascii="Tahoma" w:hAnsi="Tahoma" w:cs="Tahoma"/>
        </w:rPr>
      </w:pPr>
    </w:p>
    <w:p w14:paraId="64A7D4BF" w14:textId="77777777" w:rsidR="00E4305F" w:rsidRPr="00112425" w:rsidRDefault="00E4305F" w:rsidP="00BA771A">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159988EB" w14:textId="77777777" w:rsidR="00E4305F" w:rsidRPr="00112425" w:rsidRDefault="00E4305F" w:rsidP="00BA771A">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1D50DD5E" w14:textId="77777777" w:rsidTr="00504DF0">
        <w:tc>
          <w:tcPr>
            <w:tcW w:w="392" w:type="dxa"/>
            <w:shd w:val="clear" w:color="auto" w:fill="auto"/>
            <w:vAlign w:val="center"/>
          </w:tcPr>
          <w:p w14:paraId="3E265791" w14:textId="77777777" w:rsidR="00E4305F" w:rsidRPr="00112425" w:rsidRDefault="00E4305F" w:rsidP="00BA771A">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5FFA385B" w14:textId="77777777" w:rsidR="00E4305F" w:rsidRPr="00112425" w:rsidRDefault="00E4305F" w:rsidP="00BA771A">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1E2FF2BC" w14:textId="77777777" w:rsidTr="00504DF0">
        <w:tc>
          <w:tcPr>
            <w:tcW w:w="392" w:type="dxa"/>
            <w:shd w:val="clear" w:color="auto" w:fill="auto"/>
            <w:vAlign w:val="center"/>
          </w:tcPr>
          <w:p w14:paraId="42491E9D" w14:textId="77777777" w:rsidR="00E4305F" w:rsidRPr="00112425" w:rsidRDefault="00E4305F" w:rsidP="00BA771A">
            <w:pPr>
              <w:keepNext/>
              <w:keepLines/>
              <w:spacing w:line="276" w:lineRule="auto"/>
              <w:jc w:val="center"/>
              <w:rPr>
                <w:rFonts w:ascii="Tahoma" w:hAnsi="Tahoma" w:cs="Tahoma"/>
                <w:sz w:val="16"/>
                <w:szCs w:val="22"/>
                <w:lang w:eastAsia="en-US"/>
              </w:rPr>
            </w:pPr>
          </w:p>
          <w:p w14:paraId="0A28411C" w14:textId="77777777" w:rsidR="00E4305F" w:rsidRPr="00112425" w:rsidRDefault="00E4305F" w:rsidP="00BA77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45567B01" w14:textId="77777777" w:rsidR="00E4305F" w:rsidRPr="00112425" w:rsidRDefault="00E4305F" w:rsidP="00BA77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21B9B92C" w14:textId="77777777" w:rsidR="00E4305F" w:rsidRPr="00112425" w:rsidRDefault="00E4305F" w:rsidP="00BA771A">
            <w:pPr>
              <w:keepNext/>
              <w:keepLines/>
              <w:spacing w:line="276" w:lineRule="auto"/>
              <w:rPr>
                <w:rFonts w:ascii="Tahoma" w:hAnsi="Tahoma" w:cs="Tahoma"/>
                <w:sz w:val="22"/>
                <w:szCs w:val="22"/>
                <w:lang w:eastAsia="en-US"/>
              </w:rPr>
            </w:pPr>
          </w:p>
          <w:p w14:paraId="6D017E5C" w14:textId="77777777" w:rsidR="00E4305F" w:rsidRPr="00112425" w:rsidRDefault="00E4305F" w:rsidP="00BA771A">
            <w:pPr>
              <w:keepNext/>
              <w:keepLines/>
              <w:spacing w:line="276" w:lineRule="auto"/>
              <w:rPr>
                <w:rFonts w:ascii="Tahoma" w:hAnsi="Tahoma" w:cs="Tahoma"/>
                <w:sz w:val="22"/>
                <w:szCs w:val="22"/>
                <w:lang w:eastAsia="en-US"/>
              </w:rPr>
            </w:pPr>
          </w:p>
          <w:p w14:paraId="6D598428" w14:textId="77777777" w:rsidR="00E4305F" w:rsidRPr="00112425" w:rsidRDefault="00E4305F" w:rsidP="00BA771A">
            <w:pPr>
              <w:keepNext/>
              <w:keepLines/>
              <w:spacing w:line="276" w:lineRule="auto"/>
              <w:rPr>
                <w:rFonts w:ascii="Tahoma" w:hAnsi="Tahoma" w:cs="Tahoma"/>
                <w:sz w:val="22"/>
                <w:szCs w:val="22"/>
                <w:lang w:eastAsia="en-US"/>
              </w:rPr>
            </w:pPr>
          </w:p>
        </w:tc>
      </w:tr>
      <w:tr w:rsidR="00E4305F" w:rsidRPr="00112425" w14:paraId="14DBDAFC" w14:textId="77777777" w:rsidTr="00504DF0">
        <w:tc>
          <w:tcPr>
            <w:tcW w:w="392" w:type="dxa"/>
            <w:shd w:val="clear" w:color="auto" w:fill="auto"/>
            <w:vAlign w:val="center"/>
          </w:tcPr>
          <w:p w14:paraId="307FE80B" w14:textId="77777777" w:rsidR="00E4305F" w:rsidRPr="00112425" w:rsidRDefault="00E4305F" w:rsidP="00BA771A">
            <w:pPr>
              <w:keepNext/>
              <w:keepLines/>
              <w:spacing w:line="276" w:lineRule="auto"/>
              <w:jc w:val="center"/>
              <w:rPr>
                <w:rFonts w:ascii="Tahoma" w:hAnsi="Tahoma" w:cs="Tahoma"/>
                <w:sz w:val="16"/>
                <w:szCs w:val="22"/>
                <w:lang w:eastAsia="en-US"/>
              </w:rPr>
            </w:pPr>
          </w:p>
          <w:p w14:paraId="35F5CE5B" w14:textId="77777777" w:rsidR="00E4305F" w:rsidRPr="00112425" w:rsidRDefault="00E4305F" w:rsidP="00BA77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1FA432A" w14:textId="77777777" w:rsidR="00E4305F" w:rsidRPr="00112425" w:rsidRDefault="00E4305F" w:rsidP="00BA77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8EF6E62" w14:textId="77777777" w:rsidR="00E4305F" w:rsidRPr="00112425" w:rsidRDefault="00E4305F" w:rsidP="00BA771A">
            <w:pPr>
              <w:keepNext/>
              <w:keepLines/>
              <w:spacing w:line="276" w:lineRule="auto"/>
              <w:rPr>
                <w:rFonts w:ascii="Tahoma" w:hAnsi="Tahoma" w:cs="Tahoma"/>
                <w:sz w:val="22"/>
                <w:szCs w:val="22"/>
                <w:lang w:eastAsia="en-US"/>
              </w:rPr>
            </w:pPr>
          </w:p>
          <w:p w14:paraId="446A946C" w14:textId="77777777" w:rsidR="00E4305F" w:rsidRPr="00112425" w:rsidRDefault="00E4305F" w:rsidP="00BA771A">
            <w:pPr>
              <w:keepNext/>
              <w:keepLines/>
              <w:spacing w:line="276" w:lineRule="auto"/>
              <w:rPr>
                <w:rFonts w:ascii="Tahoma" w:hAnsi="Tahoma" w:cs="Tahoma"/>
                <w:sz w:val="22"/>
                <w:szCs w:val="22"/>
                <w:lang w:eastAsia="en-US"/>
              </w:rPr>
            </w:pPr>
          </w:p>
          <w:p w14:paraId="47CCBF83" w14:textId="77777777" w:rsidR="00E4305F" w:rsidRPr="00112425" w:rsidRDefault="00E4305F" w:rsidP="00BA771A">
            <w:pPr>
              <w:keepNext/>
              <w:keepLines/>
              <w:spacing w:line="276" w:lineRule="auto"/>
              <w:rPr>
                <w:rFonts w:ascii="Tahoma" w:hAnsi="Tahoma" w:cs="Tahoma"/>
                <w:sz w:val="22"/>
                <w:szCs w:val="22"/>
                <w:lang w:eastAsia="en-US"/>
              </w:rPr>
            </w:pPr>
          </w:p>
        </w:tc>
      </w:tr>
      <w:tr w:rsidR="00E4305F" w:rsidRPr="00112425" w14:paraId="41CC4BF7" w14:textId="77777777" w:rsidTr="00504DF0">
        <w:tc>
          <w:tcPr>
            <w:tcW w:w="392" w:type="dxa"/>
            <w:shd w:val="clear" w:color="auto" w:fill="auto"/>
            <w:vAlign w:val="center"/>
          </w:tcPr>
          <w:p w14:paraId="516CB995" w14:textId="77777777" w:rsidR="00E4305F" w:rsidRPr="00112425" w:rsidRDefault="00E4305F" w:rsidP="00BA771A">
            <w:pPr>
              <w:keepNext/>
              <w:keepLines/>
              <w:spacing w:line="276" w:lineRule="auto"/>
              <w:jc w:val="center"/>
              <w:rPr>
                <w:rFonts w:ascii="Tahoma" w:hAnsi="Tahoma" w:cs="Tahoma"/>
                <w:sz w:val="16"/>
                <w:szCs w:val="22"/>
                <w:lang w:eastAsia="en-US"/>
              </w:rPr>
            </w:pPr>
          </w:p>
          <w:p w14:paraId="53186045" w14:textId="77777777" w:rsidR="00E4305F" w:rsidRPr="00112425" w:rsidRDefault="00E4305F" w:rsidP="00BA77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69321A6B" w14:textId="77777777" w:rsidR="00E4305F" w:rsidRPr="00112425" w:rsidRDefault="00E4305F" w:rsidP="00BA77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422C7587" w14:textId="77777777" w:rsidR="00E4305F" w:rsidRPr="00112425" w:rsidRDefault="00E4305F" w:rsidP="00BA771A">
            <w:pPr>
              <w:keepNext/>
              <w:keepLines/>
              <w:spacing w:line="276" w:lineRule="auto"/>
              <w:rPr>
                <w:rFonts w:ascii="Tahoma" w:hAnsi="Tahoma" w:cs="Tahoma"/>
                <w:sz w:val="22"/>
                <w:szCs w:val="22"/>
                <w:lang w:eastAsia="en-US"/>
              </w:rPr>
            </w:pPr>
          </w:p>
          <w:p w14:paraId="3EA5A325" w14:textId="77777777" w:rsidR="00E4305F" w:rsidRPr="00112425" w:rsidRDefault="00E4305F" w:rsidP="00BA771A">
            <w:pPr>
              <w:keepNext/>
              <w:keepLines/>
              <w:spacing w:line="276" w:lineRule="auto"/>
              <w:rPr>
                <w:rFonts w:ascii="Tahoma" w:hAnsi="Tahoma" w:cs="Tahoma"/>
                <w:sz w:val="22"/>
                <w:szCs w:val="22"/>
                <w:lang w:eastAsia="en-US"/>
              </w:rPr>
            </w:pPr>
          </w:p>
          <w:p w14:paraId="737099E1" w14:textId="77777777" w:rsidR="00E4305F" w:rsidRPr="00112425" w:rsidRDefault="00E4305F" w:rsidP="00BA771A">
            <w:pPr>
              <w:keepNext/>
              <w:keepLines/>
              <w:spacing w:line="276" w:lineRule="auto"/>
              <w:rPr>
                <w:rFonts w:ascii="Tahoma" w:hAnsi="Tahoma" w:cs="Tahoma"/>
                <w:sz w:val="22"/>
                <w:szCs w:val="22"/>
                <w:lang w:eastAsia="en-US"/>
              </w:rPr>
            </w:pPr>
          </w:p>
        </w:tc>
      </w:tr>
    </w:tbl>
    <w:p w14:paraId="558B2D0D" w14:textId="77777777" w:rsidR="00E4305F" w:rsidRPr="00112425" w:rsidRDefault="00E4305F" w:rsidP="00BA771A">
      <w:pPr>
        <w:keepNext/>
        <w:keepLines/>
        <w:jc w:val="both"/>
        <w:rPr>
          <w:rFonts w:ascii="Tahoma" w:hAnsi="Tahoma" w:cs="Tahoma"/>
          <w:bCs/>
          <w:i/>
          <w:noProof/>
          <w:sz w:val="18"/>
          <w:szCs w:val="18"/>
        </w:rPr>
      </w:pPr>
    </w:p>
    <w:p w14:paraId="574C4242" w14:textId="77777777" w:rsidR="00E4305F" w:rsidRPr="00112425" w:rsidRDefault="00E4305F" w:rsidP="00BA771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5E302D" w14:textId="77777777" w:rsidTr="000C7AEC">
        <w:trPr>
          <w:trHeight w:val="235"/>
        </w:trPr>
        <w:tc>
          <w:tcPr>
            <w:tcW w:w="3430" w:type="dxa"/>
            <w:tcBorders>
              <w:bottom w:val="single" w:sz="4" w:space="0" w:color="auto"/>
            </w:tcBorders>
          </w:tcPr>
          <w:p w14:paraId="2D8C10B5" w14:textId="77777777" w:rsidR="009121CF" w:rsidRPr="00CE1BAD" w:rsidRDefault="009121CF" w:rsidP="000C7AEC">
            <w:pPr>
              <w:keepNext/>
              <w:keepLines/>
              <w:jc w:val="both"/>
              <w:rPr>
                <w:rFonts w:ascii="Tahoma" w:hAnsi="Tahoma" w:cs="Tahoma"/>
                <w:snapToGrid w:val="0"/>
                <w:color w:val="000000"/>
              </w:rPr>
            </w:pPr>
          </w:p>
        </w:tc>
        <w:tc>
          <w:tcPr>
            <w:tcW w:w="2574" w:type="dxa"/>
          </w:tcPr>
          <w:p w14:paraId="7169B9DB"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000BF90E"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7DF4DFC0" w14:textId="77777777" w:rsidTr="000C7AEC">
        <w:trPr>
          <w:trHeight w:val="235"/>
        </w:trPr>
        <w:tc>
          <w:tcPr>
            <w:tcW w:w="3430" w:type="dxa"/>
            <w:tcBorders>
              <w:top w:val="single" w:sz="4" w:space="0" w:color="auto"/>
            </w:tcBorders>
          </w:tcPr>
          <w:p w14:paraId="466B20FD"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6DD6DF1"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7CF7CD5" w14:textId="63C68257"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2396C574" w14:textId="77777777" w:rsidR="00E4305F" w:rsidRPr="00112425" w:rsidRDefault="00E4305F" w:rsidP="00BA771A">
      <w:pPr>
        <w:keepNext/>
        <w:keepLines/>
        <w:tabs>
          <w:tab w:val="left" w:pos="2835"/>
        </w:tabs>
        <w:ind w:left="284" w:hanging="284"/>
        <w:jc w:val="both"/>
        <w:rPr>
          <w:rFonts w:ascii="Tahoma" w:hAnsi="Tahoma" w:cs="Tahoma"/>
        </w:rPr>
      </w:pPr>
    </w:p>
    <w:p w14:paraId="78A32E89" w14:textId="77777777" w:rsidR="00E4305F" w:rsidRPr="00112425" w:rsidRDefault="00E4305F" w:rsidP="00BA771A">
      <w:pPr>
        <w:keepNext/>
        <w:keepLines/>
        <w:tabs>
          <w:tab w:val="left" w:pos="2835"/>
        </w:tabs>
        <w:ind w:left="284" w:hanging="284"/>
        <w:jc w:val="both"/>
        <w:rPr>
          <w:rFonts w:ascii="Tahoma" w:hAnsi="Tahoma" w:cs="Tahoma"/>
        </w:rPr>
      </w:pPr>
    </w:p>
    <w:p w14:paraId="273D47A4" w14:textId="77777777" w:rsidR="00E4305F" w:rsidRPr="00112425" w:rsidRDefault="00E4305F" w:rsidP="00BA771A">
      <w:pPr>
        <w:keepNext/>
        <w:keepLines/>
        <w:tabs>
          <w:tab w:val="left" w:pos="2835"/>
        </w:tabs>
        <w:ind w:left="284" w:hanging="284"/>
        <w:jc w:val="both"/>
        <w:rPr>
          <w:rFonts w:ascii="Tahoma" w:hAnsi="Tahoma" w:cs="Tahoma"/>
        </w:rPr>
      </w:pPr>
    </w:p>
    <w:p w14:paraId="74F23185" w14:textId="77777777" w:rsidR="00E4305F" w:rsidRPr="00112425" w:rsidRDefault="00E4305F" w:rsidP="00BA771A">
      <w:pPr>
        <w:keepNext/>
        <w:keepLines/>
        <w:tabs>
          <w:tab w:val="left" w:pos="2835"/>
        </w:tabs>
        <w:ind w:left="284" w:hanging="284"/>
        <w:jc w:val="both"/>
        <w:rPr>
          <w:rFonts w:ascii="Tahoma" w:hAnsi="Tahoma" w:cs="Tahoma"/>
        </w:rPr>
      </w:pPr>
    </w:p>
    <w:p w14:paraId="0A62BE72" w14:textId="77777777" w:rsidR="00E4305F" w:rsidRPr="00112425" w:rsidRDefault="00E4305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0930CA19" w14:textId="77777777" w:rsidR="00E4305F" w:rsidRPr="00112425" w:rsidRDefault="00E4305F" w:rsidP="00BA771A">
      <w:pPr>
        <w:keepNext/>
        <w:keepLines/>
        <w:jc w:val="both"/>
        <w:rPr>
          <w:rFonts w:ascii="Tahoma" w:hAnsi="Tahoma" w:cs="Tahoma"/>
          <w:i/>
          <w:iCs/>
          <w:sz w:val="16"/>
          <w:szCs w:val="22"/>
        </w:rPr>
      </w:pPr>
    </w:p>
    <w:p w14:paraId="2FC5DAC7" w14:textId="77777777" w:rsidR="00E4305F" w:rsidRPr="00112425" w:rsidRDefault="00E4305F" w:rsidP="00BA771A">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5466D8E3" w14:textId="77777777" w:rsidR="00E4305F" w:rsidRPr="00112425" w:rsidRDefault="00E4305F" w:rsidP="00BA771A">
      <w:pPr>
        <w:keepNext/>
        <w:keepLines/>
        <w:jc w:val="both"/>
        <w:rPr>
          <w:rFonts w:ascii="Tahoma" w:hAnsi="Tahoma" w:cs="Tahoma"/>
          <w:i/>
          <w:iCs/>
          <w:szCs w:val="22"/>
        </w:rPr>
      </w:pPr>
    </w:p>
    <w:p w14:paraId="089B5914" w14:textId="77777777" w:rsidR="00E4305F" w:rsidRPr="00112425" w:rsidRDefault="00E4305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4AB51B39" w14:textId="77777777" w:rsidR="00E4305F" w:rsidRPr="00112425" w:rsidRDefault="00E4305F" w:rsidP="00BA771A">
      <w:pPr>
        <w:keepNext/>
        <w:keepLines/>
        <w:jc w:val="both"/>
        <w:rPr>
          <w:rFonts w:ascii="Tahoma" w:hAnsi="Tahoma" w:cs="Tahoma"/>
          <w:i/>
          <w:sz w:val="18"/>
        </w:rPr>
      </w:pPr>
    </w:p>
    <w:p w14:paraId="20E23413" w14:textId="77777777" w:rsidR="00E4305F" w:rsidRPr="00112425" w:rsidRDefault="00E4305F" w:rsidP="00BA771A">
      <w:pPr>
        <w:keepNext/>
        <w:keepLines/>
        <w:jc w:val="both"/>
        <w:rPr>
          <w:rFonts w:ascii="Tahoma" w:hAnsi="Tahoma" w:cs="Tahoma"/>
          <w:i/>
          <w:sz w:val="18"/>
        </w:rPr>
      </w:pPr>
      <w:r w:rsidRPr="00112425">
        <w:rPr>
          <w:rFonts w:ascii="Tahoma" w:hAnsi="Tahoma" w:cs="Tahoma"/>
          <w:i/>
          <w:sz w:val="18"/>
        </w:rPr>
        <w:t>Obrazec se po potrebi kopira!</w:t>
      </w:r>
    </w:p>
    <w:p w14:paraId="20F472A1" w14:textId="77777777" w:rsidR="00E4305F" w:rsidRPr="00112425" w:rsidRDefault="00E4305F" w:rsidP="00BA771A">
      <w:pPr>
        <w:keepNext/>
        <w:keepLines/>
        <w:jc w:val="both"/>
        <w:rPr>
          <w:rFonts w:ascii="Tahoma" w:hAnsi="Tahoma" w:cs="Tahoma"/>
          <w:i/>
          <w:sz w:val="18"/>
        </w:rPr>
      </w:pPr>
    </w:p>
    <w:p w14:paraId="5CDE4707" w14:textId="77777777" w:rsidR="00E4305F" w:rsidRPr="00112425" w:rsidRDefault="00E4305F" w:rsidP="00BA771A">
      <w:pPr>
        <w:keepNext/>
        <w:keepLines/>
        <w:jc w:val="both"/>
        <w:rPr>
          <w:rFonts w:ascii="Tahoma" w:hAnsi="Tahoma" w:cs="Tahoma"/>
          <w:i/>
          <w:sz w:val="18"/>
        </w:rPr>
      </w:pPr>
    </w:p>
    <w:p w14:paraId="5657CEC1" w14:textId="77777777" w:rsidR="00E4305F" w:rsidRPr="00112425" w:rsidRDefault="00E4305F" w:rsidP="00BA771A">
      <w:pPr>
        <w:keepNext/>
        <w:keepLines/>
        <w:jc w:val="both"/>
        <w:rPr>
          <w:rFonts w:ascii="Tahoma" w:hAnsi="Tahoma" w:cs="Tahoma"/>
          <w:i/>
          <w:sz w:val="18"/>
        </w:rPr>
      </w:pPr>
    </w:p>
    <w:p w14:paraId="01A39B95" w14:textId="77777777" w:rsidR="00E4305F" w:rsidRPr="00112425" w:rsidRDefault="00E4305F" w:rsidP="00BA771A">
      <w:pPr>
        <w:keepNext/>
        <w:keepLines/>
        <w:jc w:val="both"/>
        <w:rPr>
          <w:rFonts w:ascii="Tahoma" w:hAnsi="Tahoma" w:cs="Tahoma"/>
          <w:i/>
          <w:iCs/>
          <w:sz w:val="18"/>
          <w:szCs w:val="22"/>
        </w:rPr>
      </w:pPr>
    </w:p>
    <w:p w14:paraId="7C9451F5" w14:textId="77777777" w:rsidR="00E4305F" w:rsidRPr="00112425" w:rsidRDefault="00E4305F" w:rsidP="00BA771A">
      <w:pPr>
        <w:keepNext/>
        <w:keepLines/>
        <w:jc w:val="both"/>
        <w:rPr>
          <w:rFonts w:ascii="Tahoma" w:hAnsi="Tahoma" w:cs="Tahoma"/>
          <w:i/>
          <w:iCs/>
          <w:sz w:val="18"/>
          <w:szCs w:val="22"/>
        </w:rPr>
      </w:pPr>
    </w:p>
    <w:p w14:paraId="61191200" w14:textId="77777777" w:rsidR="00E4305F" w:rsidRPr="00112425" w:rsidRDefault="00E4305F" w:rsidP="00BA771A">
      <w:pPr>
        <w:keepNext/>
        <w:keepLines/>
        <w:jc w:val="both"/>
        <w:rPr>
          <w:rFonts w:ascii="Tahoma" w:hAnsi="Tahoma" w:cs="Tahoma"/>
          <w:i/>
          <w:iCs/>
          <w:sz w:val="18"/>
          <w:szCs w:val="22"/>
        </w:rPr>
      </w:pPr>
    </w:p>
    <w:p w14:paraId="19D461E5" w14:textId="77777777" w:rsidR="00E4305F" w:rsidRPr="00112425" w:rsidRDefault="00E4305F" w:rsidP="00BA771A">
      <w:pPr>
        <w:keepNext/>
        <w:keepLines/>
        <w:jc w:val="both"/>
        <w:rPr>
          <w:rFonts w:ascii="Tahoma" w:hAnsi="Tahoma" w:cs="Tahoma"/>
          <w:i/>
          <w:iCs/>
          <w:sz w:val="18"/>
          <w:szCs w:val="22"/>
        </w:rPr>
      </w:pPr>
    </w:p>
    <w:p w14:paraId="03BC4425" w14:textId="77777777" w:rsidR="00E4305F" w:rsidRPr="00112425" w:rsidRDefault="00E4305F" w:rsidP="00BA771A">
      <w:pPr>
        <w:keepNext/>
        <w:keepLines/>
        <w:jc w:val="both"/>
        <w:rPr>
          <w:rFonts w:ascii="Tahoma" w:hAnsi="Tahoma" w:cs="Tahoma"/>
          <w:i/>
          <w:iCs/>
          <w:sz w:val="18"/>
          <w:szCs w:val="22"/>
        </w:rPr>
      </w:pPr>
    </w:p>
    <w:p w14:paraId="688EEA86" w14:textId="77777777" w:rsidR="00E4305F" w:rsidRPr="00112425" w:rsidRDefault="00E4305F" w:rsidP="00BA771A">
      <w:pPr>
        <w:keepNext/>
        <w:keepLines/>
        <w:jc w:val="both"/>
        <w:rPr>
          <w:rFonts w:ascii="Tahoma" w:hAnsi="Tahoma" w:cs="Tahoma"/>
          <w:i/>
          <w:iCs/>
          <w:sz w:val="18"/>
          <w:szCs w:val="22"/>
        </w:rPr>
      </w:pPr>
    </w:p>
    <w:p w14:paraId="4DC80187" w14:textId="77777777" w:rsidR="00E4305F" w:rsidRPr="00112425" w:rsidRDefault="00E4305F" w:rsidP="00BA771A">
      <w:pPr>
        <w:keepNext/>
        <w:keepLines/>
        <w:jc w:val="both"/>
        <w:rPr>
          <w:rFonts w:ascii="Tahoma" w:hAnsi="Tahoma" w:cs="Tahoma"/>
          <w:i/>
          <w:iCs/>
          <w:sz w:val="18"/>
          <w:szCs w:val="22"/>
        </w:rPr>
      </w:pPr>
    </w:p>
    <w:p w14:paraId="0CEF72A2" w14:textId="77777777" w:rsidR="00E4305F" w:rsidRPr="00112425" w:rsidRDefault="00E4305F" w:rsidP="00BA771A">
      <w:pPr>
        <w:keepNext/>
        <w:keepLines/>
        <w:jc w:val="both"/>
        <w:rPr>
          <w:rFonts w:ascii="Tahoma" w:hAnsi="Tahoma" w:cs="Tahoma"/>
          <w:i/>
          <w:iCs/>
          <w:sz w:val="18"/>
          <w:szCs w:val="22"/>
        </w:rPr>
      </w:pPr>
    </w:p>
    <w:p w14:paraId="590D7B7B" w14:textId="77777777" w:rsidR="00E4305F" w:rsidRPr="00112425" w:rsidRDefault="00E4305F" w:rsidP="00BA771A">
      <w:pPr>
        <w:keepNext/>
        <w:keepLines/>
        <w:jc w:val="both"/>
        <w:rPr>
          <w:rFonts w:ascii="Tahoma" w:hAnsi="Tahoma" w:cs="Tahoma"/>
          <w:i/>
          <w:iCs/>
          <w:sz w:val="18"/>
          <w:szCs w:val="22"/>
        </w:rPr>
      </w:pPr>
    </w:p>
    <w:p w14:paraId="7546F439" w14:textId="77777777" w:rsidR="00E4305F" w:rsidRPr="00112425" w:rsidRDefault="00E4305F" w:rsidP="00BA771A">
      <w:pPr>
        <w:keepNext/>
        <w:keepLines/>
        <w:jc w:val="both"/>
        <w:rPr>
          <w:rFonts w:ascii="Tahoma" w:hAnsi="Tahoma" w:cs="Tahoma"/>
          <w:i/>
          <w:iCs/>
          <w:sz w:val="18"/>
          <w:szCs w:val="22"/>
        </w:rPr>
      </w:pPr>
    </w:p>
    <w:p w14:paraId="3E14270B" w14:textId="77777777" w:rsidR="00E4305F" w:rsidRPr="00112425" w:rsidRDefault="00E4305F" w:rsidP="00BA771A">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0F2CBC47" w14:textId="77777777" w:rsidTr="00504DF0">
        <w:tc>
          <w:tcPr>
            <w:tcW w:w="6814" w:type="dxa"/>
            <w:tcBorders>
              <w:top w:val="single" w:sz="4" w:space="0" w:color="000000"/>
              <w:left w:val="single" w:sz="4" w:space="0" w:color="000000"/>
              <w:bottom w:val="single" w:sz="4" w:space="0" w:color="000000"/>
            </w:tcBorders>
          </w:tcPr>
          <w:p w14:paraId="69831CA4" w14:textId="77777777" w:rsidR="00995C6A" w:rsidRPr="00112425" w:rsidRDefault="00995C6A" w:rsidP="00BA771A">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65EEA494" w14:textId="77777777" w:rsidR="00995C6A" w:rsidRPr="00112425" w:rsidRDefault="00995C6A" w:rsidP="00BA771A">
            <w:pPr>
              <w:keepNext/>
              <w:keepLines/>
              <w:rPr>
                <w:rFonts w:ascii="Tahoma" w:eastAsia="Calibri" w:hAnsi="Tahoma" w:cs="Tahoma"/>
                <w:b/>
              </w:rPr>
            </w:pPr>
            <w:r w:rsidRPr="00112425">
              <w:rPr>
                <w:rFonts w:ascii="Tahoma" w:eastAsia="Calibri" w:hAnsi="Tahoma" w:cs="Tahoma"/>
                <w:b/>
              </w:rPr>
              <w:t>Obrazec 2 k Prilogi 4/1</w:t>
            </w:r>
          </w:p>
        </w:tc>
      </w:tr>
    </w:tbl>
    <w:p w14:paraId="423FA298" w14:textId="77777777" w:rsidR="00E4305F" w:rsidRPr="00112425" w:rsidRDefault="00E4305F" w:rsidP="00BA771A">
      <w:pPr>
        <w:keepNext/>
        <w:keepLines/>
        <w:rPr>
          <w:rFonts w:ascii="Tahoma" w:hAnsi="Tahoma" w:cs="Tahoma"/>
          <w:b/>
          <w:sz w:val="28"/>
        </w:rPr>
      </w:pPr>
    </w:p>
    <w:p w14:paraId="1E4D80E8" w14:textId="67586C8E" w:rsidR="00E4305F" w:rsidRPr="00112425" w:rsidRDefault="00E4305F" w:rsidP="00BA771A">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7C65D2">
        <w:rPr>
          <w:rFonts w:ascii="Tahoma" w:hAnsi="Tahoma" w:cs="Tahoma"/>
          <w:b/>
        </w:rPr>
        <w:t>VKS-103/22</w:t>
      </w:r>
      <w:r w:rsidR="009C3789"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009C3789" w:rsidRPr="00112425">
        <w:rPr>
          <w:rFonts w:ascii="Tahoma" w:hAnsi="Tahoma" w:cs="Tahoma"/>
          <w:b/>
          <w:color w:val="000000"/>
        </w:rPr>
        <w:t>,</w:t>
      </w:r>
    </w:p>
    <w:p w14:paraId="1E56F609" w14:textId="77777777" w:rsidR="00E4305F" w:rsidRPr="00112425" w:rsidRDefault="00E4305F" w:rsidP="00BA771A">
      <w:pPr>
        <w:keepNext/>
        <w:keepLines/>
        <w:rPr>
          <w:rFonts w:ascii="Tahoma" w:hAnsi="Tahoma" w:cs="Tahoma"/>
        </w:rPr>
      </w:pPr>
    </w:p>
    <w:p w14:paraId="09298220" w14:textId="77777777" w:rsidR="00E4305F" w:rsidRPr="00112425" w:rsidRDefault="00E4305F" w:rsidP="00BA771A">
      <w:pPr>
        <w:keepNext/>
        <w:keepLines/>
        <w:jc w:val="center"/>
        <w:rPr>
          <w:rFonts w:ascii="Tahoma" w:hAnsi="Tahoma" w:cs="Tahoma"/>
          <w:b/>
        </w:rPr>
      </w:pPr>
    </w:p>
    <w:p w14:paraId="1871CAB6" w14:textId="77777777" w:rsidR="00E4305F" w:rsidRPr="00112425" w:rsidRDefault="00E4305F" w:rsidP="00BA771A">
      <w:pPr>
        <w:keepNext/>
        <w:keepLines/>
        <w:jc w:val="center"/>
        <w:rPr>
          <w:rFonts w:ascii="Tahoma" w:hAnsi="Tahoma" w:cs="Tahoma"/>
          <w:b/>
          <w:sz w:val="22"/>
          <w:szCs w:val="22"/>
        </w:rPr>
      </w:pPr>
      <w:r w:rsidRPr="00112425">
        <w:rPr>
          <w:rFonts w:ascii="Tahoma" w:hAnsi="Tahoma" w:cs="Tahoma"/>
          <w:b/>
          <w:sz w:val="22"/>
          <w:szCs w:val="22"/>
        </w:rPr>
        <w:t>SOGLAŠAMO,</w:t>
      </w:r>
    </w:p>
    <w:p w14:paraId="607A6DB9" w14:textId="77777777" w:rsidR="00E4305F" w:rsidRPr="00112425" w:rsidRDefault="00E4305F" w:rsidP="00BA771A">
      <w:pPr>
        <w:keepNext/>
        <w:keepLines/>
        <w:rPr>
          <w:rFonts w:ascii="Tahoma" w:hAnsi="Tahoma" w:cs="Tahoma"/>
          <w:b/>
        </w:rPr>
      </w:pPr>
    </w:p>
    <w:p w14:paraId="53D04898" w14:textId="77777777" w:rsidR="00E4305F" w:rsidRPr="00112425" w:rsidRDefault="00E4305F" w:rsidP="00BA771A">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787DC8C1" w14:textId="77777777" w:rsidR="00E4305F" w:rsidRPr="00112425" w:rsidRDefault="00E4305F" w:rsidP="00BA771A">
      <w:pPr>
        <w:keepNext/>
        <w:keepLines/>
        <w:rPr>
          <w:b/>
        </w:rPr>
      </w:pPr>
      <w:r w:rsidRPr="00112425">
        <w:rPr>
          <w:b/>
        </w:rPr>
        <w:t xml:space="preserve"> </w:t>
      </w:r>
    </w:p>
    <w:p w14:paraId="0C8B96A4" w14:textId="77777777" w:rsidR="00E4305F" w:rsidRPr="00112425" w:rsidRDefault="00E4305F" w:rsidP="00BA771A">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1877BB6" w14:textId="77777777" w:rsidTr="000C7AEC">
        <w:trPr>
          <w:trHeight w:val="235"/>
        </w:trPr>
        <w:tc>
          <w:tcPr>
            <w:tcW w:w="3430" w:type="dxa"/>
            <w:tcBorders>
              <w:bottom w:val="single" w:sz="4" w:space="0" w:color="auto"/>
            </w:tcBorders>
          </w:tcPr>
          <w:p w14:paraId="305E26FB" w14:textId="77777777" w:rsidR="009121CF" w:rsidRPr="00CE1BAD" w:rsidRDefault="009121CF" w:rsidP="000C7AEC">
            <w:pPr>
              <w:keepNext/>
              <w:keepLines/>
              <w:jc w:val="both"/>
              <w:rPr>
                <w:rFonts w:ascii="Tahoma" w:hAnsi="Tahoma" w:cs="Tahoma"/>
                <w:snapToGrid w:val="0"/>
                <w:color w:val="000000"/>
              </w:rPr>
            </w:pPr>
          </w:p>
        </w:tc>
        <w:tc>
          <w:tcPr>
            <w:tcW w:w="2574" w:type="dxa"/>
          </w:tcPr>
          <w:p w14:paraId="270A45A0"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501DC7D1"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50ACA711" w14:textId="77777777" w:rsidTr="000C7AEC">
        <w:trPr>
          <w:trHeight w:val="235"/>
        </w:trPr>
        <w:tc>
          <w:tcPr>
            <w:tcW w:w="3430" w:type="dxa"/>
            <w:tcBorders>
              <w:top w:val="single" w:sz="4" w:space="0" w:color="auto"/>
            </w:tcBorders>
          </w:tcPr>
          <w:p w14:paraId="65A1C656"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A42CD8D"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FD45AD0" w14:textId="33FDE527"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25A7B0AC" w14:textId="77777777" w:rsidR="00E4305F" w:rsidRPr="00112425" w:rsidRDefault="00E4305F" w:rsidP="00BA771A">
      <w:pPr>
        <w:keepNext/>
        <w:keepLines/>
      </w:pPr>
    </w:p>
    <w:p w14:paraId="2D3188D5" w14:textId="77777777" w:rsidR="00E4305F" w:rsidRPr="00112425" w:rsidRDefault="00E4305F" w:rsidP="00BA771A">
      <w:pPr>
        <w:keepNext/>
        <w:keepLines/>
      </w:pPr>
    </w:p>
    <w:p w14:paraId="605B1EC1" w14:textId="77777777" w:rsidR="00E4305F" w:rsidRPr="00112425" w:rsidRDefault="00E4305F" w:rsidP="00BA771A">
      <w:pPr>
        <w:keepNext/>
        <w:keepLines/>
      </w:pPr>
    </w:p>
    <w:p w14:paraId="22B7C7FA" w14:textId="77777777" w:rsidR="00E4305F" w:rsidRPr="00112425" w:rsidRDefault="00E4305F" w:rsidP="00BA771A">
      <w:pPr>
        <w:keepNext/>
        <w:keepLines/>
      </w:pPr>
    </w:p>
    <w:p w14:paraId="7F7F90F1" w14:textId="77777777" w:rsidR="00E4305F" w:rsidRPr="00112425" w:rsidRDefault="00E4305F" w:rsidP="00BA771A">
      <w:pPr>
        <w:keepNext/>
        <w:keepLines/>
      </w:pPr>
    </w:p>
    <w:p w14:paraId="5BE8668F" w14:textId="77777777" w:rsidR="00E4305F" w:rsidRPr="00112425" w:rsidRDefault="00E4305F" w:rsidP="00BA771A">
      <w:pPr>
        <w:keepNext/>
        <w:keepLines/>
      </w:pPr>
    </w:p>
    <w:p w14:paraId="7DB36346" w14:textId="77777777" w:rsidR="00E4305F" w:rsidRPr="00112425" w:rsidRDefault="00E4305F" w:rsidP="00BA771A">
      <w:pPr>
        <w:keepNext/>
        <w:keepLines/>
      </w:pPr>
    </w:p>
    <w:p w14:paraId="65F460C6" w14:textId="77777777" w:rsidR="00E4305F" w:rsidRPr="00112425" w:rsidRDefault="00E4305F" w:rsidP="00BA771A">
      <w:pPr>
        <w:keepNext/>
        <w:keepLines/>
      </w:pPr>
    </w:p>
    <w:p w14:paraId="6B317EF1" w14:textId="77777777" w:rsidR="00E4305F" w:rsidRPr="00112425" w:rsidRDefault="00E4305F" w:rsidP="00BA771A">
      <w:pPr>
        <w:keepNext/>
        <w:keepLines/>
      </w:pPr>
    </w:p>
    <w:p w14:paraId="64DFDCC8" w14:textId="77777777" w:rsidR="00E4305F" w:rsidRPr="00112425" w:rsidRDefault="00E4305F" w:rsidP="00BA771A">
      <w:pPr>
        <w:keepNext/>
        <w:keepLines/>
      </w:pPr>
    </w:p>
    <w:p w14:paraId="7B25E0F6" w14:textId="77777777" w:rsidR="00E4305F" w:rsidRPr="00112425" w:rsidRDefault="00E4305F" w:rsidP="00BA771A">
      <w:pPr>
        <w:keepNext/>
        <w:keepLines/>
      </w:pPr>
    </w:p>
    <w:p w14:paraId="77342451" w14:textId="77777777" w:rsidR="00E4305F" w:rsidRPr="00112425" w:rsidRDefault="00E4305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26622772" w14:textId="77777777" w:rsidR="00E4305F" w:rsidRPr="00112425" w:rsidRDefault="00E4305F" w:rsidP="00BA771A">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1E90092C" w14:textId="77777777" w:rsidR="00E4305F" w:rsidRPr="00112425" w:rsidRDefault="00E4305F" w:rsidP="00BA771A">
      <w:pPr>
        <w:keepNext/>
        <w:keepLines/>
        <w:jc w:val="both"/>
        <w:rPr>
          <w:rFonts w:ascii="Tahoma" w:hAnsi="Tahoma" w:cs="Tahoma"/>
          <w:i/>
          <w:iCs/>
          <w:sz w:val="18"/>
          <w:szCs w:val="22"/>
        </w:rPr>
      </w:pPr>
    </w:p>
    <w:p w14:paraId="16BC9EC6" w14:textId="77777777" w:rsidR="00E4305F" w:rsidRPr="00112425" w:rsidRDefault="00E4305F" w:rsidP="00BA771A">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5D23D7D6" w14:textId="77777777" w:rsidR="00E4305F" w:rsidRPr="00112425" w:rsidRDefault="00E4305F" w:rsidP="00BA771A">
      <w:pPr>
        <w:keepNext/>
        <w:keepLines/>
      </w:pPr>
    </w:p>
    <w:p w14:paraId="431C18A4" w14:textId="77777777" w:rsidR="00E4305F" w:rsidRPr="00112425" w:rsidRDefault="00E4305F" w:rsidP="00BA771A">
      <w:pPr>
        <w:keepNext/>
        <w:keepLines/>
      </w:pPr>
    </w:p>
    <w:p w14:paraId="27EA14A3" w14:textId="77777777" w:rsidR="00E4305F" w:rsidRPr="00112425" w:rsidRDefault="00E4305F" w:rsidP="00BA771A">
      <w:pPr>
        <w:keepNext/>
        <w:keepLines/>
        <w:tabs>
          <w:tab w:val="left" w:pos="567"/>
          <w:tab w:val="num" w:pos="851"/>
          <w:tab w:val="left" w:pos="993"/>
        </w:tabs>
        <w:jc w:val="both"/>
        <w:rPr>
          <w:rFonts w:ascii="Tahoma" w:hAnsi="Tahoma" w:cs="Tahoma"/>
        </w:rPr>
      </w:pPr>
    </w:p>
    <w:p w14:paraId="5A266883" w14:textId="77777777" w:rsidR="00E4305F" w:rsidRPr="00112425" w:rsidRDefault="00E4305F" w:rsidP="00BA771A">
      <w:pPr>
        <w:keepNext/>
        <w:keepLines/>
      </w:pPr>
    </w:p>
    <w:p w14:paraId="0E844561" w14:textId="77777777" w:rsidR="00E4305F" w:rsidRPr="00112425" w:rsidRDefault="00E4305F" w:rsidP="00BA771A">
      <w:pPr>
        <w:keepNext/>
        <w:keepLines/>
      </w:pPr>
    </w:p>
    <w:p w14:paraId="03666146" w14:textId="77777777" w:rsidR="00E4305F" w:rsidRPr="00112425" w:rsidRDefault="00E4305F" w:rsidP="00BA771A">
      <w:pPr>
        <w:keepNext/>
        <w:keepLines/>
      </w:pPr>
    </w:p>
    <w:p w14:paraId="09AE7567" w14:textId="77777777" w:rsidR="00E4305F" w:rsidRPr="00112425" w:rsidRDefault="00E4305F" w:rsidP="00BA771A">
      <w:pPr>
        <w:keepNext/>
        <w:keepLines/>
      </w:pPr>
    </w:p>
    <w:p w14:paraId="04DAA206" w14:textId="77777777" w:rsidR="00E4305F" w:rsidRPr="00112425" w:rsidRDefault="00E4305F" w:rsidP="00BA771A">
      <w:pPr>
        <w:keepNext/>
        <w:keepLines/>
      </w:pPr>
    </w:p>
    <w:p w14:paraId="52867D18" w14:textId="77777777" w:rsidR="00E4305F" w:rsidRPr="00112425" w:rsidRDefault="00E4305F" w:rsidP="00BA771A">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5030376E" w14:textId="77777777" w:rsidTr="00504DF0">
        <w:tc>
          <w:tcPr>
            <w:tcW w:w="6814" w:type="dxa"/>
            <w:tcBorders>
              <w:top w:val="single" w:sz="4" w:space="0" w:color="000000"/>
              <w:left w:val="single" w:sz="4" w:space="0" w:color="000000"/>
              <w:bottom w:val="single" w:sz="4" w:space="0" w:color="000000"/>
            </w:tcBorders>
          </w:tcPr>
          <w:p w14:paraId="0C79F569" w14:textId="77777777" w:rsidR="00995C6A" w:rsidRPr="00112425" w:rsidRDefault="00995C6A" w:rsidP="00BA771A">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DC88201" w14:textId="77777777" w:rsidR="00995C6A" w:rsidRPr="00112425" w:rsidRDefault="00995C6A" w:rsidP="00BA771A">
            <w:pPr>
              <w:keepNext/>
              <w:keepLines/>
              <w:rPr>
                <w:rFonts w:ascii="Tahoma" w:eastAsia="Calibri" w:hAnsi="Tahoma" w:cs="Tahoma"/>
                <w:b/>
              </w:rPr>
            </w:pPr>
            <w:r w:rsidRPr="00112425">
              <w:rPr>
                <w:rFonts w:ascii="Tahoma" w:eastAsia="Calibri" w:hAnsi="Tahoma" w:cs="Tahoma"/>
                <w:b/>
              </w:rPr>
              <w:t>Obrazec 3 k Prilogi 4/1</w:t>
            </w:r>
          </w:p>
        </w:tc>
      </w:tr>
    </w:tbl>
    <w:p w14:paraId="64CB5358" w14:textId="77777777" w:rsidR="00E4305F" w:rsidRPr="00112425" w:rsidRDefault="00E4305F" w:rsidP="00BA771A">
      <w:pPr>
        <w:keepNext/>
        <w:keepLines/>
      </w:pPr>
    </w:p>
    <w:p w14:paraId="674955BF" w14:textId="77777777" w:rsidR="00E4305F" w:rsidRPr="00112425" w:rsidRDefault="00E4305F" w:rsidP="00BA771A">
      <w:pPr>
        <w:keepNext/>
        <w:keepLines/>
      </w:pPr>
    </w:p>
    <w:p w14:paraId="036B671E" w14:textId="77777777" w:rsidR="00E4305F" w:rsidRPr="00112425" w:rsidRDefault="00E4305F" w:rsidP="00BA771A">
      <w:pPr>
        <w:keepNext/>
        <w:keepLines/>
        <w:jc w:val="center"/>
        <w:rPr>
          <w:rFonts w:ascii="Tahoma" w:hAnsi="Tahoma" w:cs="Tahoma"/>
          <w:b/>
          <w:i/>
        </w:rPr>
      </w:pPr>
      <w:r w:rsidRPr="00112425">
        <w:rPr>
          <w:rFonts w:ascii="Tahoma" w:hAnsi="Tahoma" w:cs="Tahoma"/>
          <w:b/>
        </w:rPr>
        <w:t>SPORAZUM</w:t>
      </w:r>
    </w:p>
    <w:p w14:paraId="4A5F9E7F" w14:textId="77777777" w:rsidR="00E4305F" w:rsidRPr="00112425" w:rsidRDefault="00E4305F" w:rsidP="00BA771A">
      <w:pPr>
        <w:keepNext/>
        <w:keepLines/>
        <w:jc w:val="center"/>
        <w:rPr>
          <w:rFonts w:ascii="Tahoma" w:hAnsi="Tahoma" w:cs="Tahoma"/>
          <w:b/>
          <w:i/>
        </w:rPr>
      </w:pPr>
      <w:r w:rsidRPr="00112425">
        <w:rPr>
          <w:rFonts w:ascii="Tahoma" w:hAnsi="Tahoma" w:cs="Tahoma"/>
          <w:b/>
        </w:rPr>
        <w:t>O MEDSEBOJNEM SODELOVANJU</w:t>
      </w:r>
    </w:p>
    <w:p w14:paraId="51505B9B" w14:textId="77777777" w:rsidR="00E4305F" w:rsidRPr="00112425" w:rsidRDefault="00E4305F" w:rsidP="00BA771A">
      <w:pPr>
        <w:keepNext/>
        <w:keepLines/>
        <w:jc w:val="center"/>
        <w:rPr>
          <w:rFonts w:ascii="Tahoma" w:hAnsi="Tahoma" w:cs="Tahoma"/>
          <w:i/>
        </w:rPr>
      </w:pPr>
    </w:p>
    <w:p w14:paraId="12D7319D" w14:textId="77777777" w:rsidR="00E4305F" w:rsidRPr="00112425" w:rsidRDefault="00E4305F" w:rsidP="00BA771A">
      <w:pPr>
        <w:keepNext/>
        <w:keepLines/>
        <w:jc w:val="center"/>
        <w:rPr>
          <w:rFonts w:ascii="Tahoma" w:hAnsi="Tahoma" w:cs="Tahoma"/>
          <w:i/>
        </w:rPr>
      </w:pPr>
    </w:p>
    <w:p w14:paraId="64970184" w14:textId="77777777" w:rsidR="00E4305F" w:rsidRPr="00112425" w:rsidRDefault="00E4305F" w:rsidP="00BA771A">
      <w:pPr>
        <w:keepNext/>
        <w:keepLines/>
        <w:jc w:val="center"/>
        <w:rPr>
          <w:rFonts w:ascii="Tahoma" w:hAnsi="Tahoma" w:cs="Tahoma"/>
          <w:i/>
        </w:rPr>
      </w:pPr>
      <w:r w:rsidRPr="00112425">
        <w:rPr>
          <w:rFonts w:ascii="Tahoma" w:hAnsi="Tahoma" w:cs="Tahoma"/>
        </w:rPr>
        <w:t>(med ponudnikom in podizvajalci – priloži ponudnik)</w:t>
      </w:r>
    </w:p>
    <w:p w14:paraId="1022089C" w14:textId="77777777" w:rsidR="00E4305F" w:rsidRPr="00112425" w:rsidRDefault="00E4305F" w:rsidP="00BA771A">
      <w:pPr>
        <w:keepNext/>
        <w:keepLines/>
      </w:pPr>
    </w:p>
    <w:p w14:paraId="04B1127B" w14:textId="77777777" w:rsidR="00E4305F" w:rsidRPr="00112425" w:rsidRDefault="00E4305F" w:rsidP="00BA771A">
      <w:pPr>
        <w:keepNext/>
        <w:keepLines/>
      </w:pPr>
    </w:p>
    <w:p w14:paraId="181EA8F1" w14:textId="77777777" w:rsidR="00E4305F" w:rsidRPr="00112425" w:rsidRDefault="00E4305F" w:rsidP="00BA771A">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094027D6" w14:textId="77777777" w:rsidTr="0095082D">
        <w:tc>
          <w:tcPr>
            <w:tcW w:w="7933" w:type="dxa"/>
            <w:tcBorders>
              <w:top w:val="single" w:sz="4" w:space="0" w:color="auto"/>
              <w:bottom w:val="single" w:sz="4" w:space="0" w:color="auto"/>
            </w:tcBorders>
          </w:tcPr>
          <w:p w14:paraId="6B43D820" w14:textId="77777777" w:rsidR="0095082D" w:rsidRPr="00112425" w:rsidRDefault="0095082D" w:rsidP="00BA771A">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24C734C5" w14:textId="77777777" w:rsidR="0095082D" w:rsidRPr="00112425" w:rsidRDefault="0095082D" w:rsidP="00BA771A">
            <w:pPr>
              <w:keepNext/>
              <w:keepLines/>
              <w:rPr>
                <w:rFonts w:ascii="Tahoma" w:hAnsi="Tahoma" w:cs="Tahoma"/>
                <w:b/>
                <w:i/>
              </w:rPr>
            </w:pPr>
            <w:r w:rsidRPr="00112425">
              <w:rPr>
                <w:rFonts w:ascii="Tahoma" w:hAnsi="Tahoma" w:cs="Tahoma"/>
                <w:b/>
                <w:i/>
              </w:rPr>
              <w:t>Priloga 4/2</w:t>
            </w:r>
          </w:p>
        </w:tc>
      </w:tr>
    </w:tbl>
    <w:p w14:paraId="7D44EE0B" w14:textId="77777777" w:rsidR="00E4305F" w:rsidRPr="00112425" w:rsidRDefault="00E4305F" w:rsidP="00BA771A">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112425" w14:paraId="6A1C8216" w14:textId="77777777" w:rsidTr="00754141">
        <w:trPr>
          <w:trHeight w:val="511"/>
          <w:jc w:val="center"/>
        </w:trPr>
        <w:tc>
          <w:tcPr>
            <w:tcW w:w="9358" w:type="dxa"/>
            <w:gridSpan w:val="2"/>
            <w:vAlign w:val="center"/>
          </w:tcPr>
          <w:p w14:paraId="586D09C4" w14:textId="0855677B" w:rsidR="00E4305F" w:rsidRPr="00112425" w:rsidRDefault="00CB23D7" w:rsidP="00BA771A">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7C65D2">
              <w:rPr>
                <w:rFonts w:ascii="Tahoma" w:hAnsi="Tahoma" w:cs="Tahoma"/>
                <w:b/>
              </w:rPr>
              <w:t>VKS-103/22</w:t>
            </w:r>
            <w:r w:rsidR="009C3789"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tc>
      </w:tr>
      <w:tr w:rsidR="00E4305F" w:rsidRPr="00112425" w14:paraId="6D1B109A" w14:textId="77777777" w:rsidTr="00754141">
        <w:trPr>
          <w:trHeight w:val="385"/>
          <w:jc w:val="center"/>
        </w:trPr>
        <w:tc>
          <w:tcPr>
            <w:tcW w:w="2627" w:type="dxa"/>
            <w:vAlign w:val="center"/>
          </w:tcPr>
          <w:p w14:paraId="62B776AF"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Naziv subjekta</w:t>
            </w:r>
          </w:p>
        </w:tc>
        <w:tc>
          <w:tcPr>
            <w:tcW w:w="6731" w:type="dxa"/>
            <w:vAlign w:val="center"/>
          </w:tcPr>
          <w:p w14:paraId="3350F89C" w14:textId="77777777" w:rsidR="00E4305F" w:rsidRPr="00112425" w:rsidRDefault="00E4305F" w:rsidP="00BA771A">
            <w:pPr>
              <w:keepNext/>
              <w:keepLines/>
              <w:rPr>
                <w:rFonts w:ascii="Tahoma" w:hAnsi="Tahoma" w:cs="Tahoma"/>
                <w:sz w:val="18"/>
                <w:szCs w:val="18"/>
              </w:rPr>
            </w:pPr>
          </w:p>
          <w:p w14:paraId="445E34C4" w14:textId="77777777" w:rsidR="00E4305F" w:rsidRPr="00112425" w:rsidRDefault="00E4305F" w:rsidP="00BA771A">
            <w:pPr>
              <w:keepNext/>
              <w:keepLines/>
              <w:rPr>
                <w:rFonts w:ascii="Tahoma" w:hAnsi="Tahoma" w:cs="Tahoma"/>
                <w:sz w:val="18"/>
                <w:szCs w:val="18"/>
              </w:rPr>
            </w:pPr>
          </w:p>
        </w:tc>
      </w:tr>
      <w:tr w:rsidR="00E4305F" w:rsidRPr="00112425" w14:paraId="7EBACA6C" w14:textId="77777777" w:rsidTr="00754141">
        <w:trPr>
          <w:jc w:val="center"/>
        </w:trPr>
        <w:tc>
          <w:tcPr>
            <w:tcW w:w="2627" w:type="dxa"/>
            <w:vAlign w:val="center"/>
          </w:tcPr>
          <w:p w14:paraId="4258D623" w14:textId="3010283D" w:rsidR="00E4305F" w:rsidRPr="00112425" w:rsidRDefault="00E4305F" w:rsidP="00BA771A">
            <w:pPr>
              <w:keepNext/>
              <w:keepLines/>
              <w:rPr>
                <w:rFonts w:ascii="Tahoma" w:hAnsi="Tahoma" w:cs="Tahoma"/>
                <w:sz w:val="18"/>
                <w:szCs w:val="18"/>
              </w:rPr>
            </w:pPr>
            <w:r w:rsidRPr="00112425">
              <w:rPr>
                <w:rFonts w:ascii="Tahoma" w:hAnsi="Tahoma" w:cs="Tahoma"/>
                <w:sz w:val="18"/>
                <w:szCs w:val="18"/>
              </w:rPr>
              <w:t>Polni naslov</w:t>
            </w:r>
            <w:r w:rsidR="00037DDD">
              <w:rPr>
                <w:rFonts w:ascii="Tahoma" w:hAnsi="Tahoma" w:cs="Tahoma"/>
                <w:sz w:val="18"/>
                <w:szCs w:val="18"/>
              </w:rPr>
              <w:t xml:space="preserve"> (sedež)</w:t>
            </w:r>
          </w:p>
        </w:tc>
        <w:tc>
          <w:tcPr>
            <w:tcW w:w="6731" w:type="dxa"/>
            <w:vAlign w:val="center"/>
          </w:tcPr>
          <w:p w14:paraId="651BCFA9" w14:textId="77777777" w:rsidR="00E4305F" w:rsidRPr="00112425" w:rsidRDefault="00E4305F" w:rsidP="00BA771A">
            <w:pPr>
              <w:keepNext/>
              <w:keepLines/>
              <w:rPr>
                <w:rFonts w:ascii="Tahoma" w:hAnsi="Tahoma" w:cs="Tahoma"/>
                <w:sz w:val="18"/>
                <w:szCs w:val="18"/>
              </w:rPr>
            </w:pPr>
          </w:p>
          <w:p w14:paraId="76FA6327" w14:textId="77777777" w:rsidR="00E4305F" w:rsidRPr="00112425" w:rsidRDefault="00E4305F" w:rsidP="00BA771A">
            <w:pPr>
              <w:keepNext/>
              <w:keepLines/>
              <w:rPr>
                <w:rFonts w:ascii="Tahoma" w:hAnsi="Tahoma" w:cs="Tahoma"/>
                <w:sz w:val="18"/>
                <w:szCs w:val="18"/>
              </w:rPr>
            </w:pPr>
          </w:p>
        </w:tc>
      </w:tr>
      <w:tr w:rsidR="00E4305F" w:rsidRPr="00112425" w14:paraId="34445960" w14:textId="77777777" w:rsidTr="00754141">
        <w:trPr>
          <w:jc w:val="center"/>
        </w:trPr>
        <w:tc>
          <w:tcPr>
            <w:tcW w:w="2627" w:type="dxa"/>
            <w:vAlign w:val="center"/>
          </w:tcPr>
          <w:p w14:paraId="5EF489CB" w14:textId="77777777" w:rsidR="00E4305F" w:rsidRPr="00112425" w:rsidRDefault="00E4305F" w:rsidP="00BA771A">
            <w:pPr>
              <w:keepNext/>
              <w:keepLines/>
              <w:rPr>
                <w:rFonts w:ascii="Tahoma" w:hAnsi="Tahoma" w:cs="Tahoma"/>
                <w:sz w:val="18"/>
                <w:szCs w:val="18"/>
              </w:rPr>
            </w:pPr>
          </w:p>
          <w:p w14:paraId="665714A0"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Vsi zakoniti zastopniki subjekta</w:t>
            </w:r>
          </w:p>
          <w:p w14:paraId="35BF1CD6" w14:textId="77777777" w:rsidR="00E4305F" w:rsidRPr="00112425" w:rsidRDefault="00E4305F" w:rsidP="00BA771A">
            <w:pPr>
              <w:keepNext/>
              <w:keepLines/>
              <w:rPr>
                <w:rFonts w:ascii="Tahoma" w:hAnsi="Tahoma" w:cs="Tahoma"/>
                <w:sz w:val="18"/>
                <w:szCs w:val="18"/>
              </w:rPr>
            </w:pPr>
          </w:p>
        </w:tc>
        <w:tc>
          <w:tcPr>
            <w:tcW w:w="6731" w:type="dxa"/>
            <w:vAlign w:val="center"/>
          </w:tcPr>
          <w:p w14:paraId="7FC207FE" w14:textId="77777777" w:rsidR="00E4305F" w:rsidRPr="00112425" w:rsidRDefault="00E4305F" w:rsidP="00BA771A">
            <w:pPr>
              <w:keepNext/>
              <w:keepLines/>
              <w:rPr>
                <w:rFonts w:ascii="Tahoma" w:hAnsi="Tahoma" w:cs="Tahoma"/>
                <w:sz w:val="18"/>
                <w:szCs w:val="18"/>
              </w:rPr>
            </w:pPr>
          </w:p>
          <w:p w14:paraId="51B99BB3" w14:textId="77777777" w:rsidR="00E4305F" w:rsidRPr="00112425" w:rsidRDefault="00E4305F" w:rsidP="00BA771A">
            <w:pPr>
              <w:keepNext/>
              <w:keepLines/>
              <w:rPr>
                <w:rFonts w:ascii="Tahoma" w:hAnsi="Tahoma" w:cs="Tahoma"/>
                <w:sz w:val="18"/>
                <w:szCs w:val="18"/>
              </w:rPr>
            </w:pPr>
          </w:p>
          <w:p w14:paraId="589708C1" w14:textId="77777777" w:rsidR="00E4305F" w:rsidRPr="00112425" w:rsidRDefault="00E4305F" w:rsidP="00BA771A">
            <w:pPr>
              <w:keepNext/>
              <w:keepLines/>
              <w:rPr>
                <w:rFonts w:ascii="Tahoma" w:hAnsi="Tahoma" w:cs="Tahoma"/>
                <w:sz w:val="18"/>
                <w:szCs w:val="18"/>
              </w:rPr>
            </w:pPr>
          </w:p>
          <w:p w14:paraId="3537AF14" w14:textId="77777777" w:rsidR="00E4305F" w:rsidRPr="00112425" w:rsidRDefault="00E4305F" w:rsidP="00BA771A">
            <w:pPr>
              <w:keepNext/>
              <w:keepLines/>
              <w:rPr>
                <w:rFonts w:ascii="Tahoma" w:hAnsi="Tahoma" w:cs="Tahoma"/>
                <w:sz w:val="18"/>
                <w:szCs w:val="18"/>
              </w:rPr>
            </w:pPr>
          </w:p>
        </w:tc>
      </w:tr>
      <w:tr w:rsidR="00E4305F" w:rsidRPr="00112425" w14:paraId="75B31D6F" w14:textId="77777777" w:rsidTr="00754141">
        <w:trPr>
          <w:trHeight w:val="357"/>
          <w:jc w:val="center"/>
        </w:trPr>
        <w:tc>
          <w:tcPr>
            <w:tcW w:w="2627" w:type="dxa"/>
            <w:vAlign w:val="center"/>
          </w:tcPr>
          <w:p w14:paraId="3D2579D0"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731" w:type="dxa"/>
            <w:vAlign w:val="center"/>
          </w:tcPr>
          <w:p w14:paraId="61BEF468"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5A1DC036" w14:textId="77777777" w:rsidTr="00754141">
        <w:trPr>
          <w:trHeight w:val="405"/>
          <w:jc w:val="center"/>
        </w:trPr>
        <w:tc>
          <w:tcPr>
            <w:tcW w:w="2627" w:type="dxa"/>
            <w:vAlign w:val="center"/>
          </w:tcPr>
          <w:p w14:paraId="737D1B7D"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731" w:type="dxa"/>
            <w:vAlign w:val="center"/>
          </w:tcPr>
          <w:p w14:paraId="21948778"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15679E95" w14:textId="77777777" w:rsidTr="00754141">
        <w:trPr>
          <w:trHeight w:val="410"/>
          <w:jc w:val="center"/>
        </w:trPr>
        <w:tc>
          <w:tcPr>
            <w:tcW w:w="2627" w:type="dxa"/>
            <w:vAlign w:val="center"/>
          </w:tcPr>
          <w:p w14:paraId="4263CB9B" w14:textId="77777777" w:rsidR="00E4305F" w:rsidRPr="00112425" w:rsidRDefault="00E4305F" w:rsidP="00BA771A">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731" w:type="dxa"/>
            <w:vAlign w:val="center"/>
          </w:tcPr>
          <w:p w14:paraId="0986DA0B" w14:textId="77777777" w:rsidR="00E4305F" w:rsidRPr="00112425" w:rsidRDefault="00E4305F" w:rsidP="00BA771A">
            <w:pPr>
              <w:keepNext/>
              <w:keepLines/>
              <w:spacing w:line="276" w:lineRule="auto"/>
              <w:rPr>
                <w:rFonts w:ascii="Tahoma" w:hAnsi="Tahoma" w:cs="Tahoma"/>
                <w:sz w:val="18"/>
                <w:szCs w:val="18"/>
              </w:rPr>
            </w:pPr>
          </w:p>
        </w:tc>
      </w:tr>
      <w:tr w:rsidR="00E4305F" w:rsidRPr="00112425" w14:paraId="308B5D92" w14:textId="77777777" w:rsidTr="00754141">
        <w:trPr>
          <w:jc w:val="center"/>
        </w:trPr>
        <w:tc>
          <w:tcPr>
            <w:tcW w:w="2627" w:type="dxa"/>
            <w:vAlign w:val="center"/>
          </w:tcPr>
          <w:p w14:paraId="433B71A7" w14:textId="77777777" w:rsidR="00E4305F" w:rsidRPr="00112425" w:rsidRDefault="00E4305F" w:rsidP="00BA771A">
            <w:pPr>
              <w:keepNext/>
              <w:keepLines/>
              <w:jc w:val="center"/>
              <w:rPr>
                <w:rFonts w:ascii="Tahoma" w:hAnsi="Tahoma" w:cs="Tahoma"/>
                <w:sz w:val="18"/>
                <w:szCs w:val="18"/>
              </w:rPr>
            </w:pPr>
          </w:p>
          <w:p w14:paraId="5A83DDFF" w14:textId="77777777" w:rsidR="00E4305F" w:rsidRPr="00112425" w:rsidRDefault="00E4305F" w:rsidP="00BA771A">
            <w:pPr>
              <w:keepNext/>
              <w:keepLines/>
              <w:jc w:val="center"/>
              <w:rPr>
                <w:rFonts w:ascii="Tahoma" w:hAnsi="Tahoma" w:cs="Tahoma"/>
                <w:sz w:val="18"/>
                <w:szCs w:val="18"/>
              </w:rPr>
            </w:pPr>
          </w:p>
          <w:p w14:paraId="0FE860AC" w14:textId="77777777" w:rsidR="00E4305F" w:rsidRPr="00112425" w:rsidRDefault="00E4305F" w:rsidP="00BA771A">
            <w:pPr>
              <w:keepNext/>
              <w:keepLines/>
              <w:jc w:val="center"/>
              <w:rPr>
                <w:rFonts w:ascii="Tahoma" w:hAnsi="Tahoma" w:cs="Tahoma"/>
                <w:sz w:val="18"/>
                <w:szCs w:val="18"/>
              </w:rPr>
            </w:pPr>
          </w:p>
          <w:p w14:paraId="60D16293" w14:textId="77777777" w:rsidR="00E4305F" w:rsidRPr="00112425" w:rsidRDefault="00E4305F" w:rsidP="00BA771A">
            <w:pPr>
              <w:keepNext/>
              <w:keepLines/>
              <w:jc w:val="center"/>
              <w:rPr>
                <w:rFonts w:ascii="Tahoma" w:hAnsi="Tahoma" w:cs="Tahoma"/>
                <w:sz w:val="18"/>
                <w:szCs w:val="18"/>
              </w:rPr>
            </w:pPr>
          </w:p>
          <w:p w14:paraId="5BBF952A"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14:paraId="5FCA5E72" w14:textId="77777777" w:rsidR="00E4305F" w:rsidRPr="00112425" w:rsidRDefault="00E4305F" w:rsidP="00BA771A">
            <w:pPr>
              <w:keepNext/>
              <w:keepLines/>
              <w:jc w:val="center"/>
              <w:rPr>
                <w:rFonts w:ascii="Tahoma" w:hAnsi="Tahoma" w:cs="Tahoma"/>
                <w:sz w:val="18"/>
                <w:szCs w:val="18"/>
              </w:rPr>
            </w:pPr>
          </w:p>
          <w:p w14:paraId="4882C2C6" w14:textId="77777777" w:rsidR="00E4305F" w:rsidRPr="00112425" w:rsidRDefault="00E4305F" w:rsidP="00BA771A">
            <w:pPr>
              <w:keepNext/>
              <w:keepLines/>
              <w:jc w:val="center"/>
              <w:rPr>
                <w:rFonts w:ascii="Tahoma" w:hAnsi="Tahoma" w:cs="Tahoma"/>
                <w:sz w:val="18"/>
                <w:szCs w:val="18"/>
              </w:rPr>
            </w:pPr>
          </w:p>
          <w:p w14:paraId="5B76FA86" w14:textId="77777777" w:rsidR="00E4305F" w:rsidRPr="00112425" w:rsidRDefault="00E4305F" w:rsidP="00BA771A">
            <w:pPr>
              <w:keepNext/>
              <w:keepLines/>
              <w:jc w:val="center"/>
              <w:rPr>
                <w:rFonts w:ascii="Tahoma" w:hAnsi="Tahoma" w:cs="Tahoma"/>
                <w:sz w:val="18"/>
                <w:szCs w:val="18"/>
              </w:rPr>
            </w:pPr>
          </w:p>
          <w:p w14:paraId="7E75C34A" w14:textId="77777777" w:rsidR="00E4305F" w:rsidRPr="00112425" w:rsidRDefault="00E4305F" w:rsidP="00BA771A">
            <w:pPr>
              <w:keepNext/>
              <w:keepLines/>
              <w:jc w:val="center"/>
              <w:rPr>
                <w:rFonts w:ascii="Tahoma" w:hAnsi="Tahoma" w:cs="Tahoma"/>
                <w:sz w:val="18"/>
                <w:szCs w:val="18"/>
              </w:rPr>
            </w:pPr>
          </w:p>
        </w:tc>
        <w:tc>
          <w:tcPr>
            <w:tcW w:w="6731" w:type="dxa"/>
            <w:vAlign w:val="center"/>
          </w:tcPr>
          <w:p w14:paraId="06D1DB35" w14:textId="77777777" w:rsidR="00E4305F" w:rsidRPr="00112425" w:rsidRDefault="00E4305F" w:rsidP="00BA771A">
            <w:pPr>
              <w:keepNext/>
              <w:keepLines/>
              <w:rPr>
                <w:sz w:val="18"/>
                <w:szCs w:val="18"/>
              </w:rPr>
            </w:pPr>
          </w:p>
          <w:p w14:paraId="3BD33454" w14:textId="77777777" w:rsidR="00E4305F" w:rsidRPr="00112425" w:rsidRDefault="00E4305F" w:rsidP="00BA771A">
            <w:pPr>
              <w:keepNext/>
              <w:keepLines/>
              <w:rPr>
                <w:sz w:val="18"/>
                <w:szCs w:val="18"/>
              </w:rPr>
            </w:pPr>
          </w:p>
        </w:tc>
      </w:tr>
      <w:tr w:rsidR="00E4305F" w:rsidRPr="00112425" w14:paraId="412C4461" w14:textId="77777777" w:rsidTr="00754141">
        <w:trPr>
          <w:trHeight w:val="525"/>
          <w:jc w:val="center"/>
        </w:trPr>
        <w:tc>
          <w:tcPr>
            <w:tcW w:w="2627" w:type="dxa"/>
            <w:vAlign w:val="center"/>
          </w:tcPr>
          <w:p w14:paraId="6D9188D2"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6731" w:type="dxa"/>
            <w:vAlign w:val="center"/>
          </w:tcPr>
          <w:p w14:paraId="033AD7E1" w14:textId="77777777" w:rsidR="00E4305F" w:rsidRPr="00112425" w:rsidRDefault="00E4305F" w:rsidP="00BA771A">
            <w:pPr>
              <w:keepNext/>
              <w:keepLines/>
              <w:rPr>
                <w:sz w:val="18"/>
                <w:szCs w:val="18"/>
              </w:rPr>
            </w:pPr>
          </w:p>
          <w:p w14:paraId="03788252" w14:textId="77777777" w:rsidR="00E4305F" w:rsidRPr="00112425" w:rsidRDefault="00E4305F" w:rsidP="00BA771A">
            <w:pPr>
              <w:keepNext/>
              <w:keepLines/>
              <w:rPr>
                <w:sz w:val="18"/>
                <w:szCs w:val="18"/>
              </w:rPr>
            </w:pPr>
          </w:p>
        </w:tc>
      </w:tr>
      <w:tr w:rsidR="00E4305F" w:rsidRPr="00112425" w14:paraId="0CDD3F4E" w14:textId="77777777" w:rsidTr="00754141">
        <w:trPr>
          <w:jc w:val="center"/>
        </w:trPr>
        <w:tc>
          <w:tcPr>
            <w:tcW w:w="2627" w:type="dxa"/>
            <w:vAlign w:val="center"/>
          </w:tcPr>
          <w:p w14:paraId="5A481DBC"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Kraj izvedbe</w:t>
            </w:r>
          </w:p>
        </w:tc>
        <w:tc>
          <w:tcPr>
            <w:tcW w:w="6731" w:type="dxa"/>
            <w:vAlign w:val="center"/>
          </w:tcPr>
          <w:p w14:paraId="1BA9A46B" w14:textId="77777777" w:rsidR="00E4305F" w:rsidRPr="00112425" w:rsidRDefault="00E4305F" w:rsidP="00BA771A">
            <w:pPr>
              <w:keepNext/>
              <w:keepLines/>
              <w:rPr>
                <w:sz w:val="18"/>
                <w:szCs w:val="18"/>
              </w:rPr>
            </w:pPr>
          </w:p>
          <w:p w14:paraId="56155EA8" w14:textId="77777777" w:rsidR="00E4305F" w:rsidRPr="00112425" w:rsidRDefault="00E4305F" w:rsidP="00BA771A">
            <w:pPr>
              <w:keepNext/>
              <w:keepLines/>
              <w:rPr>
                <w:sz w:val="18"/>
                <w:szCs w:val="18"/>
              </w:rPr>
            </w:pPr>
          </w:p>
        </w:tc>
      </w:tr>
      <w:tr w:rsidR="00E4305F" w:rsidRPr="00112425" w14:paraId="6FE29E87" w14:textId="77777777" w:rsidTr="00754141">
        <w:trPr>
          <w:jc w:val="center"/>
        </w:trPr>
        <w:tc>
          <w:tcPr>
            <w:tcW w:w="2627" w:type="dxa"/>
            <w:vAlign w:val="center"/>
          </w:tcPr>
          <w:p w14:paraId="1ED258DF" w14:textId="77777777" w:rsidR="00E4305F" w:rsidRPr="00112425" w:rsidRDefault="00E4305F" w:rsidP="00BA771A">
            <w:pPr>
              <w:keepNext/>
              <w:keepLines/>
              <w:rPr>
                <w:rFonts w:ascii="Tahoma" w:hAnsi="Tahoma" w:cs="Tahoma"/>
                <w:sz w:val="18"/>
                <w:szCs w:val="18"/>
              </w:rPr>
            </w:pPr>
            <w:r w:rsidRPr="00112425">
              <w:rPr>
                <w:rFonts w:ascii="Tahoma" w:hAnsi="Tahoma" w:cs="Tahoma"/>
                <w:sz w:val="18"/>
                <w:szCs w:val="18"/>
              </w:rPr>
              <w:t>Rok izvedbe</w:t>
            </w:r>
          </w:p>
        </w:tc>
        <w:tc>
          <w:tcPr>
            <w:tcW w:w="6731" w:type="dxa"/>
            <w:vAlign w:val="center"/>
          </w:tcPr>
          <w:p w14:paraId="06A82C12" w14:textId="77777777" w:rsidR="00E4305F" w:rsidRPr="00112425" w:rsidRDefault="00E4305F" w:rsidP="00BA771A">
            <w:pPr>
              <w:keepNext/>
              <w:keepLines/>
              <w:rPr>
                <w:sz w:val="18"/>
                <w:szCs w:val="18"/>
              </w:rPr>
            </w:pPr>
          </w:p>
          <w:p w14:paraId="7CAF65D5" w14:textId="77777777" w:rsidR="00E4305F" w:rsidRPr="00112425" w:rsidRDefault="00E4305F" w:rsidP="00BA771A">
            <w:pPr>
              <w:keepNext/>
              <w:keepLines/>
              <w:rPr>
                <w:sz w:val="18"/>
                <w:szCs w:val="18"/>
              </w:rPr>
            </w:pPr>
          </w:p>
        </w:tc>
      </w:tr>
    </w:tbl>
    <w:p w14:paraId="63E88E83" w14:textId="77777777" w:rsidR="00E4305F" w:rsidRPr="00112425" w:rsidRDefault="00E4305F" w:rsidP="00BA771A">
      <w:pPr>
        <w:keepNext/>
        <w:keepLines/>
        <w:tabs>
          <w:tab w:val="left" w:pos="567"/>
          <w:tab w:val="left" w:pos="851"/>
          <w:tab w:val="left" w:pos="993"/>
        </w:tabs>
        <w:suppressAutoHyphens/>
        <w:jc w:val="both"/>
        <w:rPr>
          <w:rFonts w:ascii="Tahoma" w:hAnsi="Tahoma" w:cs="Tahoma"/>
          <w:lang w:eastAsia="ar-SA"/>
        </w:rPr>
      </w:pPr>
    </w:p>
    <w:p w14:paraId="6BB01FF6" w14:textId="77777777" w:rsidR="00E4305F" w:rsidRPr="00112425" w:rsidRDefault="00E4305F" w:rsidP="00BA771A">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5EC7218B" w14:textId="77777777" w:rsidR="00E4305F" w:rsidRPr="00112425" w:rsidRDefault="00E4305F" w:rsidP="00BA771A">
      <w:pPr>
        <w:keepNext/>
        <w:keepLines/>
        <w:tabs>
          <w:tab w:val="left" w:pos="5400"/>
        </w:tabs>
        <w:jc w:val="both"/>
        <w:rPr>
          <w:rFonts w:ascii="Tahoma" w:hAnsi="Tahoma" w:cs="Tahoma"/>
        </w:rPr>
      </w:pPr>
    </w:p>
    <w:p w14:paraId="185EB108" w14:textId="77777777" w:rsidR="00E4305F" w:rsidRPr="00112425" w:rsidRDefault="00E4305F" w:rsidP="00BA771A">
      <w:pPr>
        <w:keepNext/>
        <w:keepLines/>
        <w:tabs>
          <w:tab w:val="left" w:pos="5400"/>
        </w:tabs>
        <w:jc w:val="both"/>
        <w:rPr>
          <w:rFonts w:ascii="Tahoma" w:hAnsi="Tahoma" w:cs="Tahoma"/>
        </w:rPr>
      </w:pPr>
    </w:p>
    <w:p w14:paraId="03BA4A17" w14:textId="77777777" w:rsidR="00E4305F" w:rsidRPr="00112425" w:rsidRDefault="00E4305F" w:rsidP="00BA771A">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1CB90117" w14:textId="77777777" w:rsidR="00E4305F" w:rsidRPr="00112425" w:rsidRDefault="00E4305F" w:rsidP="00BA771A">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006B93B2" w14:textId="77777777" w:rsidR="00E4305F" w:rsidRPr="00112425" w:rsidRDefault="00E4305F" w:rsidP="00BA771A">
      <w:pPr>
        <w:keepNext/>
        <w:keepLines/>
        <w:tabs>
          <w:tab w:val="left" w:pos="5400"/>
        </w:tabs>
        <w:rPr>
          <w:rFonts w:ascii="Tahoma" w:hAnsi="Tahoma" w:cs="Tahoma"/>
        </w:rPr>
      </w:pPr>
    </w:p>
    <w:p w14:paraId="3A0DB9F4" w14:textId="77777777" w:rsidR="00E4305F" w:rsidRPr="00112425" w:rsidRDefault="00E4305F" w:rsidP="00BA771A">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3BA39883" w14:textId="77777777" w:rsidR="00E4305F" w:rsidRPr="00112425" w:rsidRDefault="00E4305F" w:rsidP="00BA771A">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0E1EBADA" w14:textId="77777777" w:rsidR="00E4305F" w:rsidRPr="00112425" w:rsidRDefault="00E4305F" w:rsidP="00BA771A">
      <w:pPr>
        <w:keepNext/>
        <w:keepLines/>
        <w:tabs>
          <w:tab w:val="left" w:pos="567"/>
          <w:tab w:val="left" w:pos="851"/>
          <w:tab w:val="left" w:pos="993"/>
        </w:tabs>
        <w:suppressAutoHyphens/>
        <w:jc w:val="both"/>
        <w:rPr>
          <w:rFonts w:ascii="Tahoma" w:hAnsi="Tahoma" w:cs="Tahoma"/>
          <w:b/>
          <w:i/>
          <w:sz w:val="18"/>
          <w:szCs w:val="18"/>
          <w:lang w:eastAsia="ar-SA"/>
        </w:rPr>
      </w:pPr>
    </w:p>
    <w:p w14:paraId="4BF2E7D4" w14:textId="77777777" w:rsidR="00E4305F" w:rsidRPr="00112425" w:rsidRDefault="00E4305F" w:rsidP="00BA771A">
      <w:pPr>
        <w:keepNext/>
        <w:keepLines/>
        <w:tabs>
          <w:tab w:val="left" w:pos="567"/>
          <w:tab w:val="left" w:pos="851"/>
          <w:tab w:val="left" w:pos="993"/>
        </w:tabs>
        <w:suppressAutoHyphens/>
        <w:jc w:val="both"/>
        <w:rPr>
          <w:rFonts w:ascii="Tahoma" w:hAnsi="Tahoma" w:cs="Tahoma"/>
          <w:b/>
          <w:i/>
          <w:sz w:val="18"/>
          <w:szCs w:val="18"/>
          <w:lang w:eastAsia="ar-SA"/>
        </w:rPr>
      </w:pPr>
    </w:p>
    <w:p w14:paraId="40B4976B" w14:textId="77777777" w:rsidR="00E4305F" w:rsidRPr="00112425" w:rsidRDefault="00E4305F" w:rsidP="00BA771A">
      <w:pPr>
        <w:keepNext/>
        <w:keepLines/>
        <w:tabs>
          <w:tab w:val="left" w:pos="567"/>
          <w:tab w:val="left" w:pos="851"/>
          <w:tab w:val="left" w:pos="993"/>
        </w:tabs>
        <w:suppressAutoHyphens/>
        <w:jc w:val="both"/>
        <w:rPr>
          <w:rFonts w:ascii="Tahoma" w:hAnsi="Tahoma" w:cs="Tahoma"/>
          <w:b/>
          <w:i/>
          <w:sz w:val="18"/>
          <w:szCs w:val="18"/>
          <w:lang w:eastAsia="ar-SA"/>
        </w:rPr>
      </w:pPr>
    </w:p>
    <w:p w14:paraId="6B21B0D2" w14:textId="77777777" w:rsidR="00E4305F" w:rsidRPr="00112425" w:rsidRDefault="00E4305F" w:rsidP="00BA771A">
      <w:pPr>
        <w:keepNext/>
        <w:keepLines/>
        <w:tabs>
          <w:tab w:val="left" w:pos="567"/>
          <w:tab w:val="left" w:pos="851"/>
          <w:tab w:val="left" w:pos="993"/>
        </w:tabs>
        <w:suppressAutoHyphens/>
        <w:jc w:val="both"/>
        <w:rPr>
          <w:rFonts w:ascii="Tahoma" w:hAnsi="Tahoma" w:cs="Tahoma"/>
          <w:b/>
          <w:i/>
          <w:sz w:val="18"/>
          <w:szCs w:val="18"/>
          <w:lang w:eastAsia="ar-SA"/>
        </w:rPr>
      </w:pPr>
    </w:p>
    <w:p w14:paraId="06895709" w14:textId="77777777" w:rsidR="00E4305F" w:rsidRPr="00112425" w:rsidRDefault="00E4305F" w:rsidP="00BA77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DDCB9BA" w14:textId="77777777" w:rsidR="00E4305F" w:rsidRPr="00112425" w:rsidRDefault="00E4305F" w:rsidP="00BA771A">
      <w:pPr>
        <w:keepNext/>
        <w:keepLines/>
        <w:tabs>
          <w:tab w:val="left" w:pos="567"/>
          <w:tab w:val="left" w:pos="851"/>
          <w:tab w:val="left" w:pos="993"/>
        </w:tabs>
        <w:suppressAutoHyphens/>
        <w:jc w:val="both"/>
        <w:rPr>
          <w:rFonts w:ascii="Tahoma" w:hAnsi="Tahoma" w:cs="Tahoma"/>
          <w:b/>
          <w:i/>
          <w:sz w:val="22"/>
          <w:szCs w:val="18"/>
          <w:lang w:eastAsia="ar-SA"/>
        </w:rPr>
      </w:pPr>
    </w:p>
    <w:p w14:paraId="77CDFD04" w14:textId="77777777" w:rsidR="00E4305F" w:rsidRPr="00112425" w:rsidRDefault="00E4305F" w:rsidP="00BA771A">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4708A99" w14:textId="77777777" w:rsidR="00E4305F" w:rsidRPr="00112425" w:rsidRDefault="00E4305F" w:rsidP="00BA771A">
      <w:pPr>
        <w:keepNext/>
        <w:keepLines/>
      </w:pPr>
    </w:p>
    <w:p w14:paraId="5C81EB11" w14:textId="77777777" w:rsidR="00E4305F" w:rsidRPr="00112425" w:rsidRDefault="00E4305F" w:rsidP="00BA771A">
      <w:pPr>
        <w:keepNext/>
        <w:keepLines/>
      </w:pPr>
    </w:p>
    <w:p w14:paraId="7F23E30F" w14:textId="77777777" w:rsidR="00E4305F" w:rsidRPr="00112425" w:rsidRDefault="00E4305F" w:rsidP="00BA771A">
      <w:pPr>
        <w:keepNext/>
        <w:keepLines/>
      </w:pPr>
    </w:p>
    <w:p w14:paraId="1ECAA845" w14:textId="77777777" w:rsidR="001B1358" w:rsidRPr="00112425" w:rsidRDefault="001B1358" w:rsidP="00BA771A">
      <w:pPr>
        <w:keepNext/>
        <w:keepLines/>
        <w:jc w:val="both"/>
        <w:rPr>
          <w:rFonts w:ascii="Tahoma" w:hAnsi="Tahoma" w:cs="Tahoma"/>
          <w:b/>
          <w:i/>
          <w:sz w:val="18"/>
          <w:szCs w:val="18"/>
        </w:rPr>
      </w:pPr>
    </w:p>
    <w:p w14:paraId="5FA60F3E" w14:textId="77777777" w:rsidR="002D67CD" w:rsidRPr="00112425" w:rsidRDefault="002D67CD" w:rsidP="00BA771A">
      <w:pPr>
        <w:keepNext/>
        <w:keepLines/>
        <w:tabs>
          <w:tab w:val="left" w:pos="284"/>
        </w:tabs>
        <w:jc w:val="both"/>
        <w:rPr>
          <w:rFonts w:ascii="Tahoma" w:hAnsi="Tahoma" w:cs="Tahoma"/>
          <w:b/>
          <w:i/>
          <w:sz w:val="18"/>
          <w:szCs w:val="18"/>
        </w:rPr>
      </w:pPr>
    </w:p>
    <w:p w14:paraId="00A3B5DD" w14:textId="544BCE61" w:rsidR="00262952" w:rsidRDefault="00262952" w:rsidP="00BA771A">
      <w:pPr>
        <w:keepNext/>
        <w:keepLines/>
        <w:rPr>
          <w:rFonts w:ascii="Tahoma" w:hAnsi="Tahoma" w:cs="Tahoma"/>
        </w:rPr>
      </w:pPr>
    </w:p>
    <w:p w14:paraId="7B393999" w14:textId="7C73FDA9" w:rsidR="0095014B" w:rsidRDefault="0095014B" w:rsidP="00BA771A">
      <w:pPr>
        <w:keepNext/>
        <w:keepLines/>
        <w:rPr>
          <w:rFonts w:ascii="Tahoma" w:hAnsi="Tahoma" w:cs="Tahoma"/>
        </w:rPr>
      </w:pPr>
    </w:p>
    <w:p w14:paraId="08D73136" w14:textId="13065092" w:rsidR="0095014B" w:rsidRDefault="0095014B" w:rsidP="00BA771A">
      <w:pPr>
        <w:keepNext/>
        <w:keepLines/>
        <w:rPr>
          <w:rFonts w:ascii="Tahoma" w:hAnsi="Tahoma" w:cs="Tahoma"/>
        </w:rPr>
      </w:pPr>
    </w:p>
    <w:p w14:paraId="744D9D78" w14:textId="77777777" w:rsidR="0095014B" w:rsidRDefault="0095014B" w:rsidP="00BA771A">
      <w:pPr>
        <w:keepNext/>
        <w:keepLines/>
        <w:rPr>
          <w:rFonts w:ascii="Tahoma" w:hAnsi="Tahoma" w:cs="Tahoma"/>
        </w:rPr>
      </w:pPr>
    </w:p>
    <w:p w14:paraId="238487D3" w14:textId="77777777" w:rsidR="00262952" w:rsidRDefault="00262952" w:rsidP="00BA771A">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262952" w:rsidRPr="003C5E66" w14:paraId="5558EFF4" w14:textId="77777777" w:rsidTr="000C7AEC">
        <w:tc>
          <w:tcPr>
            <w:tcW w:w="8217" w:type="dxa"/>
            <w:tcBorders>
              <w:top w:val="single" w:sz="4" w:space="0" w:color="auto"/>
              <w:left w:val="single" w:sz="4" w:space="0" w:color="auto"/>
              <w:bottom w:val="single" w:sz="4" w:space="0" w:color="auto"/>
              <w:right w:val="single" w:sz="4" w:space="0" w:color="808080"/>
            </w:tcBorders>
          </w:tcPr>
          <w:p w14:paraId="2E5B6765" w14:textId="77777777" w:rsidR="00262952" w:rsidRPr="003C5E66" w:rsidRDefault="00262952" w:rsidP="000C7AEC">
            <w:pPr>
              <w:keepNext/>
              <w:keepLines/>
              <w:jc w:val="both"/>
              <w:rPr>
                <w:rFonts w:ascii="Tahoma" w:hAnsi="Tahoma" w:cs="Tahoma"/>
              </w:rPr>
            </w:pPr>
            <w:r w:rsidRPr="003C5E66">
              <w:rPr>
                <w:rFonts w:ascii="Tahoma" w:hAnsi="Tahoma" w:cs="Tahoma"/>
              </w:rPr>
              <w:lastRenderedPageBreak/>
              <w:t xml:space="preserve">POTRDITEV REFERENC S STRANI POSAMEZNIH NAROČNIKOV – Ponudnik </w:t>
            </w:r>
            <w:r>
              <w:rPr>
                <w:rFonts w:ascii="Tahoma" w:hAnsi="Tahoma" w:cs="Tahoma"/>
              </w:rPr>
              <w:t>–</w:t>
            </w:r>
            <w:r w:rsidRPr="003C5E66">
              <w:rPr>
                <w:rFonts w:ascii="Tahoma" w:hAnsi="Tahoma" w:cs="Tahoma"/>
              </w:rPr>
              <w:t xml:space="preserve"> </w:t>
            </w:r>
            <w:r>
              <w:rPr>
                <w:rFonts w:ascii="Tahoma" w:hAnsi="Tahoma" w:cs="Tahoma"/>
              </w:rPr>
              <w:t xml:space="preserve">javna </w:t>
            </w:r>
            <w:r w:rsidRPr="003C5E66">
              <w:rPr>
                <w:rFonts w:ascii="Tahoma" w:hAnsi="Tahoma" w:cs="Tahoma"/>
              </w:rPr>
              <w:t xml:space="preserve"> kanalizacij</w:t>
            </w:r>
            <w:r>
              <w:rPr>
                <w:rFonts w:ascii="Tahoma" w:hAnsi="Tahoma" w:cs="Tahoma"/>
              </w:rPr>
              <w:t>a</w:t>
            </w:r>
          </w:p>
        </w:tc>
        <w:tc>
          <w:tcPr>
            <w:tcW w:w="1503" w:type="dxa"/>
            <w:tcBorders>
              <w:top w:val="single" w:sz="4" w:space="0" w:color="auto"/>
              <w:left w:val="single" w:sz="4" w:space="0" w:color="808080"/>
              <w:bottom w:val="single" w:sz="4" w:space="0" w:color="auto"/>
              <w:right w:val="single" w:sz="4" w:space="0" w:color="auto"/>
            </w:tcBorders>
            <w:hideMark/>
          </w:tcPr>
          <w:p w14:paraId="039A6673" w14:textId="77777777" w:rsidR="00262952" w:rsidRPr="003C5E66" w:rsidRDefault="00262952" w:rsidP="000C7AEC">
            <w:pPr>
              <w:keepNext/>
              <w:keepLines/>
              <w:rPr>
                <w:rFonts w:ascii="Tahoma" w:hAnsi="Tahoma" w:cs="Tahoma"/>
                <w:b/>
                <w:i/>
              </w:rPr>
            </w:pPr>
            <w:r w:rsidRPr="003C5E66">
              <w:rPr>
                <w:rFonts w:ascii="Tahoma" w:hAnsi="Tahoma" w:cs="Tahoma"/>
                <w:b/>
                <w:i/>
              </w:rPr>
              <w:t>Priloga 5/</w:t>
            </w:r>
            <w:r>
              <w:rPr>
                <w:rFonts w:ascii="Tahoma" w:hAnsi="Tahoma" w:cs="Tahoma"/>
                <w:b/>
                <w:i/>
              </w:rPr>
              <w:t>1</w:t>
            </w:r>
          </w:p>
        </w:tc>
      </w:tr>
    </w:tbl>
    <w:p w14:paraId="4FFA3F3D" w14:textId="77777777" w:rsidR="00262952" w:rsidRPr="003C5E66" w:rsidRDefault="00262952" w:rsidP="00262952">
      <w:pPr>
        <w:keepNext/>
        <w:keepLines/>
        <w:tabs>
          <w:tab w:val="left" w:pos="993"/>
        </w:tabs>
        <w:ind w:left="993" w:hanging="993"/>
        <w:rPr>
          <w:rFonts w:ascii="Tahoma" w:hAnsi="Tahoma" w:cs="Tahoma"/>
          <w:b/>
        </w:rPr>
      </w:pPr>
      <w:r w:rsidRPr="003C5E66">
        <w:rPr>
          <w:rFonts w:ascii="Tahoma" w:hAnsi="Tahoma" w:cs="Tahoma"/>
          <w:b/>
        </w:rPr>
        <w:t>IZPOLNI PONUDNIK!!!!!!</w:t>
      </w:r>
    </w:p>
    <w:p w14:paraId="4E58F65A" w14:textId="77777777" w:rsidR="00262952" w:rsidRPr="003C5E66" w:rsidRDefault="00262952" w:rsidP="00262952">
      <w:pPr>
        <w:keepNext/>
        <w:keepLines/>
        <w:rPr>
          <w:rFonts w:ascii="Tahoma" w:hAnsi="Tahoma" w:cs="Tahoma"/>
          <w:sz w:val="18"/>
        </w:rPr>
      </w:pPr>
    </w:p>
    <w:p w14:paraId="45EFC9D0" w14:textId="77777777" w:rsidR="00262952" w:rsidRPr="003C5E66" w:rsidRDefault="00262952" w:rsidP="00262952">
      <w:pPr>
        <w:keepNext/>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1B1E18B7" w14:textId="77777777" w:rsidR="00262952" w:rsidRPr="003C5E66" w:rsidRDefault="00262952" w:rsidP="00262952">
      <w:pPr>
        <w:keepNext/>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6099"/>
      </w:tblGrid>
      <w:tr w:rsidR="00262952" w:rsidRPr="003C5E66" w14:paraId="746AED43"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6CA6EA63" w14:textId="77777777" w:rsidR="00262952" w:rsidRPr="003C5E66" w:rsidRDefault="00262952" w:rsidP="000C7AEC">
            <w:pPr>
              <w:keepNext/>
              <w:rPr>
                <w:rFonts w:ascii="Tahoma" w:hAnsi="Tahoma" w:cs="Tahoma"/>
              </w:rPr>
            </w:pPr>
            <w:r w:rsidRPr="003C5E66">
              <w:rPr>
                <w:rFonts w:ascii="Tahoma" w:hAnsi="Tahoma" w:cs="Tahoma"/>
              </w:rPr>
              <w:t>Investitor del (naročnik oz. plačnik):</w:t>
            </w:r>
          </w:p>
        </w:tc>
        <w:tc>
          <w:tcPr>
            <w:tcW w:w="6099" w:type="dxa"/>
            <w:tcBorders>
              <w:top w:val="single" w:sz="2" w:space="0" w:color="auto"/>
              <w:left w:val="single" w:sz="2" w:space="0" w:color="auto"/>
              <w:bottom w:val="single" w:sz="2" w:space="0" w:color="auto"/>
              <w:right w:val="single" w:sz="2" w:space="0" w:color="auto"/>
            </w:tcBorders>
          </w:tcPr>
          <w:p w14:paraId="5A7AC3DC" w14:textId="77777777" w:rsidR="00262952" w:rsidRPr="003C5E66" w:rsidRDefault="00262952" w:rsidP="000C7AEC">
            <w:pPr>
              <w:keepNext/>
              <w:rPr>
                <w:rFonts w:ascii="Tahoma" w:hAnsi="Tahoma" w:cs="Tahoma"/>
              </w:rPr>
            </w:pPr>
          </w:p>
          <w:p w14:paraId="32B8BE57" w14:textId="77777777" w:rsidR="00262952" w:rsidRPr="003C5E66" w:rsidRDefault="00262952" w:rsidP="000C7AEC">
            <w:pPr>
              <w:keepNext/>
              <w:rPr>
                <w:rFonts w:ascii="Tahoma" w:hAnsi="Tahoma" w:cs="Tahoma"/>
              </w:rPr>
            </w:pPr>
          </w:p>
        </w:tc>
      </w:tr>
      <w:tr w:rsidR="00262952" w:rsidRPr="003C5E66" w14:paraId="071B147B"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451D257E" w14:textId="6CB7FA0D" w:rsidR="00262952" w:rsidRPr="003C5E66" w:rsidRDefault="00262952" w:rsidP="000C7AEC">
            <w:pPr>
              <w:keepNext/>
              <w:rPr>
                <w:rFonts w:ascii="Tahoma" w:hAnsi="Tahoma" w:cs="Tahoma"/>
              </w:rPr>
            </w:pPr>
            <w:r w:rsidRPr="003C5E66">
              <w:rPr>
                <w:rFonts w:ascii="Tahoma" w:hAnsi="Tahoma" w:cs="Tahoma"/>
              </w:rPr>
              <w:t>Naslov</w:t>
            </w:r>
            <w:r w:rsidR="00037DDD">
              <w:rPr>
                <w:rFonts w:ascii="Tahoma" w:hAnsi="Tahoma" w:cs="Tahoma"/>
              </w:rPr>
              <w:t xml:space="preserve"> </w:t>
            </w:r>
            <w:r w:rsidR="00037DDD">
              <w:rPr>
                <w:rFonts w:ascii="Tahoma" w:hAnsi="Tahoma" w:cs="Tahoma"/>
                <w:sz w:val="18"/>
                <w:szCs w:val="18"/>
              </w:rPr>
              <w:t>(sedež)</w:t>
            </w:r>
            <w:r w:rsidRPr="003C5E66">
              <w:rPr>
                <w:rFonts w:ascii="Tahoma" w:hAnsi="Tahoma" w:cs="Tahoma"/>
              </w:rPr>
              <w:t>:</w:t>
            </w:r>
          </w:p>
        </w:tc>
        <w:tc>
          <w:tcPr>
            <w:tcW w:w="6099" w:type="dxa"/>
            <w:tcBorders>
              <w:top w:val="single" w:sz="2" w:space="0" w:color="auto"/>
              <w:left w:val="single" w:sz="2" w:space="0" w:color="auto"/>
              <w:bottom w:val="single" w:sz="2" w:space="0" w:color="auto"/>
              <w:right w:val="single" w:sz="2" w:space="0" w:color="auto"/>
            </w:tcBorders>
          </w:tcPr>
          <w:p w14:paraId="0A3419E2" w14:textId="77777777" w:rsidR="00262952" w:rsidRPr="003C5E66" w:rsidRDefault="00262952" w:rsidP="000C7AEC">
            <w:pPr>
              <w:keepNext/>
              <w:rPr>
                <w:rFonts w:ascii="Tahoma" w:hAnsi="Tahoma" w:cs="Tahoma"/>
              </w:rPr>
            </w:pPr>
          </w:p>
          <w:p w14:paraId="0BD1B50B" w14:textId="77777777" w:rsidR="00262952" w:rsidRPr="003C5E66" w:rsidRDefault="00262952" w:rsidP="000C7AEC">
            <w:pPr>
              <w:keepNext/>
              <w:rPr>
                <w:rFonts w:ascii="Tahoma" w:hAnsi="Tahoma" w:cs="Tahoma"/>
              </w:rPr>
            </w:pPr>
          </w:p>
        </w:tc>
      </w:tr>
      <w:tr w:rsidR="00262952" w:rsidRPr="003C5E66" w14:paraId="1C4537BF"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34ED6FFA" w14:textId="77777777" w:rsidR="00262952" w:rsidRPr="003C5E66" w:rsidRDefault="00262952" w:rsidP="000C7AEC">
            <w:pPr>
              <w:keepNext/>
              <w:rPr>
                <w:rFonts w:ascii="Tahoma" w:hAnsi="Tahoma" w:cs="Tahoma"/>
              </w:rPr>
            </w:pPr>
            <w:r w:rsidRPr="003C5E66">
              <w:rPr>
                <w:rFonts w:ascii="Tahoma" w:hAnsi="Tahoma" w:cs="Tahoma"/>
              </w:rPr>
              <w:t>Izvajalec:</w:t>
            </w:r>
          </w:p>
        </w:tc>
        <w:tc>
          <w:tcPr>
            <w:tcW w:w="6099" w:type="dxa"/>
            <w:tcBorders>
              <w:top w:val="single" w:sz="2" w:space="0" w:color="auto"/>
              <w:left w:val="single" w:sz="2" w:space="0" w:color="auto"/>
              <w:bottom w:val="single" w:sz="2" w:space="0" w:color="auto"/>
              <w:right w:val="single" w:sz="2" w:space="0" w:color="auto"/>
            </w:tcBorders>
          </w:tcPr>
          <w:p w14:paraId="13ED93A1" w14:textId="77777777" w:rsidR="00262952" w:rsidRPr="003C5E66" w:rsidRDefault="00262952" w:rsidP="000C7AEC">
            <w:pPr>
              <w:keepNext/>
              <w:rPr>
                <w:rFonts w:ascii="Tahoma" w:hAnsi="Tahoma" w:cs="Tahoma"/>
              </w:rPr>
            </w:pPr>
          </w:p>
        </w:tc>
      </w:tr>
      <w:tr w:rsidR="00262952" w:rsidRPr="003C5E66" w14:paraId="195BE1B5"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hideMark/>
          </w:tcPr>
          <w:p w14:paraId="26784CF7" w14:textId="77777777" w:rsidR="00262952" w:rsidRPr="003C5E66" w:rsidRDefault="00262952" w:rsidP="000C7AEC">
            <w:pPr>
              <w:keepNext/>
              <w:rPr>
                <w:rFonts w:ascii="Tahoma" w:hAnsi="Tahoma" w:cs="Tahoma"/>
              </w:rPr>
            </w:pPr>
            <w:r w:rsidRPr="003C5E66">
              <w:rPr>
                <w:rFonts w:ascii="Tahoma" w:hAnsi="Tahoma" w:cs="Tahoma"/>
              </w:rPr>
              <w:t>Kontaktna oseba investitorja:</w:t>
            </w:r>
          </w:p>
        </w:tc>
        <w:tc>
          <w:tcPr>
            <w:tcW w:w="6099" w:type="dxa"/>
            <w:tcBorders>
              <w:top w:val="single" w:sz="2" w:space="0" w:color="auto"/>
              <w:left w:val="single" w:sz="2" w:space="0" w:color="auto"/>
              <w:bottom w:val="single" w:sz="2" w:space="0" w:color="auto"/>
              <w:right w:val="single" w:sz="2" w:space="0" w:color="auto"/>
            </w:tcBorders>
          </w:tcPr>
          <w:p w14:paraId="702D6A82" w14:textId="77777777" w:rsidR="00262952" w:rsidRPr="003C5E66" w:rsidRDefault="00262952" w:rsidP="000C7AEC">
            <w:pPr>
              <w:keepNext/>
              <w:rPr>
                <w:rFonts w:ascii="Tahoma" w:hAnsi="Tahoma" w:cs="Tahoma"/>
              </w:rPr>
            </w:pPr>
          </w:p>
        </w:tc>
      </w:tr>
      <w:tr w:rsidR="00262952" w:rsidRPr="003C5E66" w14:paraId="669B9D9D" w14:textId="77777777" w:rsidTr="000C7AEC">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74EEA68E" w14:textId="77777777" w:rsidR="00262952" w:rsidRPr="003C5E66" w:rsidRDefault="00262952" w:rsidP="000C7AEC">
            <w:pPr>
              <w:keepNext/>
              <w:rPr>
                <w:rFonts w:ascii="Tahoma" w:hAnsi="Tahoma" w:cs="Tahoma"/>
              </w:rPr>
            </w:pPr>
            <w:r w:rsidRPr="003C5E66">
              <w:rPr>
                <w:rFonts w:ascii="Tahoma" w:hAnsi="Tahoma" w:cs="Tahoma"/>
              </w:rPr>
              <w:t>Telefonska številka/elektronska pošta  investitorja:</w:t>
            </w:r>
          </w:p>
        </w:tc>
        <w:tc>
          <w:tcPr>
            <w:tcW w:w="6099" w:type="dxa"/>
            <w:tcBorders>
              <w:top w:val="single" w:sz="2" w:space="0" w:color="auto"/>
              <w:left w:val="single" w:sz="2" w:space="0" w:color="auto"/>
              <w:bottom w:val="single" w:sz="2" w:space="0" w:color="auto"/>
              <w:right w:val="single" w:sz="2" w:space="0" w:color="auto"/>
            </w:tcBorders>
          </w:tcPr>
          <w:p w14:paraId="02789292" w14:textId="77777777" w:rsidR="00262952" w:rsidRPr="003C5E66" w:rsidRDefault="00262952" w:rsidP="000C7AEC">
            <w:pPr>
              <w:keepNext/>
              <w:rPr>
                <w:rFonts w:ascii="Tahoma" w:hAnsi="Tahoma" w:cs="Tahoma"/>
              </w:rPr>
            </w:pPr>
          </w:p>
        </w:tc>
      </w:tr>
      <w:tr w:rsidR="00262952" w:rsidRPr="003C5E66" w14:paraId="1DB92A0B"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7AFA812D" w14:textId="77777777" w:rsidR="00262952" w:rsidRPr="003C5E66" w:rsidRDefault="00262952" w:rsidP="000C7AEC">
            <w:pPr>
              <w:keepNext/>
              <w:rPr>
                <w:rFonts w:ascii="Tahoma" w:hAnsi="Tahoma" w:cs="Tahoma"/>
              </w:rPr>
            </w:pPr>
            <w:r w:rsidRPr="003C5E66">
              <w:rPr>
                <w:rFonts w:ascii="Tahoma" w:hAnsi="Tahoma" w:cs="Tahoma"/>
              </w:rPr>
              <w:t>Mesec in leto izvedbe:</w:t>
            </w:r>
          </w:p>
        </w:tc>
        <w:tc>
          <w:tcPr>
            <w:tcW w:w="6099" w:type="dxa"/>
            <w:tcBorders>
              <w:top w:val="single" w:sz="2" w:space="0" w:color="auto"/>
              <w:left w:val="single" w:sz="2" w:space="0" w:color="auto"/>
              <w:bottom w:val="single" w:sz="2" w:space="0" w:color="auto"/>
              <w:right w:val="single" w:sz="2" w:space="0" w:color="auto"/>
            </w:tcBorders>
            <w:vAlign w:val="bottom"/>
          </w:tcPr>
          <w:p w14:paraId="773A96D4" w14:textId="77777777" w:rsidR="00262952" w:rsidRPr="003C5E66" w:rsidRDefault="00262952" w:rsidP="000C7AEC">
            <w:pPr>
              <w:keepNext/>
              <w:rPr>
                <w:rFonts w:ascii="Tahoma" w:hAnsi="Tahoma" w:cs="Tahoma"/>
              </w:rPr>
            </w:pPr>
            <w:r w:rsidRPr="003C5E66">
              <w:rPr>
                <w:rFonts w:ascii="Tahoma" w:hAnsi="Tahoma" w:cs="Tahoma"/>
              </w:rPr>
              <w:t xml:space="preserve"> Od  __________________         do_________________</w:t>
            </w:r>
          </w:p>
        </w:tc>
      </w:tr>
      <w:tr w:rsidR="00262952" w:rsidRPr="003C5E66" w14:paraId="01D15BB7"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638EB88B" w14:textId="77777777" w:rsidR="00262952" w:rsidRPr="003C5E66" w:rsidRDefault="00262952" w:rsidP="000C7AEC">
            <w:pPr>
              <w:keepNext/>
              <w:rPr>
                <w:rFonts w:ascii="Tahoma" w:hAnsi="Tahoma" w:cs="Tahoma"/>
              </w:rPr>
            </w:pPr>
            <w:r w:rsidRPr="003C5E66">
              <w:rPr>
                <w:rFonts w:ascii="Tahoma" w:hAnsi="Tahoma" w:cs="Tahoma"/>
              </w:rPr>
              <w:t>Kraj izvedbe:</w:t>
            </w:r>
          </w:p>
        </w:tc>
        <w:tc>
          <w:tcPr>
            <w:tcW w:w="6099" w:type="dxa"/>
            <w:tcBorders>
              <w:top w:val="single" w:sz="2" w:space="0" w:color="auto"/>
              <w:left w:val="single" w:sz="2" w:space="0" w:color="auto"/>
              <w:bottom w:val="single" w:sz="4" w:space="0" w:color="auto"/>
              <w:right w:val="single" w:sz="2" w:space="0" w:color="auto"/>
            </w:tcBorders>
            <w:vAlign w:val="center"/>
          </w:tcPr>
          <w:p w14:paraId="754A9073" w14:textId="77777777" w:rsidR="00262952" w:rsidRPr="003C5E66" w:rsidRDefault="00262952" w:rsidP="000C7AEC">
            <w:pPr>
              <w:keepNext/>
              <w:rPr>
                <w:rFonts w:ascii="Tahoma" w:hAnsi="Tahoma" w:cs="Tahoma"/>
              </w:rPr>
            </w:pPr>
          </w:p>
          <w:p w14:paraId="48947174" w14:textId="77777777" w:rsidR="00262952" w:rsidRPr="003C5E66" w:rsidRDefault="00262952" w:rsidP="000C7AEC">
            <w:pPr>
              <w:keepNext/>
              <w:rPr>
                <w:rFonts w:ascii="Tahoma" w:hAnsi="Tahoma" w:cs="Tahoma"/>
              </w:rPr>
            </w:pPr>
          </w:p>
        </w:tc>
      </w:tr>
      <w:tr w:rsidR="00262952" w:rsidRPr="003C5E66" w14:paraId="059D2C6C" w14:textId="77777777" w:rsidTr="000C7AEC">
        <w:trPr>
          <w:trHeight w:val="201"/>
        </w:trPr>
        <w:tc>
          <w:tcPr>
            <w:tcW w:w="3546" w:type="dxa"/>
            <w:vMerge w:val="restart"/>
            <w:tcBorders>
              <w:top w:val="single" w:sz="2" w:space="0" w:color="auto"/>
              <w:left w:val="single" w:sz="2" w:space="0" w:color="auto"/>
              <w:right w:val="single" w:sz="2" w:space="0" w:color="auto"/>
            </w:tcBorders>
            <w:vAlign w:val="center"/>
          </w:tcPr>
          <w:p w14:paraId="57B83686" w14:textId="77777777" w:rsidR="00262952" w:rsidRPr="003C5E66" w:rsidRDefault="00262952" w:rsidP="00262952">
            <w:pPr>
              <w:keepNext/>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projekt:</w:t>
            </w:r>
            <w:r w:rsidRPr="003C5E66">
              <w:rPr>
                <w:rFonts w:ascii="Tahoma" w:hAnsi="Tahoma" w:cs="Tahoma"/>
              </w:rPr>
              <w:t xml:space="preserve"> </w:t>
            </w:r>
          </w:p>
        </w:tc>
        <w:tc>
          <w:tcPr>
            <w:tcW w:w="6099" w:type="dxa"/>
            <w:tcBorders>
              <w:top w:val="single" w:sz="2" w:space="0" w:color="auto"/>
              <w:left w:val="single" w:sz="2" w:space="0" w:color="auto"/>
              <w:bottom w:val="single" w:sz="2" w:space="0" w:color="auto"/>
              <w:right w:val="single" w:sz="2" w:space="0" w:color="auto"/>
            </w:tcBorders>
            <w:vAlign w:val="center"/>
          </w:tcPr>
          <w:p w14:paraId="5110919E" w14:textId="77777777" w:rsidR="00262952" w:rsidRPr="003C5E66" w:rsidRDefault="00262952" w:rsidP="000C7AEC">
            <w:pPr>
              <w:keepNext/>
              <w:jc w:val="center"/>
              <w:rPr>
                <w:rFonts w:ascii="Tahoma" w:hAnsi="Tahoma" w:cs="Tahoma"/>
                <w:sz w:val="12"/>
                <w:szCs w:val="12"/>
              </w:rPr>
            </w:pPr>
          </w:p>
          <w:p w14:paraId="03AF2A33" w14:textId="77777777" w:rsidR="00262952" w:rsidRPr="003C5E66" w:rsidRDefault="00262952" w:rsidP="000C7AEC">
            <w:pPr>
              <w:keepNext/>
              <w:keepLines/>
              <w:jc w:val="center"/>
              <w:rPr>
                <w:rFonts w:ascii="Tahoma" w:hAnsi="Tahoma" w:cs="Tahoma"/>
              </w:rPr>
            </w:pPr>
            <w:r w:rsidRPr="003C5E66">
              <w:rPr>
                <w:rFonts w:ascii="Tahoma" w:hAnsi="Tahoma" w:cs="Tahoma"/>
              </w:rPr>
              <w:t>Gradnja  /  obnova  javne kanalizacije    (</w:t>
            </w:r>
            <w:r w:rsidRPr="003C5E66">
              <w:rPr>
                <w:rFonts w:ascii="Tahoma" w:hAnsi="Tahoma" w:cs="Tahoma"/>
                <w:b/>
              </w:rPr>
              <w:t>Obkroži!</w:t>
            </w:r>
            <w:r w:rsidRPr="003C5E66">
              <w:rPr>
                <w:rFonts w:ascii="Tahoma" w:hAnsi="Tahoma" w:cs="Tahoma"/>
              </w:rPr>
              <w:t>)</w:t>
            </w:r>
          </w:p>
          <w:p w14:paraId="71F2AB29" w14:textId="77777777" w:rsidR="00262952" w:rsidRPr="003C5E66" w:rsidRDefault="00262952" w:rsidP="000C7AEC">
            <w:pPr>
              <w:keepNext/>
              <w:ind w:left="360"/>
              <w:jc w:val="center"/>
              <w:rPr>
                <w:rFonts w:ascii="Tahoma" w:hAnsi="Tahoma" w:cs="Tahoma"/>
                <w:sz w:val="12"/>
                <w:szCs w:val="12"/>
              </w:rPr>
            </w:pPr>
          </w:p>
        </w:tc>
      </w:tr>
      <w:tr w:rsidR="00262952" w:rsidRPr="003C5E66" w14:paraId="2DE770EF" w14:textId="77777777" w:rsidTr="000C7AEC">
        <w:trPr>
          <w:trHeight w:val="584"/>
        </w:trPr>
        <w:tc>
          <w:tcPr>
            <w:tcW w:w="3546" w:type="dxa"/>
            <w:vMerge/>
            <w:tcBorders>
              <w:left w:val="single" w:sz="2" w:space="0" w:color="auto"/>
              <w:bottom w:val="single" w:sz="2" w:space="0" w:color="auto"/>
              <w:right w:val="single" w:sz="2" w:space="0" w:color="auto"/>
            </w:tcBorders>
            <w:vAlign w:val="center"/>
          </w:tcPr>
          <w:p w14:paraId="79BDEDB1" w14:textId="77777777" w:rsidR="00262952" w:rsidRPr="003C5E66" w:rsidRDefault="00262952" w:rsidP="000C7AEC">
            <w:pPr>
              <w:keepNext/>
              <w:shd w:val="clear" w:color="auto" w:fill="FFFFFF"/>
              <w:tabs>
                <w:tab w:val="left" w:pos="0"/>
              </w:tabs>
              <w:ind w:right="6"/>
              <w:jc w:val="both"/>
              <w:rPr>
                <w:rFonts w:ascii="Tahoma" w:hAnsi="Tahoma" w:cs="Tahoma"/>
              </w:rPr>
            </w:pPr>
          </w:p>
        </w:tc>
        <w:tc>
          <w:tcPr>
            <w:tcW w:w="6099" w:type="dxa"/>
            <w:tcBorders>
              <w:top w:val="single" w:sz="2" w:space="0" w:color="auto"/>
              <w:left w:val="single" w:sz="2" w:space="0" w:color="auto"/>
              <w:bottom w:val="single" w:sz="2" w:space="0" w:color="auto"/>
              <w:right w:val="single" w:sz="2" w:space="0" w:color="auto"/>
            </w:tcBorders>
            <w:vAlign w:val="center"/>
          </w:tcPr>
          <w:p w14:paraId="0654A3ED" w14:textId="77777777" w:rsidR="00262952" w:rsidRPr="003C5E66" w:rsidRDefault="00262952" w:rsidP="000C7AEC">
            <w:pPr>
              <w:keepNext/>
              <w:jc w:val="center"/>
              <w:rPr>
                <w:rFonts w:ascii="Tahoma" w:hAnsi="Tahoma" w:cs="Tahoma"/>
                <w:sz w:val="12"/>
                <w:szCs w:val="12"/>
              </w:rPr>
            </w:pPr>
          </w:p>
          <w:p w14:paraId="7821820D" w14:textId="77777777" w:rsidR="00262952" w:rsidRPr="003C5E66" w:rsidRDefault="00262952" w:rsidP="000C7AEC">
            <w:pPr>
              <w:keepNext/>
              <w:jc w:val="center"/>
              <w:rPr>
                <w:rFonts w:ascii="Tahoma" w:hAnsi="Tahoma" w:cs="Tahoma"/>
              </w:rPr>
            </w:pPr>
            <w:r w:rsidRPr="003C5E66">
              <w:rPr>
                <w:rFonts w:ascii="Tahoma" w:hAnsi="Tahoma" w:cs="Tahoma"/>
              </w:rPr>
              <w:t>Dolžina ______ (</w:t>
            </w:r>
            <w:r w:rsidRPr="002E6E4A">
              <w:rPr>
                <w:rFonts w:ascii="Tahoma" w:hAnsi="Tahoma" w:cs="Tahoma"/>
                <w:i/>
              </w:rPr>
              <w:t>vpiši</w:t>
            </w:r>
            <w:r w:rsidRPr="003C5E66">
              <w:rPr>
                <w:rFonts w:ascii="Tahoma" w:hAnsi="Tahoma" w:cs="Tahoma"/>
              </w:rPr>
              <w:t>) m</w:t>
            </w:r>
          </w:p>
          <w:p w14:paraId="38872D73" w14:textId="77777777" w:rsidR="00262952" w:rsidRPr="003C5E66" w:rsidRDefault="00262952" w:rsidP="000C7AEC">
            <w:pPr>
              <w:keepNext/>
              <w:jc w:val="center"/>
              <w:rPr>
                <w:rFonts w:ascii="Tahoma" w:hAnsi="Tahoma" w:cs="Tahoma"/>
              </w:rPr>
            </w:pPr>
          </w:p>
          <w:p w14:paraId="34E77104" w14:textId="77777777" w:rsidR="00262952" w:rsidRPr="003C5E66" w:rsidRDefault="00262952" w:rsidP="000C7AEC">
            <w:pPr>
              <w:keepNext/>
              <w:jc w:val="center"/>
              <w:rPr>
                <w:rFonts w:ascii="Tahoma" w:hAnsi="Tahoma" w:cs="Tahoma"/>
                <w:sz w:val="12"/>
                <w:szCs w:val="12"/>
              </w:rPr>
            </w:pPr>
            <w:r>
              <w:rPr>
                <w:rFonts w:ascii="Tahoma" w:hAnsi="Tahoma" w:cs="Tahoma"/>
              </w:rPr>
              <w:t xml:space="preserve">   </w:t>
            </w:r>
            <w:r w:rsidRPr="003C5E66">
              <w:rPr>
                <w:rFonts w:ascii="Tahoma" w:hAnsi="Tahoma" w:cs="Tahoma"/>
              </w:rPr>
              <w:t>Premer _________ (</w:t>
            </w:r>
            <w:r w:rsidRPr="002E6E4A">
              <w:rPr>
                <w:rFonts w:ascii="Tahoma" w:hAnsi="Tahoma" w:cs="Tahoma"/>
                <w:i/>
              </w:rPr>
              <w:t>vpiši</w:t>
            </w:r>
            <w:r w:rsidRPr="003C5E66">
              <w:rPr>
                <w:rFonts w:ascii="Tahoma" w:hAnsi="Tahoma" w:cs="Tahoma"/>
              </w:rPr>
              <w:t xml:space="preserve">) </w:t>
            </w:r>
          </w:p>
        </w:tc>
      </w:tr>
      <w:tr w:rsidR="00262952" w:rsidRPr="003C5E66" w14:paraId="35A21B80" w14:textId="77777777" w:rsidTr="000C7AEC">
        <w:trPr>
          <w:trHeight w:val="258"/>
        </w:trPr>
        <w:tc>
          <w:tcPr>
            <w:tcW w:w="3546" w:type="dxa"/>
            <w:tcBorders>
              <w:top w:val="single" w:sz="2" w:space="0" w:color="auto"/>
              <w:left w:val="single" w:sz="2" w:space="0" w:color="auto"/>
              <w:bottom w:val="single" w:sz="2" w:space="0" w:color="auto"/>
              <w:right w:val="single" w:sz="2" w:space="0" w:color="auto"/>
            </w:tcBorders>
            <w:vAlign w:val="center"/>
          </w:tcPr>
          <w:p w14:paraId="22E4496F" w14:textId="77777777" w:rsidR="00262952" w:rsidRPr="003C5E66" w:rsidRDefault="00262952" w:rsidP="000C7AEC">
            <w:pPr>
              <w:keepNext/>
              <w:shd w:val="clear" w:color="auto" w:fill="FFFFFF"/>
              <w:tabs>
                <w:tab w:val="left" w:pos="0"/>
              </w:tabs>
              <w:ind w:right="6"/>
              <w:jc w:val="both"/>
              <w:rPr>
                <w:rFonts w:ascii="Tahoma" w:hAnsi="Tahoma" w:cs="Tahoma"/>
              </w:rPr>
            </w:pPr>
            <w:r w:rsidRPr="003C5E66">
              <w:rPr>
                <w:rFonts w:ascii="Tahoma" w:hAnsi="Tahoma" w:cs="Tahoma"/>
              </w:rPr>
              <w:t>Naziv projekta:</w:t>
            </w:r>
          </w:p>
        </w:tc>
        <w:tc>
          <w:tcPr>
            <w:tcW w:w="6099" w:type="dxa"/>
            <w:tcBorders>
              <w:top w:val="single" w:sz="2" w:space="0" w:color="auto"/>
              <w:left w:val="single" w:sz="2" w:space="0" w:color="auto"/>
              <w:bottom w:val="single" w:sz="2" w:space="0" w:color="auto"/>
              <w:right w:val="single" w:sz="2" w:space="0" w:color="auto"/>
            </w:tcBorders>
            <w:vAlign w:val="center"/>
          </w:tcPr>
          <w:p w14:paraId="2AE1DB2D" w14:textId="77777777" w:rsidR="00262952" w:rsidRPr="003C5E66" w:rsidRDefault="00262952" w:rsidP="000C7AEC">
            <w:pPr>
              <w:keepNext/>
              <w:jc w:val="center"/>
              <w:rPr>
                <w:rFonts w:ascii="Tahoma" w:hAnsi="Tahoma" w:cs="Tahoma"/>
              </w:rPr>
            </w:pPr>
          </w:p>
        </w:tc>
      </w:tr>
      <w:tr w:rsidR="00262952" w:rsidRPr="003C5E66" w14:paraId="1B049FE9" w14:textId="77777777" w:rsidTr="000C7AEC">
        <w:trPr>
          <w:trHeight w:val="1269"/>
        </w:trPr>
        <w:tc>
          <w:tcPr>
            <w:tcW w:w="3546" w:type="dxa"/>
            <w:tcBorders>
              <w:top w:val="single" w:sz="2" w:space="0" w:color="auto"/>
              <w:left w:val="single" w:sz="2" w:space="0" w:color="auto"/>
              <w:bottom w:val="single" w:sz="2" w:space="0" w:color="auto"/>
              <w:right w:val="single" w:sz="2" w:space="0" w:color="auto"/>
            </w:tcBorders>
            <w:vAlign w:val="center"/>
          </w:tcPr>
          <w:p w14:paraId="2705C249" w14:textId="77777777" w:rsidR="00262952" w:rsidRPr="003C5E66" w:rsidRDefault="00262952" w:rsidP="000C7AEC">
            <w:pPr>
              <w:keepNext/>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tcBorders>
              <w:top w:val="single" w:sz="2" w:space="0" w:color="auto"/>
              <w:left w:val="single" w:sz="2" w:space="0" w:color="auto"/>
              <w:bottom w:val="single" w:sz="4" w:space="0" w:color="auto"/>
              <w:right w:val="single" w:sz="2" w:space="0" w:color="auto"/>
            </w:tcBorders>
            <w:vAlign w:val="center"/>
          </w:tcPr>
          <w:p w14:paraId="22FB3A9F" w14:textId="77777777" w:rsidR="00262952" w:rsidRPr="003C5E66" w:rsidRDefault="00262952" w:rsidP="000C7AEC">
            <w:pPr>
              <w:keepNext/>
              <w:jc w:val="center"/>
              <w:rPr>
                <w:rFonts w:ascii="Tahoma" w:hAnsi="Tahoma" w:cs="Tahoma"/>
              </w:rPr>
            </w:pPr>
          </w:p>
        </w:tc>
      </w:tr>
    </w:tbl>
    <w:p w14:paraId="1B775F53" w14:textId="77777777" w:rsidR="00262952" w:rsidRPr="003C5E66" w:rsidRDefault="00262952" w:rsidP="00262952">
      <w:pPr>
        <w:keepNext/>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1D531A11" w14:textId="77777777" w:rsidTr="000C7AEC">
        <w:trPr>
          <w:trHeight w:val="235"/>
        </w:trPr>
        <w:tc>
          <w:tcPr>
            <w:tcW w:w="3430" w:type="dxa"/>
            <w:tcBorders>
              <w:bottom w:val="single" w:sz="4" w:space="0" w:color="auto"/>
            </w:tcBorders>
          </w:tcPr>
          <w:p w14:paraId="2B045554" w14:textId="77777777" w:rsidR="009121CF" w:rsidRPr="00CE1BAD" w:rsidRDefault="009121CF" w:rsidP="000C7AEC">
            <w:pPr>
              <w:keepNext/>
              <w:keepLines/>
              <w:jc w:val="both"/>
              <w:rPr>
                <w:rFonts w:ascii="Tahoma" w:hAnsi="Tahoma" w:cs="Tahoma"/>
                <w:snapToGrid w:val="0"/>
                <w:color w:val="000000"/>
              </w:rPr>
            </w:pPr>
          </w:p>
        </w:tc>
        <w:tc>
          <w:tcPr>
            <w:tcW w:w="2574" w:type="dxa"/>
          </w:tcPr>
          <w:p w14:paraId="604A3CF9"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1B1204E9"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7769C044" w14:textId="77777777" w:rsidTr="000C7AEC">
        <w:trPr>
          <w:trHeight w:val="235"/>
        </w:trPr>
        <w:tc>
          <w:tcPr>
            <w:tcW w:w="3430" w:type="dxa"/>
            <w:tcBorders>
              <w:top w:val="single" w:sz="4" w:space="0" w:color="auto"/>
            </w:tcBorders>
          </w:tcPr>
          <w:p w14:paraId="181BB33A"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9B7829F"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01B03B4"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70CFD7B" w14:textId="77777777" w:rsidR="00262952" w:rsidRPr="003C5E66" w:rsidRDefault="00262952" w:rsidP="00262952">
      <w:pPr>
        <w:keepNext/>
        <w:rPr>
          <w:rFonts w:ascii="Tahoma" w:hAnsi="Tahoma" w:cs="Tahoma"/>
          <w:b/>
        </w:rPr>
      </w:pPr>
      <w:r w:rsidRPr="003C5E66">
        <w:rPr>
          <w:rFonts w:ascii="Tahoma" w:hAnsi="Tahoma" w:cs="Tahoma"/>
          <w:b/>
        </w:rPr>
        <w:t>______________________________________________________________________</w:t>
      </w:r>
    </w:p>
    <w:p w14:paraId="18651547" w14:textId="77777777" w:rsidR="00262952" w:rsidRPr="003C5E66" w:rsidRDefault="00262952" w:rsidP="00262952">
      <w:pPr>
        <w:keepNext/>
        <w:jc w:val="both"/>
        <w:rPr>
          <w:rFonts w:ascii="Tahoma" w:hAnsi="Tahoma" w:cs="Tahoma"/>
          <w:b/>
        </w:rPr>
      </w:pPr>
      <w:r w:rsidRPr="003C5E66">
        <w:rPr>
          <w:rFonts w:ascii="Tahoma" w:hAnsi="Tahoma" w:cs="Tahoma"/>
          <w:b/>
        </w:rPr>
        <w:t xml:space="preserve">IZPOLNI INVESTITOR (Izdajatelj reference)!!!!! </w:t>
      </w:r>
    </w:p>
    <w:p w14:paraId="78EE041B" w14:textId="77777777" w:rsidR="00262952" w:rsidRPr="003C5E66" w:rsidRDefault="00262952" w:rsidP="00262952">
      <w:pPr>
        <w:keepNext/>
        <w:jc w:val="both"/>
        <w:rPr>
          <w:rFonts w:ascii="Tahoma" w:hAnsi="Tahoma" w:cs="Tahoma"/>
        </w:rPr>
      </w:pPr>
    </w:p>
    <w:p w14:paraId="5E206C4E" w14:textId="03B58485" w:rsidR="00262952" w:rsidRPr="003C5E66" w:rsidRDefault="00262952" w:rsidP="00262952">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7C65D2">
        <w:rPr>
          <w:rFonts w:ascii="Tahoma" w:hAnsi="Tahoma" w:cs="Tahoma"/>
          <w:b/>
        </w:rPr>
        <w:t>VKS-103/22</w:t>
      </w:r>
      <w:r w:rsidRPr="003C5E66">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3C5E66">
        <w:rPr>
          <w:rFonts w:ascii="Tahoma" w:hAnsi="Tahoma" w:cs="Tahoma"/>
        </w:rPr>
        <w:t>.</w:t>
      </w:r>
    </w:p>
    <w:p w14:paraId="1CE7C6C7" w14:textId="77777777" w:rsidR="00262952" w:rsidRDefault="00262952" w:rsidP="00262952">
      <w:pPr>
        <w:keepNext/>
        <w:jc w:val="center"/>
        <w:rPr>
          <w:rFonts w:ascii="Tahoma" w:hAnsi="Tahoma" w:cs="Tahoma"/>
        </w:rPr>
      </w:pPr>
    </w:p>
    <w:p w14:paraId="02C17CFD" w14:textId="77777777" w:rsidR="00262952" w:rsidRPr="003C5E66" w:rsidRDefault="00262952" w:rsidP="00262952">
      <w:pPr>
        <w:keepNext/>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53E4AE55" w14:textId="77777777" w:rsidR="00262952" w:rsidRPr="003C5E66" w:rsidRDefault="00262952" w:rsidP="00262952">
      <w:pPr>
        <w:keepNext/>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E027543" w14:textId="77777777" w:rsidTr="000C7AEC">
        <w:trPr>
          <w:trHeight w:val="235"/>
        </w:trPr>
        <w:tc>
          <w:tcPr>
            <w:tcW w:w="3430" w:type="dxa"/>
            <w:tcBorders>
              <w:bottom w:val="single" w:sz="4" w:space="0" w:color="auto"/>
            </w:tcBorders>
          </w:tcPr>
          <w:p w14:paraId="58D35CB6" w14:textId="77777777" w:rsidR="009121CF" w:rsidRPr="00CE1BAD" w:rsidRDefault="009121CF" w:rsidP="000C7AEC">
            <w:pPr>
              <w:keepNext/>
              <w:keepLines/>
              <w:jc w:val="both"/>
              <w:rPr>
                <w:rFonts w:ascii="Tahoma" w:hAnsi="Tahoma" w:cs="Tahoma"/>
                <w:snapToGrid w:val="0"/>
                <w:color w:val="000000"/>
              </w:rPr>
            </w:pPr>
          </w:p>
        </w:tc>
        <w:tc>
          <w:tcPr>
            <w:tcW w:w="2574" w:type="dxa"/>
          </w:tcPr>
          <w:p w14:paraId="3F989B04"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5C7FCDAE"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6903A237" w14:textId="77777777" w:rsidTr="000C7AEC">
        <w:trPr>
          <w:trHeight w:val="235"/>
        </w:trPr>
        <w:tc>
          <w:tcPr>
            <w:tcW w:w="3430" w:type="dxa"/>
            <w:tcBorders>
              <w:top w:val="single" w:sz="4" w:space="0" w:color="auto"/>
            </w:tcBorders>
          </w:tcPr>
          <w:p w14:paraId="2F595825"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1973DE3"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22DFB03" w14:textId="052BDDB5"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579CE7BB" w14:textId="77777777" w:rsidR="00262952" w:rsidRPr="003C5E66" w:rsidRDefault="00262952" w:rsidP="00262952">
      <w:pPr>
        <w:keepNext/>
        <w:keepLines/>
        <w:rPr>
          <w:rFonts w:ascii="Tahoma" w:hAnsi="Tahoma" w:cs="Tahoma"/>
        </w:rPr>
      </w:pPr>
    </w:p>
    <w:p w14:paraId="3972D364" w14:textId="77777777" w:rsidR="00262952" w:rsidRPr="003C5E66" w:rsidRDefault="00262952" w:rsidP="00262952">
      <w:pPr>
        <w:keepNext/>
        <w:keepLines/>
        <w:rPr>
          <w:rFonts w:ascii="Tahoma" w:hAnsi="Tahoma" w:cs="Tahoma"/>
        </w:rPr>
      </w:pPr>
    </w:p>
    <w:p w14:paraId="052470BC" w14:textId="77777777" w:rsidR="00262952" w:rsidRPr="003C5E66" w:rsidRDefault="00262952" w:rsidP="00262952">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620581C2" w14:textId="77777777" w:rsidR="007779B6" w:rsidRPr="00A05E61" w:rsidRDefault="00FE6940" w:rsidP="00BA771A">
      <w:pPr>
        <w:keepNext/>
        <w:keepLines/>
        <w:rPr>
          <w:rFonts w:ascii="Tahoma" w:hAnsi="Tahoma" w:cs="Tahoma"/>
        </w:rPr>
      </w:pPr>
      <w:r w:rsidRPr="00112425">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95082D" w:rsidRPr="00112425" w14:paraId="780F248C" w14:textId="77777777" w:rsidTr="00F66493">
        <w:tc>
          <w:tcPr>
            <w:tcW w:w="8217" w:type="dxa"/>
            <w:tcBorders>
              <w:top w:val="single" w:sz="4" w:space="0" w:color="auto"/>
              <w:left w:val="single" w:sz="4" w:space="0" w:color="auto"/>
              <w:bottom w:val="single" w:sz="4" w:space="0" w:color="auto"/>
              <w:right w:val="single" w:sz="4" w:space="0" w:color="808080"/>
            </w:tcBorders>
          </w:tcPr>
          <w:p w14:paraId="084FE8CA" w14:textId="77777777" w:rsidR="0095082D" w:rsidRPr="00112425" w:rsidRDefault="0095082D" w:rsidP="009C40D2">
            <w:pPr>
              <w:keepNext/>
              <w:keepLines/>
              <w:jc w:val="both"/>
              <w:rPr>
                <w:rFonts w:ascii="Tahoma" w:hAnsi="Tahoma" w:cs="Tahoma"/>
              </w:rPr>
            </w:pPr>
            <w:r w:rsidRPr="00112425">
              <w:rPr>
                <w:rFonts w:ascii="Tahoma" w:hAnsi="Tahoma" w:cs="Tahoma"/>
              </w:rPr>
              <w:lastRenderedPageBreak/>
              <w:t>POTRDITEV REFERENC S STRANI POSAMEZNIH NAROČNIKOV – Ponudnik</w:t>
            </w:r>
            <w:r>
              <w:rPr>
                <w:rFonts w:ascii="Tahoma" w:hAnsi="Tahoma" w:cs="Tahoma"/>
              </w:rPr>
              <w:t xml:space="preserve"> –</w:t>
            </w:r>
            <w:r w:rsidR="009C40D2">
              <w:rPr>
                <w:rFonts w:ascii="Tahoma" w:hAnsi="Tahoma" w:cs="Tahoma"/>
              </w:rPr>
              <w:t xml:space="preserve"> </w:t>
            </w:r>
            <w:r w:rsidR="00E8464C">
              <w:rPr>
                <w:rFonts w:ascii="Tahoma" w:hAnsi="Tahoma" w:cs="Tahoma"/>
              </w:rPr>
              <w:t>javn</w:t>
            </w:r>
            <w:r w:rsidR="009C40D2">
              <w:rPr>
                <w:rFonts w:ascii="Tahoma" w:hAnsi="Tahoma" w:cs="Tahoma"/>
              </w:rPr>
              <w:t>i vodovod</w:t>
            </w:r>
          </w:p>
        </w:tc>
        <w:tc>
          <w:tcPr>
            <w:tcW w:w="1503" w:type="dxa"/>
            <w:tcBorders>
              <w:top w:val="single" w:sz="4" w:space="0" w:color="auto"/>
              <w:left w:val="single" w:sz="4" w:space="0" w:color="808080"/>
              <w:bottom w:val="single" w:sz="4" w:space="0" w:color="auto"/>
              <w:right w:val="single" w:sz="4" w:space="0" w:color="auto"/>
            </w:tcBorders>
            <w:hideMark/>
          </w:tcPr>
          <w:p w14:paraId="7CA243C7" w14:textId="77777777" w:rsidR="0095082D" w:rsidRPr="00112425" w:rsidRDefault="00262952" w:rsidP="00BA771A">
            <w:pPr>
              <w:keepNext/>
              <w:keepLines/>
              <w:rPr>
                <w:rFonts w:ascii="Tahoma" w:hAnsi="Tahoma" w:cs="Tahoma"/>
                <w:b/>
                <w:i/>
              </w:rPr>
            </w:pPr>
            <w:r>
              <w:rPr>
                <w:rFonts w:ascii="Tahoma" w:hAnsi="Tahoma" w:cs="Tahoma"/>
                <w:b/>
                <w:i/>
              </w:rPr>
              <w:t>Priloga 5/2</w:t>
            </w:r>
          </w:p>
        </w:tc>
      </w:tr>
    </w:tbl>
    <w:p w14:paraId="77FA076A" w14:textId="77777777" w:rsidR="00B91713" w:rsidRPr="003C5E66" w:rsidRDefault="00B91713" w:rsidP="00BA771A">
      <w:pPr>
        <w:keepNext/>
        <w:keepLines/>
        <w:tabs>
          <w:tab w:val="left" w:pos="993"/>
        </w:tabs>
        <w:ind w:left="993" w:hanging="993"/>
        <w:rPr>
          <w:rFonts w:ascii="Tahoma" w:hAnsi="Tahoma" w:cs="Tahoma"/>
          <w:b/>
        </w:rPr>
      </w:pPr>
      <w:r w:rsidRPr="003C5E66">
        <w:rPr>
          <w:rFonts w:ascii="Tahoma" w:hAnsi="Tahoma" w:cs="Tahoma"/>
          <w:b/>
        </w:rPr>
        <w:t>IZPOLNI PONUDNIK!!!!!!</w:t>
      </w:r>
    </w:p>
    <w:p w14:paraId="4DFB77C0" w14:textId="77777777" w:rsidR="00B91713" w:rsidRPr="003C5E66" w:rsidRDefault="00B91713" w:rsidP="00BA771A">
      <w:pPr>
        <w:keepNext/>
        <w:keepLines/>
        <w:rPr>
          <w:rFonts w:ascii="Tahoma" w:hAnsi="Tahoma" w:cs="Tahoma"/>
          <w:sz w:val="18"/>
        </w:rPr>
      </w:pPr>
    </w:p>
    <w:p w14:paraId="432DDF89" w14:textId="77777777" w:rsidR="00B91713" w:rsidRPr="003C5E66" w:rsidRDefault="00B91713" w:rsidP="00BA77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51E55BFE" w14:textId="77777777" w:rsidR="00B91713" w:rsidRPr="003C5E66" w:rsidRDefault="00B91713" w:rsidP="00BA771A">
      <w:pPr>
        <w:keepNext/>
        <w:keepLines/>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6099"/>
      </w:tblGrid>
      <w:tr w:rsidR="00B91713" w:rsidRPr="003C5E66" w14:paraId="4F55769F" w14:textId="77777777" w:rsidTr="00FE38D5">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6706F537" w14:textId="77777777" w:rsidR="00B91713" w:rsidRPr="003C5E66" w:rsidRDefault="00B91713" w:rsidP="00BA771A">
            <w:pPr>
              <w:keepNext/>
              <w:keepLines/>
              <w:rPr>
                <w:rFonts w:ascii="Tahoma" w:hAnsi="Tahoma" w:cs="Tahoma"/>
              </w:rPr>
            </w:pPr>
            <w:r w:rsidRPr="003C5E66">
              <w:rPr>
                <w:rFonts w:ascii="Tahoma" w:hAnsi="Tahoma" w:cs="Tahoma"/>
              </w:rPr>
              <w:t>Investitor del (naročnik oz. plačnik):</w:t>
            </w:r>
          </w:p>
        </w:tc>
        <w:tc>
          <w:tcPr>
            <w:tcW w:w="6099" w:type="dxa"/>
            <w:tcBorders>
              <w:top w:val="single" w:sz="2" w:space="0" w:color="auto"/>
              <w:left w:val="single" w:sz="2" w:space="0" w:color="auto"/>
              <w:bottom w:val="single" w:sz="2" w:space="0" w:color="auto"/>
              <w:right w:val="single" w:sz="2" w:space="0" w:color="auto"/>
            </w:tcBorders>
          </w:tcPr>
          <w:p w14:paraId="10FA25EF" w14:textId="77777777" w:rsidR="00B91713" w:rsidRPr="003C5E66" w:rsidRDefault="00B91713" w:rsidP="00BA771A">
            <w:pPr>
              <w:keepNext/>
              <w:keepLines/>
              <w:rPr>
                <w:rFonts w:ascii="Tahoma" w:hAnsi="Tahoma" w:cs="Tahoma"/>
              </w:rPr>
            </w:pPr>
          </w:p>
          <w:p w14:paraId="678E0B54" w14:textId="77777777" w:rsidR="00B91713" w:rsidRPr="003C5E66" w:rsidRDefault="00B91713" w:rsidP="00BA771A">
            <w:pPr>
              <w:keepNext/>
              <w:keepLines/>
              <w:rPr>
                <w:rFonts w:ascii="Tahoma" w:hAnsi="Tahoma" w:cs="Tahoma"/>
              </w:rPr>
            </w:pPr>
          </w:p>
        </w:tc>
      </w:tr>
      <w:tr w:rsidR="00B91713" w:rsidRPr="003C5E66" w14:paraId="68B36FC8" w14:textId="77777777" w:rsidTr="00FE38D5">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1CB49B30" w14:textId="465A2C26" w:rsidR="00B91713" w:rsidRPr="003C5E66" w:rsidRDefault="00B91713" w:rsidP="00BA771A">
            <w:pPr>
              <w:keepNext/>
              <w:keepLines/>
              <w:rPr>
                <w:rFonts w:ascii="Tahoma" w:hAnsi="Tahoma" w:cs="Tahoma"/>
              </w:rPr>
            </w:pPr>
            <w:r w:rsidRPr="003C5E66">
              <w:rPr>
                <w:rFonts w:ascii="Tahoma" w:hAnsi="Tahoma" w:cs="Tahoma"/>
              </w:rPr>
              <w:t>Naslov</w:t>
            </w:r>
            <w:r w:rsidR="00037DDD">
              <w:rPr>
                <w:rFonts w:ascii="Tahoma" w:hAnsi="Tahoma" w:cs="Tahoma"/>
              </w:rPr>
              <w:t xml:space="preserve"> </w:t>
            </w:r>
            <w:r w:rsidR="00037DDD">
              <w:rPr>
                <w:rFonts w:ascii="Tahoma" w:hAnsi="Tahoma" w:cs="Tahoma"/>
                <w:sz w:val="18"/>
                <w:szCs w:val="18"/>
              </w:rPr>
              <w:t>(sedež)</w:t>
            </w:r>
            <w:r w:rsidRPr="003C5E66">
              <w:rPr>
                <w:rFonts w:ascii="Tahoma" w:hAnsi="Tahoma" w:cs="Tahoma"/>
              </w:rPr>
              <w:t>:</w:t>
            </w:r>
          </w:p>
        </w:tc>
        <w:tc>
          <w:tcPr>
            <w:tcW w:w="6099" w:type="dxa"/>
            <w:tcBorders>
              <w:top w:val="single" w:sz="2" w:space="0" w:color="auto"/>
              <w:left w:val="single" w:sz="2" w:space="0" w:color="auto"/>
              <w:bottom w:val="single" w:sz="2" w:space="0" w:color="auto"/>
              <w:right w:val="single" w:sz="2" w:space="0" w:color="auto"/>
            </w:tcBorders>
          </w:tcPr>
          <w:p w14:paraId="57B249B7" w14:textId="77777777" w:rsidR="00B91713" w:rsidRPr="003C5E66" w:rsidRDefault="00B91713" w:rsidP="00BA771A">
            <w:pPr>
              <w:keepNext/>
              <w:keepLines/>
              <w:rPr>
                <w:rFonts w:ascii="Tahoma" w:hAnsi="Tahoma" w:cs="Tahoma"/>
              </w:rPr>
            </w:pPr>
          </w:p>
          <w:p w14:paraId="6DC2E40B" w14:textId="77777777" w:rsidR="00B91713" w:rsidRPr="003C5E66" w:rsidRDefault="00B91713" w:rsidP="00BA771A">
            <w:pPr>
              <w:keepNext/>
              <w:keepLines/>
              <w:rPr>
                <w:rFonts w:ascii="Tahoma" w:hAnsi="Tahoma" w:cs="Tahoma"/>
              </w:rPr>
            </w:pPr>
          </w:p>
        </w:tc>
      </w:tr>
      <w:tr w:rsidR="00B91713" w:rsidRPr="003C5E66" w14:paraId="6ABFEA69" w14:textId="77777777" w:rsidTr="005C745E">
        <w:trPr>
          <w:trHeight w:val="501"/>
        </w:trPr>
        <w:tc>
          <w:tcPr>
            <w:tcW w:w="3546" w:type="dxa"/>
            <w:tcBorders>
              <w:top w:val="single" w:sz="2" w:space="0" w:color="auto"/>
              <w:left w:val="single" w:sz="2" w:space="0" w:color="auto"/>
              <w:bottom w:val="single" w:sz="2" w:space="0" w:color="auto"/>
              <w:right w:val="single" w:sz="2" w:space="0" w:color="auto"/>
            </w:tcBorders>
            <w:vAlign w:val="center"/>
            <w:hideMark/>
          </w:tcPr>
          <w:p w14:paraId="46D43A2D" w14:textId="77777777" w:rsidR="00B91713" w:rsidRPr="003C5E66" w:rsidRDefault="00B91713" w:rsidP="00BA771A">
            <w:pPr>
              <w:keepNext/>
              <w:keepLines/>
              <w:rPr>
                <w:rFonts w:ascii="Tahoma" w:hAnsi="Tahoma" w:cs="Tahoma"/>
              </w:rPr>
            </w:pPr>
            <w:r w:rsidRPr="003C5E66">
              <w:rPr>
                <w:rFonts w:ascii="Tahoma" w:hAnsi="Tahoma" w:cs="Tahoma"/>
              </w:rPr>
              <w:t>Izvajalec:</w:t>
            </w:r>
          </w:p>
        </w:tc>
        <w:tc>
          <w:tcPr>
            <w:tcW w:w="6099" w:type="dxa"/>
            <w:tcBorders>
              <w:top w:val="single" w:sz="2" w:space="0" w:color="auto"/>
              <w:left w:val="single" w:sz="2" w:space="0" w:color="auto"/>
              <w:bottom w:val="single" w:sz="2" w:space="0" w:color="auto"/>
              <w:right w:val="single" w:sz="2" w:space="0" w:color="auto"/>
            </w:tcBorders>
          </w:tcPr>
          <w:p w14:paraId="56C8A71D" w14:textId="77777777" w:rsidR="00B91713" w:rsidRPr="003C5E66" w:rsidRDefault="00B91713" w:rsidP="00BA771A">
            <w:pPr>
              <w:keepNext/>
              <w:keepLines/>
              <w:rPr>
                <w:rFonts w:ascii="Tahoma" w:hAnsi="Tahoma" w:cs="Tahoma"/>
              </w:rPr>
            </w:pPr>
          </w:p>
        </w:tc>
      </w:tr>
      <w:tr w:rsidR="00B91713" w:rsidRPr="003C5E66" w14:paraId="04DE11C3" w14:textId="77777777" w:rsidTr="005C745E">
        <w:trPr>
          <w:trHeight w:val="423"/>
        </w:trPr>
        <w:tc>
          <w:tcPr>
            <w:tcW w:w="3546" w:type="dxa"/>
            <w:tcBorders>
              <w:top w:val="single" w:sz="2" w:space="0" w:color="auto"/>
              <w:left w:val="single" w:sz="2" w:space="0" w:color="auto"/>
              <w:bottom w:val="single" w:sz="2" w:space="0" w:color="auto"/>
              <w:right w:val="single" w:sz="2" w:space="0" w:color="auto"/>
            </w:tcBorders>
            <w:vAlign w:val="center"/>
            <w:hideMark/>
          </w:tcPr>
          <w:p w14:paraId="5F90A70B" w14:textId="77777777" w:rsidR="00B91713" w:rsidRPr="003C5E66" w:rsidRDefault="00B91713" w:rsidP="00BA771A">
            <w:pPr>
              <w:keepNext/>
              <w:keepLines/>
              <w:rPr>
                <w:rFonts w:ascii="Tahoma" w:hAnsi="Tahoma" w:cs="Tahoma"/>
              </w:rPr>
            </w:pPr>
            <w:r w:rsidRPr="003C5E66">
              <w:rPr>
                <w:rFonts w:ascii="Tahoma" w:hAnsi="Tahoma" w:cs="Tahoma"/>
              </w:rPr>
              <w:t>Kontaktna oseba investitorja:</w:t>
            </w:r>
          </w:p>
        </w:tc>
        <w:tc>
          <w:tcPr>
            <w:tcW w:w="6099" w:type="dxa"/>
            <w:tcBorders>
              <w:top w:val="single" w:sz="2" w:space="0" w:color="auto"/>
              <w:left w:val="single" w:sz="2" w:space="0" w:color="auto"/>
              <w:bottom w:val="single" w:sz="2" w:space="0" w:color="auto"/>
              <w:right w:val="single" w:sz="2" w:space="0" w:color="auto"/>
            </w:tcBorders>
          </w:tcPr>
          <w:p w14:paraId="4B653639" w14:textId="77777777" w:rsidR="00B91713" w:rsidRPr="003C5E66" w:rsidRDefault="00B91713" w:rsidP="00BA771A">
            <w:pPr>
              <w:keepNext/>
              <w:keepLines/>
              <w:rPr>
                <w:rFonts w:ascii="Tahoma" w:hAnsi="Tahoma" w:cs="Tahoma"/>
              </w:rPr>
            </w:pPr>
          </w:p>
        </w:tc>
      </w:tr>
      <w:tr w:rsidR="00B91713" w:rsidRPr="003C5E66" w14:paraId="2768417F" w14:textId="77777777" w:rsidTr="00FE38D5">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565C0C47" w14:textId="77777777" w:rsidR="00B91713" w:rsidRPr="003C5E66" w:rsidRDefault="00B91713" w:rsidP="00BA771A">
            <w:pPr>
              <w:keepNext/>
              <w:keepLines/>
              <w:rPr>
                <w:rFonts w:ascii="Tahoma" w:hAnsi="Tahoma" w:cs="Tahoma"/>
              </w:rPr>
            </w:pPr>
            <w:r w:rsidRPr="003C5E66">
              <w:rPr>
                <w:rFonts w:ascii="Tahoma" w:hAnsi="Tahoma" w:cs="Tahoma"/>
              </w:rPr>
              <w:t>Telefonska številka/elektronska pošta  investitorja:</w:t>
            </w:r>
          </w:p>
        </w:tc>
        <w:tc>
          <w:tcPr>
            <w:tcW w:w="6099" w:type="dxa"/>
            <w:tcBorders>
              <w:top w:val="single" w:sz="2" w:space="0" w:color="auto"/>
              <w:left w:val="single" w:sz="2" w:space="0" w:color="auto"/>
              <w:bottom w:val="single" w:sz="2" w:space="0" w:color="auto"/>
              <w:right w:val="single" w:sz="2" w:space="0" w:color="auto"/>
            </w:tcBorders>
          </w:tcPr>
          <w:p w14:paraId="244FE09A" w14:textId="77777777" w:rsidR="00B91713" w:rsidRPr="003C5E66" w:rsidRDefault="00B91713" w:rsidP="00BA771A">
            <w:pPr>
              <w:keepNext/>
              <w:keepLines/>
              <w:rPr>
                <w:rFonts w:ascii="Tahoma" w:hAnsi="Tahoma" w:cs="Tahoma"/>
              </w:rPr>
            </w:pPr>
          </w:p>
        </w:tc>
      </w:tr>
      <w:tr w:rsidR="00B91713" w:rsidRPr="003C5E66" w14:paraId="03C36747" w14:textId="77777777" w:rsidTr="00FE38D5">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65A57EE6" w14:textId="77777777" w:rsidR="00B91713" w:rsidRPr="003C5E66" w:rsidRDefault="00B91713" w:rsidP="00BA771A">
            <w:pPr>
              <w:keepNext/>
              <w:keepLines/>
              <w:rPr>
                <w:rFonts w:ascii="Tahoma" w:hAnsi="Tahoma" w:cs="Tahoma"/>
              </w:rPr>
            </w:pPr>
            <w:r w:rsidRPr="003C5E66">
              <w:rPr>
                <w:rFonts w:ascii="Tahoma" w:hAnsi="Tahoma" w:cs="Tahoma"/>
              </w:rPr>
              <w:t>Mesec in leto izvedbe:</w:t>
            </w:r>
          </w:p>
        </w:tc>
        <w:tc>
          <w:tcPr>
            <w:tcW w:w="6099" w:type="dxa"/>
            <w:tcBorders>
              <w:top w:val="single" w:sz="2" w:space="0" w:color="auto"/>
              <w:left w:val="single" w:sz="2" w:space="0" w:color="auto"/>
              <w:bottom w:val="single" w:sz="2" w:space="0" w:color="auto"/>
              <w:right w:val="single" w:sz="2" w:space="0" w:color="auto"/>
            </w:tcBorders>
            <w:vAlign w:val="bottom"/>
          </w:tcPr>
          <w:p w14:paraId="19022EA0" w14:textId="77777777" w:rsidR="00B91713" w:rsidRPr="003C5E66" w:rsidRDefault="00B91713" w:rsidP="00BA771A">
            <w:pPr>
              <w:keepNext/>
              <w:keepLines/>
              <w:rPr>
                <w:rFonts w:ascii="Tahoma" w:hAnsi="Tahoma" w:cs="Tahoma"/>
              </w:rPr>
            </w:pPr>
            <w:r w:rsidRPr="003C5E66">
              <w:rPr>
                <w:rFonts w:ascii="Tahoma" w:hAnsi="Tahoma" w:cs="Tahoma"/>
              </w:rPr>
              <w:t xml:space="preserve"> Od  __________________         do_________________</w:t>
            </w:r>
          </w:p>
        </w:tc>
      </w:tr>
      <w:tr w:rsidR="00B91713" w:rsidRPr="003C5E66" w14:paraId="44FA8E52" w14:textId="77777777" w:rsidTr="005C745E">
        <w:trPr>
          <w:trHeight w:val="328"/>
        </w:trPr>
        <w:tc>
          <w:tcPr>
            <w:tcW w:w="3546" w:type="dxa"/>
            <w:tcBorders>
              <w:top w:val="single" w:sz="2" w:space="0" w:color="auto"/>
              <w:left w:val="single" w:sz="2" w:space="0" w:color="auto"/>
              <w:bottom w:val="single" w:sz="2" w:space="0" w:color="auto"/>
              <w:right w:val="single" w:sz="2" w:space="0" w:color="auto"/>
            </w:tcBorders>
            <w:vAlign w:val="center"/>
            <w:hideMark/>
          </w:tcPr>
          <w:p w14:paraId="7A5DB647" w14:textId="77777777" w:rsidR="00B91713" w:rsidRPr="003C5E66" w:rsidRDefault="00B91713" w:rsidP="00BA771A">
            <w:pPr>
              <w:keepNext/>
              <w:keepLines/>
              <w:rPr>
                <w:rFonts w:ascii="Tahoma" w:hAnsi="Tahoma" w:cs="Tahoma"/>
              </w:rPr>
            </w:pPr>
            <w:r w:rsidRPr="003C5E66">
              <w:rPr>
                <w:rFonts w:ascii="Tahoma" w:hAnsi="Tahoma" w:cs="Tahoma"/>
              </w:rPr>
              <w:t>Kraj izvedbe:</w:t>
            </w:r>
          </w:p>
        </w:tc>
        <w:tc>
          <w:tcPr>
            <w:tcW w:w="6099" w:type="dxa"/>
            <w:tcBorders>
              <w:top w:val="single" w:sz="2" w:space="0" w:color="auto"/>
              <w:left w:val="single" w:sz="2" w:space="0" w:color="auto"/>
              <w:bottom w:val="single" w:sz="4" w:space="0" w:color="auto"/>
              <w:right w:val="single" w:sz="2" w:space="0" w:color="auto"/>
            </w:tcBorders>
            <w:vAlign w:val="center"/>
          </w:tcPr>
          <w:p w14:paraId="7826B76D" w14:textId="77777777" w:rsidR="00B91713" w:rsidRPr="003C5E66" w:rsidRDefault="00B91713" w:rsidP="00BA771A">
            <w:pPr>
              <w:keepNext/>
              <w:keepLines/>
              <w:rPr>
                <w:rFonts w:ascii="Tahoma" w:hAnsi="Tahoma" w:cs="Tahoma"/>
              </w:rPr>
            </w:pPr>
          </w:p>
          <w:p w14:paraId="0057D7B3" w14:textId="77777777" w:rsidR="00B91713" w:rsidRPr="003C5E66" w:rsidRDefault="00B91713" w:rsidP="00BA771A">
            <w:pPr>
              <w:keepNext/>
              <w:keepLines/>
              <w:rPr>
                <w:rFonts w:ascii="Tahoma" w:hAnsi="Tahoma" w:cs="Tahoma"/>
              </w:rPr>
            </w:pPr>
          </w:p>
        </w:tc>
      </w:tr>
      <w:tr w:rsidR="00B91713" w:rsidRPr="003C5E66" w14:paraId="00DB7DB7" w14:textId="77777777" w:rsidTr="00FE38D5">
        <w:trPr>
          <w:trHeight w:val="1190"/>
        </w:trPr>
        <w:tc>
          <w:tcPr>
            <w:tcW w:w="3546" w:type="dxa"/>
            <w:tcBorders>
              <w:top w:val="single" w:sz="2" w:space="0" w:color="auto"/>
              <w:left w:val="single" w:sz="2" w:space="0" w:color="auto"/>
              <w:right w:val="single" w:sz="2" w:space="0" w:color="auto"/>
            </w:tcBorders>
            <w:vAlign w:val="center"/>
          </w:tcPr>
          <w:p w14:paraId="5B32C4A5" w14:textId="77777777" w:rsidR="00B91713" w:rsidRPr="003C5E66" w:rsidRDefault="00262952" w:rsidP="00262952">
            <w:pPr>
              <w:keepNext/>
              <w:keepLines/>
              <w:shd w:val="clear" w:color="auto" w:fill="FFFFFF"/>
              <w:tabs>
                <w:tab w:val="left" w:pos="0"/>
              </w:tabs>
              <w:ind w:right="6"/>
              <w:jc w:val="both"/>
              <w:rPr>
                <w:rFonts w:ascii="Tahoma" w:hAnsi="Tahoma" w:cs="Tahoma"/>
              </w:rPr>
            </w:pPr>
            <w:r>
              <w:rPr>
                <w:rFonts w:ascii="Tahoma" w:hAnsi="Tahoma" w:cs="Tahoma"/>
              </w:rPr>
              <w:t>Uspešno izveden</w:t>
            </w:r>
            <w:r w:rsidR="00D76596" w:rsidRPr="003C5E66">
              <w:rPr>
                <w:rFonts w:ascii="Tahoma" w:hAnsi="Tahoma" w:cs="Tahoma"/>
              </w:rPr>
              <w:t xml:space="preserve"> in zaključen</w:t>
            </w:r>
            <w:r>
              <w:rPr>
                <w:rFonts w:ascii="Tahoma" w:hAnsi="Tahoma" w:cs="Tahoma"/>
              </w:rPr>
              <w:t xml:space="preserve"> projekt</w:t>
            </w:r>
            <w:r w:rsidR="00D76596" w:rsidRPr="003C5E66">
              <w:rPr>
                <w:rFonts w:ascii="Tahoma" w:hAnsi="Tahoma" w:cs="Tahoma"/>
              </w:rPr>
              <w:t xml:space="preserve"> </w:t>
            </w:r>
          </w:p>
        </w:tc>
        <w:tc>
          <w:tcPr>
            <w:tcW w:w="6099" w:type="dxa"/>
            <w:tcBorders>
              <w:top w:val="single" w:sz="2" w:space="0" w:color="auto"/>
              <w:left w:val="single" w:sz="2" w:space="0" w:color="auto"/>
              <w:bottom w:val="single" w:sz="2" w:space="0" w:color="auto"/>
              <w:right w:val="single" w:sz="2" w:space="0" w:color="auto"/>
            </w:tcBorders>
            <w:vAlign w:val="center"/>
          </w:tcPr>
          <w:p w14:paraId="45AEC289" w14:textId="77777777" w:rsidR="00B91713" w:rsidRPr="003C5E66" w:rsidRDefault="00B91713" w:rsidP="00BA771A">
            <w:pPr>
              <w:keepNext/>
              <w:keepLines/>
              <w:rPr>
                <w:rFonts w:ascii="Tahoma" w:hAnsi="Tahoma" w:cs="Tahoma"/>
                <w:sz w:val="12"/>
                <w:szCs w:val="12"/>
              </w:rPr>
            </w:pPr>
          </w:p>
          <w:p w14:paraId="5C69DE61" w14:textId="77777777" w:rsidR="00E012C3" w:rsidRPr="003C5E66" w:rsidRDefault="005175A3" w:rsidP="00BA771A">
            <w:pPr>
              <w:keepNext/>
              <w:keepLines/>
              <w:jc w:val="center"/>
              <w:rPr>
                <w:rFonts w:ascii="Tahoma" w:hAnsi="Tahoma" w:cs="Tahoma"/>
              </w:rPr>
            </w:pPr>
            <w:r w:rsidRPr="003C5E66">
              <w:rPr>
                <w:rFonts w:ascii="Tahoma" w:hAnsi="Tahoma" w:cs="Tahoma"/>
              </w:rPr>
              <w:t>Gradnja   /   obnova</w:t>
            </w:r>
            <w:r w:rsidR="00E012C3" w:rsidRPr="003C5E66">
              <w:rPr>
                <w:rFonts w:ascii="Tahoma" w:hAnsi="Tahoma" w:cs="Tahoma"/>
              </w:rPr>
              <w:t xml:space="preserve">  (</w:t>
            </w:r>
            <w:r w:rsidR="00E012C3" w:rsidRPr="003C5E66">
              <w:rPr>
                <w:rFonts w:ascii="Tahoma" w:hAnsi="Tahoma" w:cs="Tahoma"/>
                <w:b/>
              </w:rPr>
              <w:t>Obkroži!</w:t>
            </w:r>
            <w:r w:rsidR="00E012C3" w:rsidRPr="003C5E66">
              <w:rPr>
                <w:rFonts w:ascii="Tahoma" w:hAnsi="Tahoma" w:cs="Tahoma"/>
              </w:rPr>
              <w:t>)</w:t>
            </w:r>
          </w:p>
          <w:p w14:paraId="64851C8F" w14:textId="77777777" w:rsidR="00E012C3" w:rsidRPr="003C5E66" w:rsidRDefault="00E012C3" w:rsidP="00BA771A">
            <w:pPr>
              <w:keepNext/>
              <w:keepLines/>
              <w:jc w:val="center"/>
              <w:rPr>
                <w:rFonts w:ascii="Tahoma" w:hAnsi="Tahoma" w:cs="Tahoma"/>
                <w:sz w:val="12"/>
                <w:szCs w:val="12"/>
              </w:rPr>
            </w:pPr>
          </w:p>
          <w:p w14:paraId="61A57450" w14:textId="77777777" w:rsidR="002E6E4A" w:rsidRDefault="00E8464C" w:rsidP="002E6E4A">
            <w:pPr>
              <w:keepNext/>
              <w:keepLines/>
              <w:spacing w:line="360" w:lineRule="auto"/>
              <w:jc w:val="center"/>
              <w:rPr>
                <w:rFonts w:ascii="Tahoma" w:hAnsi="Tahoma" w:cs="Tahoma"/>
              </w:rPr>
            </w:pPr>
            <w:r w:rsidRPr="003C5E66">
              <w:rPr>
                <w:rFonts w:ascii="Tahoma" w:hAnsi="Tahoma" w:cs="Tahoma"/>
              </w:rPr>
              <w:t xml:space="preserve">javnega vodovoda iz </w:t>
            </w:r>
            <w:r w:rsidR="00C32864">
              <w:rPr>
                <w:rFonts w:ascii="Tahoma" w:hAnsi="Tahoma" w:cs="Tahoma"/>
              </w:rPr>
              <w:t>duktiln</w:t>
            </w:r>
            <w:r w:rsidR="002E6E4A">
              <w:rPr>
                <w:rFonts w:ascii="Tahoma" w:hAnsi="Tahoma" w:cs="Tahoma"/>
              </w:rPr>
              <w:t>e</w:t>
            </w:r>
            <w:r w:rsidR="00C32864">
              <w:rPr>
                <w:rFonts w:ascii="Tahoma" w:hAnsi="Tahoma" w:cs="Tahoma"/>
              </w:rPr>
              <w:t xml:space="preserve"> </w:t>
            </w:r>
            <w:r w:rsidR="002E6E4A">
              <w:rPr>
                <w:rFonts w:ascii="Tahoma" w:hAnsi="Tahoma" w:cs="Tahoma"/>
              </w:rPr>
              <w:t>litine</w:t>
            </w:r>
            <w:r w:rsidRPr="003C5E66">
              <w:rPr>
                <w:rFonts w:ascii="Tahoma" w:hAnsi="Tahoma" w:cs="Tahoma"/>
              </w:rPr>
              <w:t xml:space="preserve"> DN</w:t>
            </w:r>
            <w:r w:rsidR="00C32864">
              <w:rPr>
                <w:rFonts w:ascii="Tahoma" w:hAnsi="Tahoma" w:cs="Tahoma"/>
              </w:rPr>
              <w:t>______</w:t>
            </w:r>
            <w:r w:rsidR="002E6E4A">
              <w:rPr>
                <w:rFonts w:ascii="Tahoma" w:hAnsi="Tahoma" w:cs="Tahoma"/>
              </w:rPr>
              <w:t xml:space="preserve"> </w:t>
            </w:r>
          </w:p>
          <w:p w14:paraId="236BFD27" w14:textId="77777777" w:rsidR="00B91713" w:rsidRPr="003C5E66" w:rsidRDefault="002E6E4A" w:rsidP="002E6E4A">
            <w:pPr>
              <w:keepNext/>
              <w:keepLines/>
              <w:spacing w:line="360" w:lineRule="auto"/>
              <w:jc w:val="center"/>
              <w:rPr>
                <w:rFonts w:ascii="Tahoma" w:hAnsi="Tahoma" w:cs="Tahoma"/>
                <w:sz w:val="12"/>
                <w:szCs w:val="12"/>
              </w:rPr>
            </w:pPr>
            <w:r>
              <w:rPr>
                <w:rFonts w:ascii="Tahoma" w:hAnsi="Tahoma" w:cs="Tahoma"/>
              </w:rPr>
              <w:t xml:space="preserve">v </w:t>
            </w:r>
            <w:r w:rsidR="00E8464C" w:rsidRPr="003C5E66">
              <w:rPr>
                <w:rFonts w:ascii="Tahoma" w:hAnsi="Tahoma" w:cs="Tahoma"/>
              </w:rPr>
              <w:t>dolžini ________ m</w:t>
            </w:r>
            <w:r w:rsidR="00530474" w:rsidRPr="003C5E66">
              <w:rPr>
                <w:rFonts w:ascii="Tahoma" w:hAnsi="Tahoma" w:cs="Tahoma"/>
              </w:rPr>
              <w:t xml:space="preserve"> (</w:t>
            </w:r>
            <w:r w:rsidR="00530474" w:rsidRPr="002E6E4A">
              <w:rPr>
                <w:rFonts w:ascii="Tahoma" w:hAnsi="Tahoma" w:cs="Tahoma"/>
                <w:i/>
              </w:rPr>
              <w:t>vpiši</w:t>
            </w:r>
            <w:r w:rsidR="00530474" w:rsidRPr="003C5E66">
              <w:rPr>
                <w:rFonts w:ascii="Tahoma" w:hAnsi="Tahoma" w:cs="Tahoma"/>
              </w:rPr>
              <w:t>)</w:t>
            </w:r>
          </w:p>
        </w:tc>
      </w:tr>
      <w:tr w:rsidR="00B91713" w:rsidRPr="003C5E66" w14:paraId="3CA85EE6" w14:textId="77777777" w:rsidTr="005C745E">
        <w:trPr>
          <w:trHeight w:val="325"/>
        </w:trPr>
        <w:tc>
          <w:tcPr>
            <w:tcW w:w="3546" w:type="dxa"/>
            <w:tcBorders>
              <w:top w:val="single" w:sz="2" w:space="0" w:color="auto"/>
              <w:left w:val="single" w:sz="2" w:space="0" w:color="auto"/>
              <w:bottom w:val="single" w:sz="2" w:space="0" w:color="auto"/>
              <w:right w:val="single" w:sz="2" w:space="0" w:color="auto"/>
            </w:tcBorders>
            <w:vAlign w:val="center"/>
          </w:tcPr>
          <w:p w14:paraId="7F727FF6" w14:textId="77777777" w:rsidR="00B91713" w:rsidRPr="003C5E66" w:rsidRDefault="005C745E" w:rsidP="00BA771A">
            <w:pPr>
              <w:keepNext/>
              <w:keepLines/>
              <w:shd w:val="clear" w:color="auto" w:fill="FFFFFF"/>
              <w:tabs>
                <w:tab w:val="left" w:pos="0"/>
              </w:tabs>
              <w:ind w:right="6"/>
              <w:jc w:val="both"/>
              <w:rPr>
                <w:rFonts w:ascii="Tahoma" w:hAnsi="Tahoma" w:cs="Tahoma"/>
              </w:rPr>
            </w:pPr>
            <w:r w:rsidRPr="003C5E66">
              <w:rPr>
                <w:rFonts w:ascii="Tahoma" w:hAnsi="Tahoma" w:cs="Tahoma"/>
              </w:rPr>
              <w:t>Naziv projekta:</w:t>
            </w:r>
          </w:p>
        </w:tc>
        <w:tc>
          <w:tcPr>
            <w:tcW w:w="6099" w:type="dxa"/>
            <w:tcBorders>
              <w:top w:val="single" w:sz="2" w:space="0" w:color="auto"/>
              <w:left w:val="single" w:sz="2" w:space="0" w:color="auto"/>
              <w:bottom w:val="single" w:sz="2" w:space="0" w:color="auto"/>
              <w:right w:val="single" w:sz="2" w:space="0" w:color="auto"/>
            </w:tcBorders>
            <w:vAlign w:val="center"/>
          </w:tcPr>
          <w:p w14:paraId="66A40032" w14:textId="77777777" w:rsidR="00B91713" w:rsidRPr="003C5E66" w:rsidRDefault="00B91713" w:rsidP="00BA771A">
            <w:pPr>
              <w:keepNext/>
              <w:keepLines/>
              <w:jc w:val="center"/>
              <w:rPr>
                <w:rFonts w:ascii="Tahoma" w:hAnsi="Tahoma" w:cs="Tahoma"/>
              </w:rPr>
            </w:pPr>
          </w:p>
        </w:tc>
      </w:tr>
      <w:tr w:rsidR="005C745E" w:rsidRPr="003C5E66" w14:paraId="4E778E46" w14:textId="77777777" w:rsidTr="005C7683">
        <w:trPr>
          <w:trHeight w:val="1227"/>
        </w:trPr>
        <w:tc>
          <w:tcPr>
            <w:tcW w:w="3546" w:type="dxa"/>
            <w:tcBorders>
              <w:top w:val="single" w:sz="2" w:space="0" w:color="auto"/>
              <w:left w:val="single" w:sz="2" w:space="0" w:color="auto"/>
              <w:bottom w:val="single" w:sz="2" w:space="0" w:color="auto"/>
              <w:right w:val="single" w:sz="2" w:space="0" w:color="auto"/>
            </w:tcBorders>
            <w:vAlign w:val="center"/>
          </w:tcPr>
          <w:p w14:paraId="224D6424" w14:textId="77777777" w:rsidR="005C745E" w:rsidRPr="003C5E66" w:rsidRDefault="005C745E" w:rsidP="00BA77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tcBorders>
              <w:top w:val="single" w:sz="2" w:space="0" w:color="auto"/>
              <w:left w:val="single" w:sz="2" w:space="0" w:color="auto"/>
              <w:bottom w:val="single" w:sz="4" w:space="0" w:color="auto"/>
              <w:right w:val="single" w:sz="2" w:space="0" w:color="auto"/>
            </w:tcBorders>
            <w:vAlign w:val="center"/>
          </w:tcPr>
          <w:p w14:paraId="0E07709A" w14:textId="77777777" w:rsidR="005C745E" w:rsidRPr="003C5E66" w:rsidRDefault="005C745E" w:rsidP="00BA771A">
            <w:pPr>
              <w:keepNext/>
              <w:keepLines/>
              <w:jc w:val="center"/>
              <w:rPr>
                <w:rFonts w:ascii="Tahoma" w:hAnsi="Tahoma" w:cs="Tahoma"/>
              </w:rPr>
            </w:pPr>
          </w:p>
        </w:tc>
      </w:tr>
    </w:tbl>
    <w:p w14:paraId="5B99F476" w14:textId="77777777" w:rsidR="00B91713" w:rsidRPr="003C5E66" w:rsidRDefault="00B91713" w:rsidP="00BA771A">
      <w:pPr>
        <w:keepNext/>
        <w:keepLines/>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B91713" w:rsidRPr="003C5E66" w14:paraId="16E68A75" w14:textId="77777777" w:rsidTr="00FE38D5">
        <w:trPr>
          <w:trHeight w:val="235"/>
        </w:trPr>
        <w:tc>
          <w:tcPr>
            <w:tcW w:w="2410" w:type="dxa"/>
            <w:tcBorders>
              <w:top w:val="nil"/>
              <w:left w:val="nil"/>
              <w:bottom w:val="single" w:sz="4" w:space="0" w:color="auto"/>
              <w:right w:val="nil"/>
            </w:tcBorders>
          </w:tcPr>
          <w:p w14:paraId="3C443553" w14:textId="77777777" w:rsidR="00B91713" w:rsidRPr="003C5E66" w:rsidRDefault="00B91713" w:rsidP="00BA771A">
            <w:pPr>
              <w:keepNext/>
              <w:keepLines/>
              <w:jc w:val="both"/>
              <w:rPr>
                <w:rFonts w:ascii="Tahoma" w:hAnsi="Tahoma" w:cs="Tahoma"/>
                <w:snapToGrid w:val="0"/>
              </w:rPr>
            </w:pPr>
          </w:p>
        </w:tc>
        <w:tc>
          <w:tcPr>
            <w:tcW w:w="2693" w:type="dxa"/>
          </w:tcPr>
          <w:p w14:paraId="1FBE7E8E" w14:textId="77777777" w:rsidR="00B91713" w:rsidRPr="003C5E66" w:rsidRDefault="00B91713" w:rsidP="00BA771A">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6A09D969" w14:textId="77777777" w:rsidR="00B91713" w:rsidRPr="003C5E66" w:rsidRDefault="00B91713" w:rsidP="00BA771A">
            <w:pPr>
              <w:keepNext/>
              <w:keepLines/>
              <w:jc w:val="both"/>
              <w:rPr>
                <w:rFonts w:ascii="Tahoma" w:hAnsi="Tahoma" w:cs="Tahoma"/>
                <w:snapToGrid w:val="0"/>
                <w:sz w:val="28"/>
              </w:rPr>
            </w:pPr>
          </w:p>
        </w:tc>
      </w:tr>
      <w:tr w:rsidR="00B91713" w:rsidRPr="003C5E66" w14:paraId="64DE6169" w14:textId="77777777" w:rsidTr="00FE38D5">
        <w:trPr>
          <w:trHeight w:val="235"/>
        </w:trPr>
        <w:tc>
          <w:tcPr>
            <w:tcW w:w="2410" w:type="dxa"/>
            <w:tcBorders>
              <w:top w:val="single" w:sz="4" w:space="0" w:color="auto"/>
              <w:left w:val="nil"/>
              <w:bottom w:val="nil"/>
              <w:right w:val="nil"/>
            </w:tcBorders>
            <w:hideMark/>
          </w:tcPr>
          <w:p w14:paraId="255A60E7" w14:textId="77777777" w:rsidR="00B91713" w:rsidRPr="003C5E66" w:rsidRDefault="00B91713" w:rsidP="00BA771A">
            <w:pPr>
              <w:keepNext/>
              <w:keepLines/>
              <w:jc w:val="center"/>
              <w:rPr>
                <w:rFonts w:ascii="Tahoma" w:hAnsi="Tahoma" w:cs="Tahoma"/>
                <w:snapToGrid w:val="0"/>
              </w:rPr>
            </w:pPr>
            <w:r w:rsidRPr="003C5E66">
              <w:rPr>
                <w:rFonts w:ascii="Tahoma" w:hAnsi="Tahoma" w:cs="Tahoma"/>
                <w:snapToGrid w:val="0"/>
              </w:rPr>
              <w:t>(kraj, datum)</w:t>
            </w:r>
          </w:p>
        </w:tc>
        <w:tc>
          <w:tcPr>
            <w:tcW w:w="2693" w:type="dxa"/>
            <w:hideMark/>
          </w:tcPr>
          <w:p w14:paraId="174452D1" w14:textId="77777777" w:rsidR="00B91713" w:rsidRPr="003C5E66" w:rsidRDefault="00B91713" w:rsidP="00BA771A">
            <w:pPr>
              <w:keepNext/>
              <w:keepLines/>
              <w:jc w:val="center"/>
              <w:rPr>
                <w:rFonts w:ascii="Tahoma" w:hAnsi="Tahoma" w:cs="Tahoma"/>
                <w:snapToGrid w:val="0"/>
              </w:rPr>
            </w:pPr>
            <w:r w:rsidRPr="003C5E66">
              <w:rPr>
                <w:rFonts w:ascii="Tahoma" w:hAnsi="Tahoma" w:cs="Tahoma"/>
                <w:snapToGrid w:val="0"/>
              </w:rPr>
              <w:t>žig</w:t>
            </w:r>
          </w:p>
        </w:tc>
        <w:tc>
          <w:tcPr>
            <w:tcW w:w="4395" w:type="dxa"/>
            <w:tcBorders>
              <w:top w:val="single" w:sz="4" w:space="0" w:color="auto"/>
              <w:left w:val="nil"/>
              <w:bottom w:val="nil"/>
              <w:right w:val="nil"/>
            </w:tcBorders>
            <w:hideMark/>
          </w:tcPr>
          <w:p w14:paraId="3329C7AF" w14:textId="08053446" w:rsidR="00B91713" w:rsidRPr="003C5E66" w:rsidRDefault="00B91713" w:rsidP="009121CF">
            <w:pPr>
              <w:keepNext/>
              <w:keepLines/>
              <w:jc w:val="center"/>
              <w:rPr>
                <w:rFonts w:ascii="Tahoma" w:hAnsi="Tahoma" w:cs="Tahoma"/>
                <w:snapToGrid w:val="0"/>
              </w:rPr>
            </w:pPr>
            <w:r w:rsidRPr="003C5E66">
              <w:rPr>
                <w:rFonts w:ascii="Tahoma" w:hAnsi="Tahoma" w:cs="Tahoma"/>
                <w:snapToGrid w:val="0"/>
              </w:rPr>
              <w:t xml:space="preserve">( </w:t>
            </w:r>
            <w:r w:rsidR="00CB23D7" w:rsidRPr="003C5E66">
              <w:rPr>
                <w:rFonts w:ascii="Tahoma" w:hAnsi="Tahoma" w:cs="Tahoma"/>
                <w:snapToGrid w:val="0"/>
              </w:rPr>
              <w:t xml:space="preserve">Ime in priimek ter </w:t>
            </w:r>
            <w:r w:rsidRPr="003C5E66">
              <w:rPr>
                <w:rFonts w:ascii="Tahoma" w:hAnsi="Tahoma" w:cs="Tahoma"/>
                <w:snapToGrid w:val="0"/>
              </w:rPr>
              <w:t xml:space="preserve">podpis </w:t>
            </w:r>
            <w:r w:rsidR="009121CF">
              <w:rPr>
                <w:rFonts w:ascii="Tahoma" w:hAnsi="Tahoma" w:cs="Tahoma"/>
                <w:snapToGrid w:val="0"/>
              </w:rPr>
              <w:t>gospodarskega subjekta</w:t>
            </w:r>
            <w:r w:rsidRPr="003C5E66">
              <w:rPr>
                <w:rFonts w:ascii="Tahoma" w:hAnsi="Tahoma" w:cs="Tahoma"/>
                <w:snapToGrid w:val="0"/>
              </w:rPr>
              <w:t>)</w:t>
            </w:r>
          </w:p>
        </w:tc>
      </w:tr>
    </w:tbl>
    <w:p w14:paraId="424BD502" w14:textId="77777777" w:rsidR="00B91713" w:rsidRPr="003C5E66" w:rsidRDefault="00B91713" w:rsidP="00BA771A">
      <w:pPr>
        <w:keepNext/>
        <w:keepLines/>
        <w:rPr>
          <w:rFonts w:ascii="Tahoma" w:hAnsi="Tahoma" w:cs="Tahoma"/>
          <w:b/>
        </w:rPr>
      </w:pPr>
      <w:r w:rsidRPr="003C5E66">
        <w:rPr>
          <w:rFonts w:ascii="Tahoma" w:hAnsi="Tahoma" w:cs="Tahoma"/>
          <w:b/>
        </w:rPr>
        <w:t>______________________________________________________________________</w:t>
      </w:r>
    </w:p>
    <w:p w14:paraId="72377BB9" w14:textId="77777777" w:rsidR="00B91713" w:rsidRPr="003C5E66" w:rsidRDefault="00B91713" w:rsidP="00BA771A">
      <w:pPr>
        <w:keepNext/>
        <w:keepLines/>
        <w:jc w:val="both"/>
        <w:rPr>
          <w:rFonts w:ascii="Tahoma" w:hAnsi="Tahoma" w:cs="Tahoma"/>
          <w:b/>
        </w:rPr>
      </w:pPr>
      <w:r w:rsidRPr="003C5E66">
        <w:rPr>
          <w:rFonts w:ascii="Tahoma" w:hAnsi="Tahoma" w:cs="Tahoma"/>
          <w:b/>
        </w:rPr>
        <w:t xml:space="preserve">IZPOLNI INVESTITOR (Izdajatelj reference)!!!!! </w:t>
      </w:r>
    </w:p>
    <w:p w14:paraId="55926BC8" w14:textId="77777777" w:rsidR="00B91713" w:rsidRPr="003C5E66" w:rsidRDefault="00B91713" w:rsidP="00BA771A">
      <w:pPr>
        <w:keepNext/>
        <w:keepLines/>
        <w:jc w:val="both"/>
        <w:rPr>
          <w:rFonts w:ascii="Tahoma" w:hAnsi="Tahoma" w:cs="Tahoma"/>
        </w:rPr>
      </w:pPr>
    </w:p>
    <w:p w14:paraId="6D3DAFFF" w14:textId="3823448E" w:rsidR="00B91713" w:rsidRPr="003C5E66" w:rsidRDefault="00B91713" w:rsidP="00BA771A">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w:t>
      </w:r>
      <w:r w:rsidR="00CB23D7" w:rsidRPr="003C5E66">
        <w:rPr>
          <w:rFonts w:ascii="Tahoma" w:hAnsi="Tahoma" w:cs="Tahoma"/>
        </w:rPr>
        <w:t xml:space="preserve">javnega naročila št. </w:t>
      </w:r>
      <w:r w:rsidR="007C65D2">
        <w:rPr>
          <w:rFonts w:ascii="Tahoma" w:hAnsi="Tahoma" w:cs="Tahoma"/>
          <w:b/>
        </w:rPr>
        <w:t>VKS-103/22</w:t>
      </w:r>
      <w:r w:rsidR="00CB23D7" w:rsidRPr="003C5E66">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3C5E66">
        <w:rPr>
          <w:rFonts w:ascii="Tahoma" w:hAnsi="Tahoma" w:cs="Tahoma"/>
        </w:rPr>
        <w:t>.</w:t>
      </w:r>
    </w:p>
    <w:p w14:paraId="7295A964" w14:textId="77777777" w:rsidR="00B91713" w:rsidRPr="003C5E66" w:rsidRDefault="00B91713" w:rsidP="00BA771A">
      <w:pPr>
        <w:keepNext/>
        <w:keepLines/>
        <w:rPr>
          <w:rFonts w:ascii="Tahoma" w:hAnsi="Tahoma" w:cs="Tahoma"/>
        </w:rPr>
      </w:pPr>
    </w:p>
    <w:p w14:paraId="729066EC" w14:textId="77777777" w:rsidR="00B91713" w:rsidRPr="003C5E66" w:rsidRDefault="00B91713" w:rsidP="00BA771A">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28C966D8" w14:textId="77777777" w:rsidR="00B91713" w:rsidRPr="003C5E66" w:rsidRDefault="00B91713" w:rsidP="00BA771A">
      <w:pPr>
        <w:keepNext/>
        <w:keepLines/>
        <w:rPr>
          <w:rFonts w:ascii="Tahoma" w:hAnsi="Tahoma" w:cs="Tahoma"/>
        </w:rPr>
      </w:pPr>
    </w:p>
    <w:p w14:paraId="517B30BA" w14:textId="77777777" w:rsidR="00B91713" w:rsidRPr="003C5E66" w:rsidRDefault="00B91713" w:rsidP="00BA771A">
      <w:pPr>
        <w:keepNext/>
        <w:keepLines/>
        <w:rPr>
          <w:rFonts w:ascii="Tahoma" w:hAnsi="Tahoma" w:cs="Tahoma"/>
        </w:rPr>
      </w:pPr>
      <w:r w:rsidRPr="003C5E66">
        <w:rPr>
          <w:rFonts w:ascii="Tahoma" w:hAnsi="Tahoma" w:cs="Tahoma"/>
        </w:rPr>
        <w:t>Izdajatelj reference</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11F4D0DE" w14:textId="77777777" w:rsidTr="000C7AEC">
        <w:trPr>
          <w:trHeight w:val="235"/>
        </w:trPr>
        <w:tc>
          <w:tcPr>
            <w:tcW w:w="3430" w:type="dxa"/>
            <w:tcBorders>
              <w:bottom w:val="single" w:sz="4" w:space="0" w:color="auto"/>
            </w:tcBorders>
          </w:tcPr>
          <w:p w14:paraId="33C09435" w14:textId="77777777" w:rsidR="009121CF" w:rsidRPr="00CE1BAD" w:rsidRDefault="009121CF" w:rsidP="000C7AEC">
            <w:pPr>
              <w:keepNext/>
              <w:keepLines/>
              <w:jc w:val="both"/>
              <w:rPr>
                <w:rFonts w:ascii="Tahoma" w:hAnsi="Tahoma" w:cs="Tahoma"/>
                <w:snapToGrid w:val="0"/>
                <w:color w:val="000000"/>
              </w:rPr>
            </w:pPr>
          </w:p>
        </w:tc>
        <w:tc>
          <w:tcPr>
            <w:tcW w:w="2574" w:type="dxa"/>
          </w:tcPr>
          <w:p w14:paraId="7E028413"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4191D067"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5F87E21F" w14:textId="77777777" w:rsidTr="000C7AEC">
        <w:trPr>
          <w:trHeight w:val="235"/>
        </w:trPr>
        <w:tc>
          <w:tcPr>
            <w:tcW w:w="3430" w:type="dxa"/>
            <w:tcBorders>
              <w:top w:val="single" w:sz="4" w:space="0" w:color="auto"/>
            </w:tcBorders>
          </w:tcPr>
          <w:p w14:paraId="77FD9921"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6E887F0"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1B3F341"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23B313CC" w14:textId="77777777" w:rsidR="00B91713" w:rsidRPr="003C5E66" w:rsidRDefault="00B91713" w:rsidP="00BA771A">
      <w:pPr>
        <w:keepNext/>
        <w:keepLines/>
        <w:rPr>
          <w:rFonts w:ascii="Tahoma" w:hAnsi="Tahoma" w:cs="Tahoma"/>
        </w:rPr>
      </w:pPr>
    </w:p>
    <w:p w14:paraId="280B34FB" w14:textId="77777777" w:rsidR="00B91713" w:rsidRPr="003C5E66" w:rsidRDefault="00B91713" w:rsidP="00BA771A">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0FC39AE" w14:textId="77777777" w:rsidR="00801AFA" w:rsidRPr="003C5E66" w:rsidRDefault="00801AFA" w:rsidP="00BA771A">
      <w:pPr>
        <w:keepNext/>
        <w:keepLines/>
        <w:rPr>
          <w:rFonts w:ascii="Tahoma" w:hAnsi="Tahoma" w:cs="Tahoma"/>
        </w:rPr>
      </w:pPr>
    </w:p>
    <w:p w14:paraId="773DA066" w14:textId="77777777" w:rsidR="00CB23D7" w:rsidRPr="003C5E66" w:rsidRDefault="00CB23D7" w:rsidP="00BA771A">
      <w:pPr>
        <w:keepNext/>
        <w:keepLines/>
        <w:rPr>
          <w:rFonts w:ascii="Tahoma" w:hAnsi="Tahoma" w:cs="Tahoma"/>
        </w:rPr>
      </w:pPr>
    </w:p>
    <w:p w14:paraId="123F613E" w14:textId="06D6B9E8" w:rsidR="00CB23D7" w:rsidRDefault="00CB23D7" w:rsidP="00BA771A">
      <w:pPr>
        <w:keepNext/>
        <w:keepLines/>
        <w:rPr>
          <w:rFonts w:ascii="Tahoma" w:hAnsi="Tahoma" w:cs="Tahoma"/>
        </w:rPr>
      </w:pPr>
    </w:p>
    <w:p w14:paraId="76A6BAB1" w14:textId="428CB32A" w:rsidR="008173E4" w:rsidRDefault="008173E4" w:rsidP="00BA771A">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8173E4" w:rsidRPr="003C5E66" w14:paraId="5D0B335C" w14:textId="77777777" w:rsidTr="000C7AEC">
        <w:tc>
          <w:tcPr>
            <w:tcW w:w="8217" w:type="dxa"/>
            <w:tcBorders>
              <w:top w:val="single" w:sz="4" w:space="0" w:color="auto"/>
              <w:left w:val="single" w:sz="4" w:space="0" w:color="auto"/>
              <w:bottom w:val="single" w:sz="4" w:space="0" w:color="auto"/>
              <w:right w:val="single" w:sz="4" w:space="0" w:color="808080"/>
            </w:tcBorders>
          </w:tcPr>
          <w:p w14:paraId="38D77B71" w14:textId="77777777" w:rsidR="008173E4" w:rsidRPr="003C5E66" w:rsidRDefault="008173E4" w:rsidP="000C7AEC">
            <w:pPr>
              <w:keepNext/>
              <w:keepLines/>
              <w:jc w:val="both"/>
              <w:rPr>
                <w:rFonts w:ascii="Tahoma" w:hAnsi="Tahoma" w:cs="Tahoma"/>
              </w:rPr>
            </w:pPr>
            <w:r w:rsidRPr="003C5E66">
              <w:rPr>
                <w:rFonts w:ascii="Tahoma" w:hAnsi="Tahoma" w:cs="Tahoma"/>
              </w:rPr>
              <w:lastRenderedPageBreak/>
              <w:t xml:space="preserve">POTRDITEV REFERENC S STRANI POSAMEZNIH NAROČNIKOV – Vodja </w:t>
            </w:r>
            <w:r>
              <w:rPr>
                <w:rFonts w:ascii="Tahoma" w:hAnsi="Tahoma" w:cs="Tahoma"/>
              </w:rPr>
              <w:t>gradnje</w:t>
            </w:r>
            <w:r w:rsidRPr="003C5E66">
              <w:rPr>
                <w:rFonts w:ascii="Tahoma" w:hAnsi="Tahoma" w:cs="Tahoma"/>
              </w:rPr>
              <w:t xml:space="preserve"> </w:t>
            </w:r>
            <w:r>
              <w:rPr>
                <w:rFonts w:ascii="Tahoma" w:hAnsi="Tahoma" w:cs="Tahoma"/>
              </w:rPr>
              <w:t>–</w:t>
            </w:r>
            <w:r w:rsidRPr="003C5E66">
              <w:rPr>
                <w:rFonts w:ascii="Tahoma" w:hAnsi="Tahoma" w:cs="Tahoma"/>
              </w:rPr>
              <w:t xml:space="preserve"> </w:t>
            </w:r>
            <w:r>
              <w:rPr>
                <w:rFonts w:ascii="Tahoma" w:hAnsi="Tahoma" w:cs="Tahoma"/>
              </w:rPr>
              <w:t>javna kanalizacija</w:t>
            </w:r>
          </w:p>
        </w:tc>
        <w:tc>
          <w:tcPr>
            <w:tcW w:w="1503" w:type="dxa"/>
            <w:tcBorders>
              <w:top w:val="single" w:sz="4" w:space="0" w:color="auto"/>
              <w:left w:val="single" w:sz="4" w:space="0" w:color="808080"/>
              <w:bottom w:val="single" w:sz="4" w:space="0" w:color="auto"/>
              <w:right w:val="single" w:sz="4" w:space="0" w:color="auto"/>
            </w:tcBorders>
            <w:hideMark/>
          </w:tcPr>
          <w:p w14:paraId="3DA77A4A" w14:textId="562B71C7" w:rsidR="008173E4" w:rsidRPr="003C5E66" w:rsidRDefault="008173E4" w:rsidP="008173E4">
            <w:pPr>
              <w:keepNext/>
              <w:keepLines/>
              <w:rPr>
                <w:rFonts w:ascii="Tahoma" w:hAnsi="Tahoma" w:cs="Tahoma"/>
                <w:b/>
                <w:i/>
              </w:rPr>
            </w:pPr>
            <w:r w:rsidRPr="003C5E66">
              <w:rPr>
                <w:rFonts w:ascii="Tahoma" w:hAnsi="Tahoma" w:cs="Tahoma"/>
                <w:b/>
                <w:i/>
              </w:rPr>
              <w:t>Priloga 6/</w:t>
            </w:r>
            <w:r>
              <w:rPr>
                <w:rFonts w:ascii="Tahoma" w:hAnsi="Tahoma" w:cs="Tahoma"/>
                <w:b/>
                <w:i/>
              </w:rPr>
              <w:t>1</w:t>
            </w:r>
          </w:p>
        </w:tc>
      </w:tr>
    </w:tbl>
    <w:p w14:paraId="11BE3F65" w14:textId="77777777" w:rsidR="008173E4" w:rsidRPr="003C5E66" w:rsidRDefault="008173E4" w:rsidP="008173E4">
      <w:pPr>
        <w:keepNext/>
        <w:keepLines/>
        <w:tabs>
          <w:tab w:val="left" w:pos="993"/>
        </w:tabs>
        <w:ind w:left="993" w:hanging="993"/>
        <w:rPr>
          <w:rFonts w:ascii="Tahoma" w:hAnsi="Tahoma" w:cs="Tahoma"/>
          <w:b/>
        </w:rPr>
      </w:pPr>
      <w:r w:rsidRPr="003C5E66">
        <w:rPr>
          <w:rFonts w:ascii="Tahoma" w:hAnsi="Tahoma" w:cs="Tahoma"/>
          <w:b/>
        </w:rPr>
        <w:t>IZPOLNI PONUDNIK!!!!!!</w:t>
      </w:r>
    </w:p>
    <w:p w14:paraId="4A92B98B" w14:textId="77777777" w:rsidR="008173E4" w:rsidRPr="003C5E66" w:rsidRDefault="008173E4" w:rsidP="008173E4">
      <w:pPr>
        <w:keepNext/>
        <w:keepLines/>
        <w:rPr>
          <w:rFonts w:ascii="Tahoma" w:hAnsi="Tahoma" w:cs="Tahoma"/>
          <w:sz w:val="18"/>
        </w:rPr>
      </w:pPr>
    </w:p>
    <w:p w14:paraId="79E4D7A5" w14:textId="77777777" w:rsidR="008173E4" w:rsidRPr="003C5E66" w:rsidRDefault="008173E4" w:rsidP="008173E4">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5B31C016" w14:textId="77777777" w:rsidR="008173E4" w:rsidRPr="003C5E66" w:rsidRDefault="008173E4" w:rsidP="008173E4">
      <w:pPr>
        <w:keepNext/>
        <w:keepLines/>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6099"/>
      </w:tblGrid>
      <w:tr w:rsidR="008173E4" w:rsidRPr="003C5E66" w14:paraId="0FF16EB3"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EA3029B" w14:textId="77777777" w:rsidR="008173E4" w:rsidRPr="003C5E66" w:rsidRDefault="008173E4" w:rsidP="000C7AEC">
            <w:pPr>
              <w:keepNext/>
              <w:keepLines/>
              <w:rPr>
                <w:rFonts w:ascii="Tahoma" w:hAnsi="Tahoma" w:cs="Tahoma"/>
              </w:rPr>
            </w:pPr>
            <w:r w:rsidRPr="003C5E66">
              <w:rPr>
                <w:rFonts w:ascii="Tahoma" w:hAnsi="Tahoma" w:cs="Tahoma"/>
              </w:rPr>
              <w:t>Investitor del (naročnik oz. plačnik):</w:t>
            </w:r>
          </w:p>
        </w:tc>
        <w:tc>
          <w:tcPr>
            <w:tcW w:w="6099" w:type="dxa"/>
            <w:tcBorders>
              <w:top w:val="single" w:sz="2" w:space="0" w:color="auto"/>
              <w:left w:val="single" w:sz="2" w:space="0" w:color="auto"/>
              <w:bottom w:val="single" w:sz="2" w:space="0" w:color="auto"/>
              <w:right w:val="single" w:sz="2" w:space="0" w:color="auto"/>
            </w:tcBorders>
          </w:tcPr>
          <w:p w14:paraId="6EA7BC63" w14:textId="77777777" w:rsidR="008173E4" w:rsidRPr="003C5E66" w:rsidRDefault="008173E4" w:rsidP="000C7AEC">
            <w:pPr>
              <w:keepNext/>
              <w:keepLines/>
              <w:rPr>
                <w:rFonts w:ascii="Tahoma" w:hAnsi="Tahoma" w:cs="Tahoma"/>
              </w:rPr>
            </w:pPr>
          </w:p>
          <w:p w14:paraId="33F31821" w14:textId="77777777" w:rsidR="008173E4" w:rsidRPr="003C5E66" w:rsidRDefault="008173E4" w:rsidP="000C7AEC">
            <w:pPr>
              <w:keepNext/>
              <w:keepLines/>
              <w:rPr>
                <w:rFonts w:ascii="Tahoma" w:hAnsi="Tahoma" w:cs="Tahoma"/>
              </w:rPr>
            </w:pPr>
          </w:p>
        </w:tc>
      </w:tr>
      <w:tr w:rsidR="008173E4" w:rsidRPr="003C5E66" w14:paraId="47DDFCB8"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3C309228" w14:textId="23C6C8B6" w:rsidR="008173E4" w:rsidRPr="003C5E66" w:rsidRDefault="008173E4" w:rsidP="000C7AEC">
            <w:pPr>
              <w:keepNext/>
              <w:keepLines/>
              <w:rPr>
                <w:rFonts w:ascii="Tahoma" w:hAnsi="Tahoma" w:cs="Tahoma"/>
              </w:rPr>
            </w:pPr>
            <w:r w:rsidRPr="003C5E66">
              <w:rPr>
                <w:rFonts w:ascii="Tahoma" w:hAnsi="Tahoma" w:cs="Tahoma"/>
              </w:rPr>
              <w:t>Naslov</w:t>
            </w:r>
            <w:r w:rsidR="00037DDD">
              <w:rPr>
                <w:rFonts w:ascii="Tahoma" w:hAnsi="Tahoma" w:cs="Tahoma"/>
              </w:rPr>
              <w:t xml:space="preserve"> </w:t>
            </w:r>
            <w:r w:rsidR="00037DDD">
              <w:rPr>
                <w:rFonts w:ascii="Tahoma" w:hAnsi="Tahoma" w:cs="Tahoma"/>
                <w:sz w:val="18"/>
                <w:szCs w:val="18"/>
              </w:rPr>
              <w:t>(sedež)</w:t>
            </w:r>
            <w:r w:rsidRPr="003C5E66">
              <w:rPr>
                <w:rFonts w:ascii="Tahoma" w:hAnsi="Tahoma" w:cs="Tahoma"/>
              </w:rPr>
              <w:t>:</w:t>
            </w:r>
          </w:p>
        </w:tc>
        <w:tc>
          <w:tcPr>
            <w:tcW w:w="6099" w:type="dxa"/>
            <w:tcBorders>
              <w:top w:val="single" w:sz="2" w:space="0" w:color="auto"/>
              <w:left w:val="single" w:sz="2" w:space="0" w:color="auto"/>
              <w:bottom w:val="single" w:sz="2" w:space="0" w:color="auto"/>
              <w:right w:val="single" w:sz="2" w:space="0" w:color="auto"/>
            </w:tcBorders>
          </w:tcPr>
          <w:p w14:paraId="2E63ED29" w14:textId="77777777" w:rsidR="008173E4" w:rsidRPr="003C5E66" w:rsidRDefault="008173E4" w:rsidP="000C7AEC">
            <w:pPr>
              <w:keepNext/>
              <w:keepLines/>
              <w:rPr>
                <w:rFonts w:ascii="Tahoma" w:hAnsi="Tahoma" w:cs="Tahoma"/>
              </w:rPr>
            </w:pPr>
          </w:p>
          <w:p w14:paraId="4A8E158F" w14:textId="77777777" w:rsidR="008173E4" w:rsidRPr="003C5E66" w:rsidRDefault="008173E4" w:rsidP="000C7AEC">
            <w:pPr>
              <w:keepNext/>
              <w:keepLines/>
              <w:rPr>
                <w:rFonts w:ascii="Tahoma" w:hAnsi="Tahoma" w:cs="Tahoma"/>
              </w:rPr>
            </w:pPr>
          </w:p>
        </w:tc>
      </w:tr>
      <w:tr w:rsidR="008173E4" w:rsidRPr="003C5E66" w14:paraId="41965BD7"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tcPr>
          <w:p w14:paraId="148A4843" w14:textId="05843BF8" w:rsidR="008173E4" w:rsidRPr="003C5E66" w:rsidRDefault="008173E4" w:rsidP="000C7AEC">
            <w:pPr>
              <w:keepNext/>
              <w:keepLines/>
              <w:rPr>
                <w:rFonts w:ascii="Tahoma" w:hAnsi="Tahoma" w:cs="Tahoma"/>
              </w:rPr>
            </w:pPr>
            <w:r>
              <w:rPr>
                <w:rFonts w:ascii="Tahoma" w:hAnsi="Tahoma" w:cs="Tahoma"/>
              </w:rPr>
              <w:t>Izvajalec del:</w:t>
            </w:r>
          </w:p>
        </w:tc>
        <w:tc>
          <w:tcPr>
            <w:tcW w:w="6099" w:type="dxa"/>
            <w:tcBorders>
              <w:top w:val="single" w:sz="2" w:space="0" w:color="auto"/>
              <w:left w:val="single" w:sz="2" w:space="0" w:color="auto"/>
              <w:bottom w:val="single" w:sz="2" w:space="0" w:color="auto"/>
              <w:right w:val="single" w:sz="2" w:space="0" w:color="auto"/>
            </w:tcBorders>
          </w:tcPr>
          <w:p w14:paraId="1802E19F" w14:textId="77777777" w:rsidR="008173E4" w:rsidRPr="003C5E66" w:rsidRDefault="008173E4" w:rsidP="000C7AEC">
            <w:pPr>
              <w:keepNext/>
              <w:keepLines/>
              <w:rPr>
                <w:rFonts w:ascii="Tahoma" w:hAnsi="Tahoma" w:cs="Tahoma"/>
              </w:rPr>
            </w:pPr>
          </w:p>
        </w:tc>
      </w:tr>
      <w:tr w:rsidR="008173E4" w:rsidRPr="003C5E66" w14:paraId="5F29ED7B" w14:textId="77777777" w:rsidTr="000C7AEC">
        <w:trPr>
          <w:trHeight w:val="404"/>
        </w:trPr>
        <w:tc>
          <w:tcPr>
            <w:tcW w:w="3546" w:type="dxa"/>
            <w:tcBorders>
              <w:top w:val="single" w:sz="2" w:space="0" w:color="auto"/>
              <w:left w:val="single" w:sz="2" w:space="0" w:color="auto"/>
              <w:bottom w:val="single" w:sz="2" w:space="0" w:color="auto"/>
              <w:right w:val="single" w:sz="2" w:space="0" w:color="auto"/>
            </w:tcBorders>
            <w:vAlign w:val="center"/>
            <w:hideMark/>
          </w:tcPr>
          <w:p w14:paraId="2A34FCA8" w14:textId="77777777" w:rsidR="008173E4" w:rsidRPr="003C5E66" w:rsidRDefault="008173E4" w:rsidP="000C7AEC">
            <w:pPr>
              <w:keepNext/>
              <w:keepLines/>
              <w:rPr>
                <w:rFonts w:ascii="Tahoma" w:hAnsi="Tahoma" w:cs="Tahoma"/>
              </w:rPr>
            </w:pPr>
            <w:r w:rsidRPr="003C5E66">
              <w:rPr>
                <w:rFonts w:ascii="Tahoma" w:hAnsi="Tahoma" w:cs="Tahoma"/>
              </w:rPr>
              <w:t xml:space="preserve">Vodja </w:t>
            </w:r>
            <w:r>
              <w:rPr>
                <w:rFonts w:ascii="Tahoma" w:hAnsi="Tahoma" w:cs="Tahoma"/>
              </w:rPr>
              <w:t>gradnje</w:t>
            </w:r>
            <w:r w:rsidRPr="003C5E66">
              <w:rPr>
                <w:rFonts w:ascii="Tahoma" w:hAnsi="Tahoma" w:cs="Tahoma"/>
              </w:rPr>
              <w:t xml:space="preserve"> (ime in priimek):</w:t>
            </w:r>
          </w:p>
        </w:tc>
        <w:tc>
          <w:tcPr>
            <w:tcW w:w="6099" w:type="dxa"/>
            <w:tcBorders>
              <w:top w:val="single" w:sz="2" w:space="0" w:color="auto"/>
              <w:left w:val="single" w:sz="2" w:space="0" w:color="auto"/>
              <w:bottom w:val="single" w:sz="2" w:space="0" w:color="auto"/>
              <w:right w:val="single" w:sz="2" w:space="0" w:color="auto"/>
            </w:tcBorders>
          </w:tcPr>
          <w:p w14:paraId="4DCD7C64" w14:textId="77777777" w:rsidR="008173E4" w:rsidRPr="003C5E66" w:rsidRDefault="008173E4" w:rsidP="000C7AEC">
            <w:pPr>
              <w:keepNext/>
              <w:keepLines/>
              <w:rPr>
                <w:rFonts w:ascii="Tahoma" w:hAnsi="Tahoma" w:cs="Tahoma"/>
              </w:rPr>
            </w:pPr>
          </w:p>
        </w:tc>
      </w:tr>
      <w:tr w:rsidR="008173E4" w:rsidRPr="003C5E66" w14:paraId="4A248D0F" w14:textId="77777777" w:rsidTr="000C7AEC">
        <w:trPr>
          <w:trHeight w:val="410"/>
        </w:trPr>
        <w:tc>
          <w:tcPr>
            <w:tcW w:w="3546" w:type="dxa"/>
            <w:tcBorders>
              <w:top w:val="single" w:sz="2" w:space="0" w:color="auto"/>
              <w:left w:val="single" w:sz="2" w:space="0" w:color="auto"/>
              <w:bottom w:val="single" w:sz="2" w:space="0" w:color="auto"/>
              <w:right w:val="single" w:sz="2" w:space="0" w:color="auto"/>
            </w:tcBorders>
            <w:vAlign w:val="center"/>
            <w:hideMark/>
          </w:tcPr>
          <w:p w14:paraId="668869C3" w14:textId="77777777" w:rsidR="008173E4" w:rsidRPr="003C5E66" w:rsidRDefault="008173E4" w:rsidP="000C7AEC">
            <w:pPr>
              <w:keepNext/>
              <w:keepLines/>
              <w:rPr>
                <w:rFonts w:ascii="Tahoma" w:hAnsi="Tahoma" w:cs="Tahoma"/>
              </w:rPr>
            </w:pPr>
            <w:r w:rsidRPr="003C5E66">
              <w:rPr>
                <w:rFonts w:ascii="Tahoma" w:hAnsi="Tahoma" w:cs="Tahoma"/>
              </w:rPr>
              <w:t>Kontaktna oseba investitorja:</w:t>
            </w:r>
          </w:p>
        </w:tc>
        <w:tc>
          <w:tcPr>
            <w:tcW w:w="6099" w:type="dxa"/>
            <w:tcBorders>
              <w:top w:val="single" w:sz="2" w:space="0" w:color="auto"/>
              <w:left w:val="single" w:sz="2" w:space="0" w:color="auto"/>
              <w:bottom w:val="single" w:sz="2" w:space="0" w:color="auto"/>
              <w:right w:val="single" w:sz="2" w:space="0" w:color="auto"/>
            </w:tcBorders>
          </w:tcPr>
          <w:p w14:paraId="1A4E5521" w14:textId="77777777" w:rsidR="008173E4" w:rsidRPr="003C5E66" w:rsidRDefault="008173E4" w:rsidP="000C7AEC">
            <w:pPr>
              <w:keepNext/>
              <w:keepLines/>
              <w:rPr>
                <w:rFonts w:ascii="Tahoma" w:hAnsi="Tahoma" w:cs="Tahoma"/>
              </w:rPr>
            </w:pPr>
          </w:p>
        </w:tc>
      </w:tr>
      <w:tr w:rsidR="008173E4" w:rsidRPr="003C5E66" w14:paraId="5C4165D7" w14:textId="77777777" w:rsidTr="000C7AEC">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77444985" w14:textId="77777777" w:rsidR="008173E4" w:rsidRPr="003C5E66" w:rsidRDefault="008173E4" w:rsidP="000C7AEC">
            <w:pPr>
              <w:keepNext/>
              <w:keepLines/>
              <w:rPr>
                <w:rFonts w:ascii="Tahoma" w:hAnsi="Tahoma" w:cs="Tahoma"/>
              </w:rPr>
            </w:pPr>
            <w:r w:rsidRPr="003C5E66">
              <w:rPr>
                <w:rFonts w:ascii="Tahoma" w:hAnsi="Tahoma" w:cs="Tahoma"/>
              </w:rPr>
              <w:t>Telefonska številka/elektronska pošta  investitorja:</w:t>
            </w:r>
          </w:p>
        </w:tc>
        <w:tc>
          <w:tcPr>
            <w:tcW w:w="6099" w:type="dxa"/>
            <w:tcBorders>
              <w:top w:val="single" w:sz="2" w:space="0" w:color="auto"/>
              <w:left w:val="single" w:sz="2" w:space="0" w:color="auto"/>
              <w:bottom w:val="single" w:sz="2" w:space="0" w:color="auto"/>
              <w:right w:val="single" w:sz="2" w:space="0" w:color="auto"/>
            </w:tcBorders>
          </w:tcPr>
          <w:p w14:paraId="11C561B0" w14:textId="77777777" w:rsidR="008173E4" w:rsidRPr="003C5E66" w:rsidRDefault="008173E4" w:rsidP="000C7AEC">
            <w:pPr>
              <w:keepNext/>
              <w:keepLines/>
              <w:rPr>
                <w:rFonts w:ascii="Tahoma" w:hAnsi="Tahoma" w:cs="Tahoma"/>
              </w:rPr>
            </w:pPr>
          </w:p>
        </w:tc>
      </w:tr>
      <w:tr w:rsidR="008173E4" w:rsidRPr="003C5E66" w14:paraId="18E637AA"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53ECDF31" w14:textId="77777777" w:rsidR="008173E4" w:rsidRPr="003C5E66" w:rsidRDefault="008173E4" w:rsidP="000C7AEC">
            <w:pPr>
              <w:keepNext/>
              <w:keepLines/>
              <w:rPr>
                <w:rFonts w:ascii="Tahoma" w:hAnsi="Tahoma" w:cs="Tahoma"/>
              </w:rPr>
            </w:pPr>
            <w:r w:rsidRPr="003C5E66">
              <w:rPr>
                <w:rFonts w:ascii="Tahoma" w:hAnsi="Tahoma" w:cs="Tahoma"/>
              </w:rPr>
              <w:t>Mesec in leto izvedbe:</w:t>
            </w:r>
          </w:p>
        </w:tc>
        <w:tc>
          <w:tcPr>
            <w:tcW w:w="6099" w:type="dxa"/>
            <w:tcBorders>
              <w:top w:val="single" w:sz="2" w:space="0" w:color="auto"/>
              <w:left w:val="single" w:sz="2" w:space="0" w:color="auto"/>
              <w:bottom w:val="single" w:sz="2" w:space="0" w:color="auto"/>
              <w:right w:val="single" w:sz="2" w:space="0" w:color="auto"/>
            </w:tcBorders>
            <w:vAlign w:val="bottom"/>
          </w:tcPr>
          <w:p w14:paraId="413B3ED5" w14:textId="77777777" w:rsidR="008173E4" w:rsidRPr="003C5E66" w:rsidRDefault="008173E4" w:rsidP="000C7AEC">
            <w:pPr>
              <w:keepNext/>
              <w:keepLines/>
              <w:rPr>
                <w:rFonts w:ascii="Tahoma" w:hAnsi="Tahoma" w:cs="Tahoma"/>
              </w:rPr>
            </w:pPr>
            <w:r w:rsidRPr="003C5E66">
              <w:rPr>
                <w:rFonts w:ascii="Tahoma" w:hAnsi="Tahoma" w:cs="Tahoma"/>
              </w:rPr>
              <w:t xml:space="preserve"> Od  __________________         do_________________</w:t>
            </w:r>
          </w:p>
        </w:tc>
      </w:tr>
      <w:tr w:rsidR="008173E4" w:rsidRPr="003C5E66" w14:paraId="1D9FAC1C" w14:textId="77777777" w:rsidTr="000C7AEC">
        <w:trPr>
          <w:trHeight w:val="258"/>
        </w:trPr>
        <w:tc>
          <w:tcPr>
            <w:tcW w:w="3546" w:type="dxa"/>
            <w:tcBorders>
              <w:top w:val="single" w:sz="2" w:space="0" w:color="auto"/>
              <w:left w:val="single" w:sz="2" w:space="0" w:color="auto"/>
              <w:bottom w:val="single" w:sz="2" w:space="0" w:color="auto"/>
              <w:right w:val="single" w:sz="2" w:space="0" w:color="auto"/>
            </w:tcBorders>
            <w:vAlign w:val="center"/>
            <w:hideMark/>
          </w:tcPr>
          <w:p w14:paraId="52F236C5" w14:textId="77777777" w:rsidR="008173E4" w:rsidRPr="003C5E66" w:rsidRDefault="008173E4" w:rsidP="000C7AEC">
            <w:pPr>
              <w:keepNext/>
              <w:keepLines/>
              <w:rPr>
                <w:rFonts w:ascii="Tahoma" w:hAnsi="Tahoma" w:cs="Tahoma"/>
              </w:rPr>
            </w:pPr>
            <w:r w:rsidRPr="003C5E66">
              <w:rPr>
                <w:rFonts w:ascii="Tahoma" w:hAnsi="Tahoma" w:cs="Tahoma"/>
              </w:rPr>
              <w:t>Kraj izvedbe:</w:t>
            </w:r>
          </w:p>
        </w:tc>
        <w:tc>
          <w:tcPr>
            <w:tcW w:w="6099" w:type="dxa"/>
            <w:tcBorders>
              <w:top w:val="single" w:sz="2" w:space="0" w:color="auto"/>
              <w:left w:val="single" w:sz="2" w:space="0" w:color="auto"/>
              <w:bottom w:val="single" w:sz="4" w:space="0" w:color="auto"/>
              <w:right w:val="single" w:sz="2" w:space="0" w:color="auto"/>
            </w:tcBorders>
            <w:vAlign w:val="center"/>
          </w:tcPr>
          <w:p w14:paraId="312BFE61" w14:textId="77777777" w:rsidR="008173E4" w:rsidRPr="003C5E66" w:rsidRDefault="008173E4" w:rsidP="000C7AEC">
            <w:pPr>
              <w:keepNext/>
              <w:keepLines/>
              <w:rPr>
                <w:rFonts w:ascii="Tahoma" w:hAnsi="Tahoma" w:cs="Tahoma"/>
              </w:rPr>
            </w:pPr>
          </w:p>
          <w:p w14:paraId="7FCAAEC5" w14:textId="77777777" w:rsidR="008173E4" w:rsidRPr="003C5E66" w:rsidRDefault="008173E4" w:rsidP="000C7AEC">
            <w:pPr>
              <w:keepNext/>
              <w:keepLines/>
              <w:rPr>
                <w:rFonts w:ascii="Tahoma" w:hAnsi="Tahoma" w:cs="Tahoma"/>
              </w:rPr>
            </w:pPr>
          </w:p>
        </w:tc>
      </w:tr>
      <w:tr w:rsidR="008173E4" w:rsidRPr="003C5E66" w14:paraId="65777DE7" w14:textId="77777777" w:rsidTr="000C7AEC">
        <w:trPr>
          <w:trHeight w:val="593"/>
        </w:trPr>
        <w:tc>
          <w:tcPr>
            <w:tcW w:w="3546" w:type="dxa"/>
            <w:vMerge w:val="restart"/>
            <w:tcBorders>
              <w:top w:val="single" w:sz="2" w:space="0" w:color="auto"/>
              <w:left w:val="single" w:sz="2" w:space="0" w:color="auto"/>
              <w:right w:val="single" w:sz="2" w:space="0" w:color="auto"/>
            </w:tcBorders>
            <w:vAlign w:val="center"/>
          </w:tcPr>
          <w:p w14:paraId="119A816C" w14:textId="07EAAE7F" w:rsidR="008173E4" w:rsidRPr="003C5E66" w:rsidRDefault="008173E4" w:rsidP="008173E4">
            <w:pPr>
              <w:keepNext/>
              <w:keepLines/>
              <w:shd w:val="clear" w:color="auto" w:fill="FFFFFF"/>
              <w:tabs>
                <w:tab w:val="left" w:pos="0"/>
              </w:tabs>
              <w:ind w:right="6"/>
              <w:jc w:val="both"/>
              <w:rPr>
                <w:rFonts w:ascii="Tahoma" w:hAnsi="Tahoma" w:cs="Tahoma"/>
              </w:rPr>
            </w:pPr>
            <w:r w:rsidRPr="003C5E66">
              <w:rPr>
                <w:rFonts w:ascii="Tahoma" w:hAnsi="Tahoma" w:cs="Tahoma"/>
              </w:rPr>
              <w:t>Uspešno izveden</w:t>
            </w:r>
            <w:r>
              <w:rPr>
                <w:rFonts w:ascii="Tahoma" w:hAnsi="Tahoma" w:cs="Tahoma"/>
              </w:rPr>
              <w:t xml:space="preserve"> in zaključen</w:t>
            </w:r>
            <w:r w:rsidRPr="003C5E66">
              <w:rPr>
                <w:rFonts w:ascii="Tahoma" w:hAnsi="Tahoma" w:cs="Tahoma"/>
              </w:rPr>
              <w:t xml:space="preserve"> </w:t>
            </w:r>
            <w:r>
              <w:rPr>
                <w:rFonts w:ascii="Tahoma" w:hAnsi="Tahoma" w:cs="Tahoma"/>
              </w:rPr>
              <w:t>projekt:</w:t>
            </w:r>
          </w:p>
        </w:tc>
        <w:tc>
          <w:tcPr>
            <w:tcW w:w="6099" w:type="dxa"/>
            <w:tcBorders>
              <w:top w:val="single" w:sz="2" w:space="0" w:color="auto"/>
              <w:left w:val="single" w:sz="2" w:space="0" w:color="auto"/>
              <w:bottom w:val="single" w:sz="2" w:space="0" w:color="auto"/>
              <w:right w:val="single" w:sz="2" w:space="0" w:color="auto"/>
            </w:tcBorders>
            <w:vAlign w:val="center"/>
          </w:tcPr>
          <w:p w14:paraId="6F63B824" w14:textId="77777777" w:rsidR="008173E4" w:rsidRPr="003C5E66" w:rsidRDefault="008173E4" w:rsidP="000C7AEC">
            <w:pPr>
              <w:keepNext/>
              <w:keepLines/>
              <w:rPr>
                <w:rFonts w:ascii="Tahoma" w:hAnsi="Tahoma" w:cs="Tahoma"/>
                <w:sz w:val="12"/>
                <w:szCs w:val="12"/>
              </w:rPr>
            </w:pPr>
          </w:p>
          <w:p w14:paraId="5F9C27D9" w14:textId="77777777" w:rsidR="008173E4" w:rsidRPr="003C5E66" w:rsidRDefault="008173E4" w:rsidP="000C7AEC">
            <w:pPr>
              <w:keepNext/>
              <w:keepLines/>
              <w:jc w:val="center"/>
              <w:rPr>
                <w:rFonts w:ascii="Tahoma" w:hAnsi="Tahoma" w:cs="Tahoma"/>
              </w:rPr>
            </w:pPr>
            <w:r w:rsidRPr="003C5E66">
              <w:rPr>
                <w:rFonts w:ascii="Tahoma" w:hAnsi="Tahoma" w:cs="Tahoma"/>
              </w:rPr>
              <w:t>Gradnja   /   obnova javne kanalizacije  (</w:t>
            </w:r>
            <w:r w:rsidRPr="003C5E66">
              <w:rPr>
                <w:rFonts w:ascii="Tahoma" w:hAnsi="Tahoma" w:cs="Tahoma"/>
                <w:b/>
              </w:rPr>
              <w:t>Obkroži!</w:t>
            </w:r>
            <w:r w:rsidRPr="003C5E66">
              <w:rPr>
                <w:rFonts w:ascii="Tahoma" w:hAnsi="Tahoma" w:cs="Tahoma"/>
              </w:rPr>
              <w:t>)</w:t>
            </w:r>
          </w:p>
          <w:p w14:paraId="04B1A9E5" w14:textId="77777777" w:rsidR="008173E4" w:rsidRPr="003C5E66" w:rsidRDefault="008173E4" w:rsidP="000C7AEC">
            <w:pPr>
              <w:keepNext/>
              <w:keepLines/>
              <w:jc w:val="center"/>
              <w:rPr>
                <w:rFonts w:ascii="Tahoma" w:hAnsi="Tahoma" w:cs="Tahoma"/>
                <w:sz w:val="12"/>
                <w:szCs w:val="12"/>
              </w:rPr>
            </w:pPr>
          </w:p>
          <w:p w14:paraId="2ECF658C" w14:textId="77777777" w:rsidR="008173E4" w:rsidRPr="003C5E66" w:rsidRDefault="008173E4" w:rsidP="000C7AEC">
            <w:pPr>
              <w:keepNext/>
              <w:keepLines/>
              <w:jc w:val="center"/>
              <w:rPr>
                <w:rFonts w:ascii="Tahoma" w:hAnsi="Tahoma" w:cs="Tahoma"/>
                <w:sz w:val="12"/>
                <w:szCs w:val="12"/>
              </w:rPr>
            </w:pPr>
          </w:p>
        </w:tc>
      </w:tr>
      <w:tr w:rsidR="008173E4" w:rsidRPr="003C5E66" w14:paraId="4AB45688" w14:textId="77777777" w:rsidTr="000C7AEC">
        <w:trPr>
          <w:trHeight w:val="592"/>
        </w:trPr>
        <w:tc>
          <w:tcPr>
            <w:tcW w:w="3546" w:type="dxa"/>
            <w:vMerge/>
            <w:tcBorders>
              <w:left w:val="single" w:sz="2" w:space="0" w:color="auto"/>
              <w:right w:val="single" w:sz="2" w:space="0" w:color="auto"/>
            </w:tcBorders>
            <w:vAlign w:val="center"/>
          </w:tcPr>
          <w:p w14:paraId="34260326" w14:textId="77777777" w:rsidR="008173E4" w:rsidRPr="003C5E66" w:rsidRDefault="008173E4" w:rsidP="000C7AEC">
            <w:pPr>
              <w:keepNext/>
              <w:keepLines/>
              <w:shd w:val="clear" w:color="auto" w:fill="FFFFFF"/>
              <w:tabs>
                <w:tab w:val="left" w:pos="0"/>
              </w:tabs>
              <w:ind w:right="6"/>
              <w:jc w:val="both"/>
              <w:rPr>
                <w:rFonts w:ascii="Tahoma" w:hAnsi="Tahoma" w:cs="Tahoma"/>
              </w:rPr>
            </w:pPr>
          </w:p>
        </w:tc>
        <w:tc>
          <w:tcPr>
            <w:tcW w:w="6099" w:type="dxa"/>
            <w:tcBorders>
              <w:top w:val="single" w:sz="2" w:space="0" w:color="auto"/>
              <w:left w:val="single" w:sz="2" w:space="0" w:color="auto"/>
              <w:bottom w:val="single" w:sz="2" w:space="0" w:color="auto"/>
              <w:right w:val="single" w:sz="2" w:space="0" w:color="auto"/>
            </w:tcBorders>
            <w:vAlign w:val="center"/>
          </w:tcPr>
          <w:p w14:paraId="3153A8CA" w14:textId="77777777" w:rsidR="008173E4" w:rsidRPr="003C5E66" w:rsidRDefault="008173E4" w:rsidP="000C7AEC">
            <w:pPr>
              <w:keepNext/>
              <w:jc w:val="center"/>
              <w:rPr>
                <w:rFonts w:ascii="Tahoma" w:hAnsi="Tahoma" w:cs="Tahoma"/>
                <w:sz w:val="12"/>
                <w:szCs w:val="12"/>
              </w:rPr>
            </w:pPr>
          </w:p>
          <w:p w14:paraId="717F1B01" w14:textId="77777777" w:rsidR="008173E4" w:rsidRPr="003C5E66" w:rsidRDefault="008173E4" w:rsidP="000C7AEC">
            <w:pPr>
              <w:keepNext/>
              <w:jc w:val="center"/>
              <w:rPr>
                <w:rFonts w:ascii="Tahoma" w:hAnsi="Tahoma" w:cs="Tahoma"/>
              </w:rPr>
            </w:pPr>
            <w:r w:rsidRPr="003C5E66">
              <w:rPr>
                <w:rFonts w:ascii="Tahoma" w:hAnsi="Tahoma" w:cs="Tahoma"/>
              </w:rPr>
              <w:t>Dolžina _____</w:t>
            </w:r>
            <w:r>
              <w:rPr>
                <w:rFonts w:ascii="Tahoma" w:hAnsi="Tahoma" w:cs="Tahoma"/>
              </w:rPr>
              <w:t>___</w:t>
            </w:r>
            <w:r w:rsidRPr="003C5E66">
              <w:rPr>
                <w:rFonts w:ascii="Tahoma" w:hAnsi="Tahoma" w:cs="Tahoma"/>
              </w:rPr>
              <w:t>_ (</w:t>
            </w:r>
            <w:r w:rsidRPr="00C32864">
              <w:rPr>
                <w:rFonts w:ascii="Tahoma" w:hAnsi="Tahoma" w:cs="Tahoma"/>
                <w:i/>
              </w:rPr>
              <w:t>vpiši</w:t>
            </w:r>
            <w:r w:rsidRPr="003C5E66">
              <w:rPr>
                <w:rFonts w:ascii="Tahoma" w:hAnsi="Tahoma" w:cs="Tahoma"/>
              </w:rPr>
              <w:t>) m</w:t>
            </w:r>
          </w:p>
          <w:p w14:paraId="343BFC76" w14:textId="77777777" w:rsidR="008173E4" w:rsidRPr="003C5E66" w:rsidRDefault="008173E4" w:rsidP="000C7AEC">
            <w:pPr>
              <w:keepNext/>
              <w:jc w:val="center"/>
              <w:rPr>
                <w:rFonts w:ascii="Tahoma" w:hAnsi="Tahoma" w:cs="Tahoma"/>
              </w:rPr>
            </w:pPr>
          </w:p>
          <w:p w14:paraId="7C510185" w14:textId="77777777" w:rsidR="008173E4" w:rsidRPr="003C5E66" w:rsidRDefault="008173E4" w:rsidP="000C7AEC">
            <w:pPr>
              <w:keepNext/>
              <w:jc w:val="center"/>
              <w:rPr>
                <w:rFonts w:ascii="Tahoma" w:hAnsi="Tahoma" w:cs="Tahoma"/>
                <w:sz w:val="12"/>
                <w:szCs w:val="12"/>
              </w:rPr>
            </w:pPr>
            <w:r>
              <w:rPr>
                <w:rFonts w:ascii="Tahoma" w:hAnsi="Tahoma" w:cs="Tahoma"/>
              </w:rPr>
              <w:t xml:space="preserve">   </w:t>
            </w:r>
            <w:r w:rsidRPr="003C5E66">
              <w:rPr>
                <w:rFonts w:ascii="Tahoma" w:hAnsi="Tahoma" w:cs="Tahoma"/>
              </w:rPr>
              <w:t>Premer _________ (</w:t>
            </w:r>
            <w:r w:rsidRPr="00C32864">
              <w:rPr>
                <w:rFonts w:ascii="Tahoma" w:hAnsi="Tahoma" w:cs="Tahoma"/>
                <w:i/>
              </w:rPr>
              <w:t>vpiši</w:t>
            </w:r>
            <w:r w:rsidRPr="003C5E66">
              <w:rPr>
                <w:rFonts w:ascii="Tahoma" w:hAnsi="Tahoma" w:cs="Tahoma"/>
              </w:rPr>
              <w:t xml:space="preserve">) </w:t>
            </w:r>
          </w:p>
        </w:tc>
      </w:tr>
      <w:tr w:rsidR="008173E4" w:rsidRPr="003C5E66" w14:paraId="62B07EC9" w14:textId="77777777" w:rsidTr="000C7AEC">
        <w:trPr>
          <w:trHeight w:val="417"/>
        </w:trPr>
        <w:tc>
          <w:tcPr>
            <w:tcW w:w="3546" w:type="dxa"/>
            <w:tcBorders>
              <w:top w:val="single" w:sz="2" w:space="0" w:color="auto"/>
              <w:left w:val="single" w:sz="2" w:space="0" w:color="auto"/>
              <w:bottom w:val="single" w:sz="2" w:space="0" w:color="auto"/>
              <w:right w:val="single" w:sz="2" w:space="0" w:color="auto"/>
            </w:tcBorders>
            <w:vAlign w:val="center"/>
          </w:tcPr>
          <w:p w14:paraId="03688C22" w14:textId="77777777" w:rsidR="008173E4" w:rsidRPr="003C5E66" w:rsidRDefault="008173E4" w:rsidP="000C7AEC">
            <w:pPr>
              <w:keepNext/>
              <w:keepLines/>
              <w:shd w:val="clear" w:color="auto" w:fill="FFFFFF"/>
              <w:tabs>
                <w:tab w:val="left" w:pos="0"/>
              </w:tabs>
              <w:ind w:right="6"/>
              <w:jc w:val="both"/>
              <w:rPr>
                <w:rFonts w:ascii="Tahoma" w:hAnsi="Tahoma" w:cs="Tahoma"/>
              </w:rPr>
            </w:pPr>
            <w:r w:rsidRPr="003C5E66">
              <w:rPr>
                <w:rFonts w:ascii="Tahoma" w:hAnsi="Tahoma" w:cs="Tahoma"/>
              </w:rPr>
              <w:t>Naziv projekta:</w:t>
            </w:r>
          </w:p>
        </w:tc>
        <w:tc>
          <w:tcPr>
            <w:tcW w:w="6099" w:type="dxa"/>
            <w:tcBorders>
              <w:top w:val="single" w:sz="2" w:space="0" w:color="auto"/>
              <w:left w:val="single" w:sz="2" w:space="0" w:color="auto"/>
              <w:bottom w:val="single" w:sz="2" w:space="0" w:color="auto"/>
              <w:right w:val="single" w:sz="2" w:space="0" w:color="auto"/>
            </w:tcBorders>
            <w:vAlign w:val="center"/>
          </w:tcPr>
          <w:p w14:paraId="5CD496F8" w14:textId="77777777" w:rsidR="008173E4" w:rsidRPr="003C5E66" w:rsidRDefault="008173E4" w:rsidP="000C7AEC">
            <w:pPr>
              <w:keepNext/>
              <w:keepLines/>
              <w:jc w:val="center"/>
              <w:rPr>
                <w:rFonts w:ascii="Tahoma" w:hAnsi="Tahoma" w:cs="Tahoma"/>
              </w:rPr>
            </w:pPr>
          </w:p>
        </w:tc>
      </w:tr>
      <w:tr w:rsidR="008173E4" w:rsidRPr="003C5E66" w14:paraId="6A9A54C0" w14:textId="77777777" w:rsidTr="000C7AEC">
        <w:trPr>
          <w:trHeight w:val="1124"/>
        </w:trPr>
        <w:tc>
          <w:tcPr>
            <w:tcW w:w="3546" w:type="dxa"/>
            <w:tcBorders>
              <w:top w:val="single" w:sz="2" w:space="0" w:color="auto"/>
              <w:left w:val="single" w:sz="2" w:space="0" w:color="auto"/>
              <w:bottom w:val="single" w:sz="2" w:space="0" w:color="auto"/>
              <w:right w:val="single" w:sz="2" w:space="0" w:color="auto"/>
            </w:tcBorders>
            <w:vAlign w:val="center"/>
          </w:tcPr>
          <w:p w14:paraId="27FCC4EE" w14:textId="77777777" w:rsidR="008173E4" w:rsidRPr="003C5E66" w:rsidRDefault="008173E4" w:rsidP="000C7AEC">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tcBorders>
              <w:top w:val="single" w:sz="2" w:space="0" w:color="auto"/>
              <w:left w:val="single" w:sz="2" w:space="0" w:color="auto"/>
              <w:bottom w:val="single" w:sz="4" w:space="0" w:color="auto"/>
              <w:right w:val="single" w:sz="2" w:space="0" w:color="auto"/>
            </w:tcBorders>
            <w:vAlign w:val="center"/>
          </w:tcPr>
          <w:p w14:paraId="271BA51F" w14:textId="77777777" w:rsidR="008173E4" w:rsidRPr="003C5E66" w:rsidRDefault="008173E4" w:rsidP="000C7AEC">
            <w:pPr>
              <w:keepNext/>
              <w:keepLines/>
              <w:jc w:val="center"/>
              <w:rPr>
                <w:rFonts w:ascii="Tahoma" w:hAnsi="Tahoma" w:cs="Tahoma"/>
              </w:rPr>
            </w:pPr>
          </w:p>
        </w:tc>
      </w:tr>
    </w:tbl>
    <w:p w14:paraId="3DB23652" w14:textId="77777777" w:rsidR="008173E4" w:rsidRPr="003C5E66" w:rsidRDefault="008173E4" w:rsidP="008173E4">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48203D61" w14:textId="77777777" w:rsidTr="000C7AEC">
        <w:trPr>
          <w:trHeight w:val="235"/>
        </w:trPr>
        <w:tc>
          <w:tcPr>
            <w:tcW w:w="3430" w:type="dxa"/>
            <w:tcBorders>
              <w:bottom w:val="single" w:sz="4" w:space="0" w:color="auto"/>
            </w:tcBorders>
          </w:tcPr>
          <w:p w14:paraId="5736487F" w14:textId="77777777" w:rsidR="009121CF" w:rsidRPr="00CE1BAD" w:rsidRDefault="009121CF" w:rsidP="000C7AEC">
            <w:pPr>
              <w:keepNext/>
              <w:keepLines/>
              <w:jc w:val="both"/>
              <w:rPr>
                <w:rFonts w:ascii="Tahoma" w:hAnsi="Tahoma" w:cs="Tahoma"/>
                <w:snapToGrid w:val="0"/>
                <w:color w:val="000000"/>
              </w:rPr>
            </w:pPr>
          </w:p>
        </w:tc>
        <w:tc>
          <w:tcPr>
            <w:tcW w:w="2574" w:type="dxa"/>
          </w:tcPr>
          <w:p w14:paraId="588825EC"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7A23BD40"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1BEDBBC1" w14:textId="77777777" w:rsidTr="000C7AEC">
        <w:trPr>
          <w:trHeight w:val="235"/>
        </w:trPr>
        <w:tc>
          <w:tcPr>
            <w:tcW w:w="3430" w:type="dxa"/>
            <w:tcBorders>
              <w:top w:val="single" w:sz="4" w:space="0" w:color="auto"/>
            </w:tcBorders>
          </w:tcPr>
          <w:p w14:paraId="17DF9944"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807962C"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6191955" w14:textId="4797EC91"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15F7936" w14:textId="77777777" w:rsidR="008173E4" w:rsidRPr="003C5E66" w:rsidRDefault="008173E4" w:rsidP="008173E4">
      <w:pPr>
        <w:keepNext/>
        <w:keepLines/>
        <w:rPr>
          <w:rFonts w:ascii="Tahoma" w:hAnsi="Tahoma" w:cs="Tahoma"/>
          <w:b/>
        </w:rPr>
      </w:pPr>
      <w:r w:rsidRPr="003C5E66">
        <w:rPr>
          <w:rFonts w:ascii="Tahoma" w:hAnsi="Tahoma" w:cs="Tahoma"/>
          <w:b/>
        </w:rPr>
        <w:t>______________________________________________________________________</w:t>
      </w:r>
    </w:p>
    <w:p w14:paraId="66B9E195" w14:textId="77777777" w:rsidR="008173E4" w:rsidRPr="003C5E66" w:rsidRDefault="008173E4" w:rsidP="008173E4">
      <w:pPr>
        <w:keepNext/>
        <w:keepLines/>
        <w:jc w:val="both"/>
        <w:rPr>
          <w:rFonts w:ascii="Tahoma" w:hAnsi="Tahoma" w:cs="Tahoma"/>
          <w:b/>
        </w:rPr>
      </w:pPr>
      <w:r w:rsidRPr="003C5E66">
        <w:rPr>
          <w:rFonts w:ascii="Tahoma" w:hAnsi="Tahoma" w:cs="Tahoma"/>
          <w:b/>
        </w:rPr>
        <w:t xml:space="preserve">IZPOLNI INVESTITOR (Izdajatelj reference)!!!!! </w:t>
      </w:r>
    </w:p>
    <w:p w14:paraId="04101096" w14:textId="77777777" w:rsidR="008173E4" w:rsidRPr="003C5E66" w:rsidRDefault="008173E4" w:rsidP="008173E4">
      <w:pPr>
        <w:keepNext/>
        <w:keepLines/>
        <w:jc w:val="both"/>
        <w:rPr>
          <w:rFonts w:ascii="Tahoma" w:hAnsi="Tahoma" w:cs="Tahoma"/>
        </w:rPr>
      </w:pPr>
    </w:p>
    <w:p w14:paraId="7758FCD7" w14:textId="5D73691E" w:rsidR="008173E4" w:rsidRPr="003C5E66" w:rsidRDefault="008173E4" w:rsidP="008173E4">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7C65D2">
        <w:rPr>
          <w:rFonts w:ascii="Tahoma" w:hAnsi="Tahoma" w:cs="Tahoma"/>
          <w:b/>
        </w:rPr>
        <w:t>VKS-103/22</w:t>
      </w:r>
      <w:r w:rsidRPr="003C5E66">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3C5E66">
        <w:rPr>
          <w:rFonts w:ascii="Tahoma" w:hAnsi="Tahoma" w:cs="Tahoma"/>
        </w:rPr>
        <w:t>.</w:t>
      </w:r>
    </w:p>
    <w:p w14:paraId="2BE8C6B5" w14:textId="77777777" w:rsidR="008173E4" w:rsidRPr="003C5E66" w:rsidRDefault="008173E4" w:rsidP="008173E4">
      <w:pPr>
        <w:keepNext/>
        <w:keepLines/>
        <w:rPr>
          <w:rFonts w:ascii="Tahoma" w:hAnsi="Tahoma" w:cs="Tahoma"/>
        </w:rPr>
      </w:pPr>
    </w:p>
    <w:p w14:paraId="1C1BD84F" w14:textId="77777777" w:rsidR="008173E4" w:rsidRPr="003C5E66" w:rsidRDefault="008173E4" w:rsidP="008173E4">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73461E45" w14:textId="77777777" w:rsidR="008173E4" w:rsidRPr="003C5E66" w:rsidRDefault="008173E4" w:rsidP="008173E4">
      <w:pPr>
        <w:keepNext/>
        <w:keepLines/>
        <w:rPr>
          <w:rFonts w:ascii="Tahoma" w:hAnsi="Tahoma" w:cs="Tahoma"/>
        </w:rPr>
      </w:pPr>
    </w:p>
    <w:p w14:paraId="64043985" w14:textId="77777777" w:rsidR="008173E4" w:rsidRPr="003C5E66" w:rsidRDefault="008173E4" w:rsidP="008173E4">
      <w:pPr>
        <w:keepNext/>
        <w:keepLines/>
        <w:rPr>
          <w:rFonts w:ascii="Tahoma" w:hAnsi="Tahoma" w:cs="Tahoma"/>
        </w:rPr>
      </w:pPr>
      <w:r w:rsidRPr="003C5E66">
        <w:rPr>
          <w:rFonts w:ascii="Tahoma" w:hAnsi="Tahoma" w:cs="Tahoma"/>
        </w:rPr>
        <w:t>Izdajatelj reference</w:t>
      </w:r>
    </w:p>
    <w:p w14:paraId="111F9848" w14:textId="77777777" w:rsidR="008173E4" w:rsidRPr="003C5E66" w:rsidRDefault="008173E4" w:rsidP="008173E4">
      <w:pPr>
        <w:keepNext/>
        <w:keepLines/>
        <w:rPr>
          <w:rFonts w:ascii="Tahoma" w:hAnsi="Tahoma" w:cs="Tahoma"/>
        </w:rPr>
      </w:pPr>
      <w:r w:rsidRPr="003C5E66">
        <w:rPr>
          <w:rFonts w:ascii="Tahoma" w:hAnsi="Tahoma" w:cs="Tahoma"/>
        </w:rPr>
        <w:t xml:space="preserve"> </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D027E93" w14:textId="77777777" w:rsidTr="000C7AEC">
        <w:trPr>
          <w:trHeight w:val="235"/>
        </w:trPr>
        <w:tc>
          <w:tcPr>
            <w:tcW w:w="3430" w:type="dxa"/>
            <w:tcBorders>
              <w:bottom w:val="single" w:sz="4" w:space="0" w:color="auto"/>
            </w:tcBorders>
          </w:tcPr>
          <w:p w14:paraId="2F83835A" w14:textId="77777777" w:rsidR="009121CF" w:rsidRPr="00CE1BAD" w:rsidRDefault="009121CF" w:rsidP="000C7AEC">
            <w:pPr>
              <w:keepNext/>
              <w:keepLines/>
              <w:jc w:val="both"/>
              <w:rPr>
                <w:rFonts w:ascii="Tahoma" w:hAnsi="Tahoma" w:cs="Tahoma"/>
                <w:snapToGrid w:val="0"/>
                <w:color w:val="000000"/>
              </w:rPr>
            </w:pPr>
          </w:p>
        </w:tc>
        <w:tc>
          <w:tcPr>
            <w:tcW w:w="2574" w:type="dxa"/>
          </w:tcPr>
          <w:p w14:paraId="6352DD33"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7CFCE5A2"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5DA7C5A2" w14:textId="77777777" w:rsidTr="000C7AEC">
        <w:trPr>
          <w:trHeight w:val="235"/>
        </w:trPr>
        <w:tc>
          <w:tcPr>
            <w:tcW w:w="3430" w:type="dxa"/>
            <w:tcBorders>
              <w:top w:val="single" w:sz="4" w:space="0" w:color="auto"/>
            </w:tcBorders>
          </w:tcPr>
          <w:p w14:paraId="33BE97A8"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1CCE219"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C0A994C"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777356C8" w14:textId="77777777" w:rsidR="008173E4" w:rsidRPr="003C5E66" w:rsidRDefault="008173E4" w:rsidP="008173E4">
      <w:pPr>
        <w:keepNext/>
        <w:keepLines/>
        <w:rPr>
          <w:rFonts w:ascii="Tahoma" w:hAnsi="Tahoma" w:cs="Tahoma"/>
        </w:rPr>
      </w:pPr>
    </w:p>
    <w:p w14:paraId="1ED51FEF" w14:textId="77777777" w:rsidR="008173E4" w:rsidRPr="00112425" w:rsidRDefault="008173E4" w:rsidP="008173E4">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B15E7B" w:rsidRPr="003C5E66" w14:paraId="5D7AE81E" w14:textId="77777777" w:rsidTr="00FD3EDD">
        <w:tc>
          <w:tcPr>
            <w:tcW w:w="8217" w:type="dxa"/>
            <w:tcBorders>
              <w:top w:val="single" w:sz="4" w:space="0" w:color="auto"/>
              <w:left w:val="single" w:sz="4" w:space="0" w:color="auto"/>
              <w:bottom w:val="single" w:sz="4" w:space="0" w:color="auto"/>
              <w:right w:val="single" w:sz="4" w:space="0" w:color="808080"/>
            </w:tcBorders>
          </w:tcPr>
          <w:p w14:paraId="34265432" w14:textId="77777777" w:rsidR="00B15E7B" w:rsidRPr="003C5E66" w:rsidRDefault="00B15E7B" w:rsidP="002E6E4A">
            <w:pPr>
              <w:keepNext/>
              <w:keepLines/>
              <w:jc w:val="both"/>
              <w:rPr>
                <w:rFonts w:ascii="Tahoma" w:hAnsi="Tahoma" w:cs="Tahoma"/>
              </w:rPr>
            </w:pPr>
            <w:r w:rsidRPr="003C5E66">
              <w:rPr>
                <w:rFonts w:ascii="Tahoma" w:hAnsi="Tahoma" w:cs="Tahoma"/>
              </w:rPr>
              <w:lastRenderedPageBreak/>
              <w:t xml:space="preserve">POTRDITEV REFERENC S STRANI POSAMEZNIH NAROČNIKOV – Vodja </w:t>
            </w:r>
            <w:r w:rsidR="001F71AC">
              <w:rPr>
                <w:rFonts w:ascii="Tahoma" w:hAnsi="Tahoma" w:cs="Tahoma"/>
              </w:rPr>
              <w:t>gradnje</w:t>
            </w:r>
            <w:r w:rsidR="001F71AC" w:rsidRPr="003C5E66">
              <w:rPr>
                <w:rFonts w:ascii="Tahoma" w:hAnsi="Tahoma" w:cs="Tahoma"/>
              </w:rPr>
              <w:t xml:space="preserve"> </w:t>
            </w:r>
            <w:r w:rsidR="002E6E4A">
              <w:rPr>
                <w:rFonts w:ascii="Tahoma" w:hAnsi="Tahoma" w:cs="Tahoma"/>
              </w:rPr>
              <w:t>–</w:t>
            </w:r>
            <w:r w:rsidRPr="003C5E66">
              <w:rPr>
                <w:rFonts w:ascii="Tahoma" w:hAnsi="Tahoma" w:cs="Tahoma"/>
              </w:rPr>
              <w:t xml:space="preserve"> </w:t>
            </w:r>
            <w:r w:rsidR="002E6E4A">
              <w:rPr>
                <w:rFonts w:ascii="Tahoma" w:hAnsi="Tahoma" w:cs="Tahoma"/>
              </w:rPr>
              <w:t xml:space="preserve">javni </w:t>
            </w:r>
            <w:r w:rsidRPr="003C5E66">
              <w:rPr>
                <w:rFonts w:ascii="Tahoma" w:hAnsi="Tahoma" w:cs="Tahoma"/>
              </w:rPr>
              <w:t>vodovod</w:t>
            </w:r>
          </w:p>
        </w:tc>
        <w:tc>
          <w:tcPr>
            <w:tcW w:w="1503" w:type="dxa"/>
            <w:tcBorders>
              <w:top w:val="single" w:sz="4" w:space="0" w:color="auto"/>
              <w:left w:val="single" w:sz="4" w:space="0" w:color="808080"/>
              <w:bottom w:val="single" w:sz="4" w:space="0" w:color="auto"/>
              <w:right w:val="single" w:sz="4" w:space="0" w:color="auto"/>
            </w:tcBorders>
            <w:hideMark/>
          </w:tcPr>
          <w:p w14:paraId="3D78C719" w14:textId="1035D90D" w:rsidR="00B15E7B" w:rsidRPr="003C5E66" w:rsidRDefault="00B15E7B" w:rsidP="008173E4">
            <w:pPr>
              <w:keepNext/>
              <w:keepLines/>
              <w:rPr>
                <w:rFonts w:ascii="Tahoma" w:hAnsi="Tahoma" w:cs="Tahoma"/>
                <w:b/>
                <w:i/>
              </w:rPr>
            </w:pPr>
            <w:r w:rsidRPr="003C5E66">
              <w:rPr>
                <w:rFonts w:ascii="Tahoma" w:hAnsi="Tahoma" w:cs="Tahoma"/>
                <w:b/>
                <w:i/>
              </w:rPr>
              <w:t>Priloga 6/</w:t>
            </w:r>
            <w:r w:rsidR="008173E4">
              <w:rPr>
                <w:rFonts w:ascii="Tahoma" w:hAnsi="Tahoma" w:cs="Tahoma"/>
                <w:b/>
                <w:i/>
              </w:rPr>
              <w:t>2</w:t>
            </w:r>
          </w:p>
        </w:tc>
      </w:tr>
    </w:tbl>
    <w:p w14:paraId="4F279F2A" w14:textId="77777777" w:rsidR="00FE38D5" w:rsidRPr="003C5E66" w:rsidRDefault="00FE38D5" w:rsidP="00BA771A">
      <w:pPr>
        <w:keepNext/>
        <w:keepLines/>
        <w:tabs>
          <w:tab w:val="left" w:pos="993"/>
        </w:tabs>
        <w:ind w:left="993" w:hanging="993"/>
        <w:rPr>
          <w:rFonts w:ascii="Tahoma" w:hAnsi="Tahoma" w:cs="Tahoma"/>
          <w:b/>
        </w:rPr>
      </w:pPr>
      <w:r w:rsidRPr="003C5E66">
        <w:rPr>
          <w:rFonts w:ascii="Tahoma" w:hAnsi="Tahoma" w:cs="Tahoma"/>
          <w:b/>
        </w:rPr>
        <w:t>IZPOLNI PONUDNIK!!!!!!</w:t>
      </w:r>
    </w:p>
    <w:p w14:paraId="3E11E70C" w14:textId="77777777" w:rsidR="00FE38D5" w:rsidRPr="003C5E66" w:rsidRDefault="00FE38D5" w:rsidP="00BA771A">
      <w:pPr>
        <w:keepNext/>
        <w:keepLines/>
        <w:rPr>
          <w:rFonts w:ascii="Tahoma" w:hAnsi="Tahoma" w:cs="Tahoma"/>
          <w:sz w:val="18"/>
        </w:rPr>
      </w:pPr>
    </w:p>
    <w:p w14:paraId="4FD99A90" w14:textId="77777777" w:rsidR="00FE38D5" w:rsidRPr="003C5E66" w:rsidRDefault="00FE38D5" w:rsidP="00BA77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6A0B7308" w14:textId="77777777" w:rsidR="00FE38D5" w:rsidRPr="003C5E66" w:rsidRDefault="00FE38D5" w:rsidP="00BA771A">
      <w:pPr>
        <w:keepNext/>
        <w:keepLines/>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6099"/>
      </w:tblGrid>
      <w:tr w:rsidR="00FE38D5" w:rsidRPr="003C5E66" w14:paraId="0E018087" w14:textId="77777777" w:rsidTr="00FE38D5">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5448E940" w14:textId="77777777" w:rsidR="00FE38D5" w:rsidRPr="003C5E66" w:rsidRDefault="00FE38D5" w:rsidP="00BA771A">
            <w:pPr>
              <w:keepNext/>
              <w:keepLines/>
              <w:rPr>
                <w:rFonts w:ascii="Tahoma" w:hAnsi="Tahoma" w:cs="Tahoma"/>
              </w:rPr>
            </w:pPr>
            <w:r w:rsidRPr="003C5E66">
              <w:rPr>
                <w:rFonts w:ascii="Tahoma" w:hAnsi="Tahoma" w:cs="Tahoma"/>
              </w:rPr>
              <w:t>Investitor del (naročnik oz. plačnik):</w:t>
            </w:r>
          </w:p>
        </w:tc>
        <w:tc>
          <w:tcPr>
            <w:tcW w:w="6099" w:type="dxa"/>
            <w:tcBorders>
              <w:top w:val="single" w:sz="2" w:space="0" w:color="auto"/>
              <w:left w:val="single" w:sz="2" w:space="0" w:color="auto"/>
              <w:bottom w:val="single" w:sz="2" w:space="0" w:color="auto"/>
              <w:right w:val="single" w:sz="2" w:space="0" w:color="auto"/>
            </w:tcBorders>
          </w:tcPr>
          <w:p w14:paraId="0C2912F2" w14:textId="77777777" w:rsidR="00FE38D5" w:rsidRPr="003C5E66" w:rsidRDefault="00FE38D5" w:rsidP="00BA771A">
            <w:pPr>
              <w:keepNext/>
              <w:keepLines/>
              <w:rPr>
                <w:rFonts w:ascii="Tahoma" w:hAnsi="Tahoma" w:cs="Tahoma"/>
              </w:rPr>
            </w:pPr>
          </w:p>
          <w:p w14:paraId="1EC88776" w14:textId="77777777" w:rsidR="00FE38D5" w:rsidRPr="003C5E66" w:rsidRDefault="00FE38D5" w:rsidP="00BA771A">
            <w:pPr>
              <w:keepNext/>
              <w:keepLines/>
              <w:rPr>
                <w:rFonts w:ascii="Tahoma" w:hAnsi="Tahoma" w:cs="Tahoma"/>
              </w:rPr>
            </w:pPr>
          </w:p>
        </w:tc>
      </w:tr>
      <w:tr w:rsidR="00FE38D5" w:rsidRPr="003C5E66" w14:paraId="5A545A01" w14:textId="77777777" w:rsidTr="00FE38D5">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6AAC7988" w14:textId="35D7AA55" w:rsidR="00FE38D5" w:rsidRPr="003C5E66" w:rsidRDefault="00FE38D5" w:rsidP="00BA771A">
            <w:pPr>
              <w:keepNext/>
              <w:keepLines/>
              <w:rPr>
                <w:rFonts w:ascii="Tahoma" w:hAnsi="Tahoma" w:cs="Tahoma"/>
              </w:rPr>
            </w:pPr>
            <w:r w:rsidRPr="003C5E66">
              <w:rPr>
                <w:rFonts w:ascii="Tahoma" w:hAnsi="Tahoma" w:cs="Tahoma"/>
              </w:rPr>
              <w:t>Naslov</w:t>
            </w:r>
            <w:r w:rsidR="00037DDD">
              <w:rPr>
                <w:rFonts w:ascii="Tahoma" w:hAnsi="Tahoma" w:cs="Tahoma"/>
              </w:rPr>
              <w:t xml:space="preserve"> </w:t>
            </w:r>
            <w:r w:rsidR="00037DDD">
              <w:rPr>
                <w:rFonts w:ascii="Tahoma" w:hAnsi="Tahoma" w:cs="Tahoma"/>
                <w:sz w:val="18"/>
                <w:szCs w:val="18"/>
              </w:rPr>
              <w:t>(sedež)</w:t>
            </w:r>
            <w:r w:rsidRPr="003C5E66">
              <w:rPr>
                <w:rFonts w:ascii="Tahoma" w:hAnsi="Tahoma" w:cs="Tahoma"/>
              </w:rPr>
              <w:t>:</w:t>
            </w:r>
          </w:p>
        </w:tc>
        <w:tc>
          <w:tcPr>
            <w:tcW w:w="6099" w:type="dxa"/>
            <w:tcBorders>
              <w:top w:val="single" w:sz="2" w:space="0" w:color="auto"/>
              <w:left w:val="single" w:sz="2" w:space="0" w:color="auto"/>
              <w:bottom w:val="single" w:sz="2" w:space="0" w:color="auto"/>
              <w:right w:val="single" w:sz="2" w:space="0" w:color="auto"/>
            </w:tcBorders>
          </w:tcPr>
          <w:p w14:paraId="75BF42F9" w14:textId="77777777" w:rsidR="00FE38D5" w:rsidRPr="003C5E66" w:rsidRDefault="00FE38D5" w:rsidP="00BA771A">
            <w:pPr>
              <w:keepNext/>
              <w:keepLines/>
              <w:rPr>
                <w:rFonts w:ascii="Tahoma" w:hAnsi="Tahoma" w:cs="Tahoma"/>
              </w:rPr>
            </w:pPr>
          </w:p>
          <w:p w14:paraId="4579523A" w14:textId="77777777" w:rsidR="00FE38D5" w:rsidRPr="003C5E66" w:rsidRDefault="00FE38D5" w:rsidP="00BA771A">
            <w:pPr>
              <w:keepNext/>
              <w:keepLines/>
              <w:rPr>
                <w:rFonts w:ascii="Tahoma" w:hAnsi="Tahoma" w:cs="Tahoma"/>
              </w:rPr>
            </w:pPr>
          </w:p>
        </w:tc>
      </w:tr>
      <w:tr w:rsidR="008173E4" w:rsidRPr="003C5E66" w14:paraId="18CA5DED" w14:textId="77777777" w:rsidTr="00FE38D5">
        <w:trPr>
          <w:trHeight w:val="375"/>
        </w:trPr>
        <w:tc>
          <w:tcPr>
            <w:tcW w:w="3546" w:type="dxa"/>
            <w:tcBorders>
              <w:top w:val="single" w:sz="2" w:space="0" w:color="auto"/>
              <w:left w:val="single" w:sz="2" w:space="0" w:color="auto"/>
              <w:bottom w:val="single" w:sz="2" w:space="0" w:color="auto"/>
              <w:right w:val="single" w:sz="2" w:space="0" w:color="auto"/>
            </w:tcBorders>
            <w:vAlign w:val="center"/>
          </w:tcPr>
          <w:p w14:paraId="09C93BC9" w14:textId="23148503" w:rsidR="008173E4" w:rsidRPr="003C5E66" w:rsidRDefault="008173E4" w:rsidP="00BA771A">
            <w:pPr>
              <w:keepNext/>
              <w:keepLines/>
              <w:rPr>
                <w:rFonts w:ascii="Tahoma" w:hAnsi="Tahoma" w:cs="Tahoma"/>
              </w:rPr>
            </w:pPr>
            <w:r>
              <w:rPr>
                <w:rFonts w:ascii="Tahoma" w:hAnsi="Tahoma" w:cs="Tahoma"/>
              </w:rPr>
              <w:t>Izvajalec del:</w:t>
            </w:r>
          </w:p>
        </w:tc>
        <w:tc>
          <w:tcPr>
            <w:tcW w:w="6099" w:type="dxa"/>
            <w:tcBorders>
              <w:top w:val="single" w:sz="2" w:space="0" w:color="auto"/>
              <w:left w:val="single" w:sz="2" w:space="0" w:color="auto"/>
              <w:bottom w:val="single" w:sz="2" w:space="0" w:color="auto"/>
              <w:right w:val="single" w:sz="2" w:space="0" w:color="auto"/>
            </w:tcBorders>
          </w:tcPr>
          <w:p w14:paraId="08073D61" w14:textId="77777777" w:rsidR="008173E4" w:rsidRPr="003C5E66" w:rsidRDefault="008173E4" w:rsidP="00BA771A">
            <w:pPr>
              <w:keepNext/>
              <w:keepLines/>
              <w:rPr>
                <w:rFonts w:ascii="Tahoma" w:hAnsi="Tahoma" w:cs="Tahoma"/>
              </w:rPr>
            </w:pPr>
          </w:p>
        </w:tc>
      </w:tr>
      <w:tr w:rsidR="00FE38D5" w:rsidRPr="003C5E66" w14:paraId="44793A04" w14:textId="77777777" w:rsidTr="005C745E">
        <w:trPr>
          <w:trHeight w:val="404"/>
        </w:trPr>
        <w:tc>
          <w:tcPr>
            <w:tcW w:w="3546" w:type="dxa"/>
            <w:tcBorders>
              <w:top w:val="single" w:sz="2" w:space="0" w:color="auto"/>
              <w:left w:val="single" w:sz="2" w:space="0" w:color="auto"/>
              <w:bottom w:val="single" w:sz="2" w:space="0" w:color="auto"/>
              <w:right w:val="single" w:sz="2" w:space="0" w:color="auto"/>
            </w:tcBorders>
            <w:vAlign w:val="center"/>
            <w:hideMark/>
          </w:tcPr>
          <w:p w14:paraId="710DB785" w14:textId="77777777" w:rsidR="00FE38D5" w:rsidRPr="003C5E66" w:rsidRDefault="00027695" w:rsidP="00BA771A">
            <w:pPr>
              <w:keepNext/>
              <w:keepLines/>
              <w:rPr>
                <w:rFonts w:ascii="Tahoma" w:hAnsi="Tahoma" w:cs="Tahoma"/>
              </w:rPr>
            </w:pPr>
            <w:r w:rsidRPr="003C5E66">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sidRPr="003C5E66">
              <w:rPr>
                <w:rFonts w:ascii="Tahoma" w:hAnsi="Tahoma" w:cs="Tahoma"/>
              </w:rPr>
              <w:t>(ime in priimek):</w:t>
            </w:r>
          </w:p>
        </w:tc>
        <w:tc>
          <w:tcPr>
            <w:tcW w:w="6099" w:type="dxa"/>
            <w:tcBorders>
              <w:top w:val="single" w:sz="2" w:space="0" w:color="auto"/>
              <w:left w:val="single" w:sz="2" w:space="0" w:color="auto"/>
              <w:bottom w:val="single" w:sz="2" w:space="0" w:color="auto"/>
              <w:right w:val="single" w:sz="2" w:space="0" w:color="auto"/>
            </w:tcBorders>
          </w:tcPr>
          <w:p w14:paraId="36465D62" w14:textId="77777777" w:rsidR="00FE38D5" w:rsidRPr="003C5E66" w:rsidRDefault="00FE38D5" w:rsidP="00BA771A">
            <w:pPr>
              <w:keepNext/>
              <w:keepLines/>
              <w:rPr>
                <w:rFonts w:ascii="Tahoma" w:hAnsi="Tahoma" w:cs="Tahoma"/>
              </w:rPr>
            </w:pPr>
          </w:p>
        </w:tc>
      </w:tr>
      <w:tr w:rsidR="00FE38D5" w:rsidRPr="003C5E66" w14:paraId="00E8FDC9" w14:textId="77777777" w:rsidTr="005C745E">
        <w:trPr>
          <w:trHeight w:val="410"/>
        </w:trPr>
        <w:tc>
          <w:tcPr>
            <w:tcW w:w="3546" w:type="dxa"/>
            <w:tcBorders>
              <w:top w:val="single" w:sz="2" w:space="0" w:color="auto"/>
              <w:left w:val="single" w:sz="2" w:space="0" w:color="auto"/>
              <w:bottom w:val="single" w:sz="2" w:space="0" w:color="auto"/>
              <w:right w:val="single" w:sz="2" w:space="0" w:color="auto"/>
            </w:tcBorders>
            <w:vAlign w:val="center"/>
            <w:hideMark/>
          </w:tcPr>
          <w:p w14:paraId="79B374E1" w14:textId="77777777" w:rsidR="00FE38D5" w:rsidRPr="003C5E66" w:rsidRDefault="00FE38D5" w:rsidP="00BA771A">
            <w:pPr>
              <w:keepNext/>
              <w:keepLines/>
              <w:rPr>
                <w:rFonts w:ascii="Tahoma" w:hAnsi="Tahoma" w:cs="Tahoma"/>
              </w:rPr>
            </w:pPr>
            <w:r w:rsidRPr="003C5E66">
              <w:rPr>
                <w:rFonts w:ascii="Tahoma" w:hAnsi="Tahoma" w:cs="Tahoma"/>
              </w:rPr>
              <w:t>Kontaktna oseba investitorja:</w:t>
            </w:r>
          </w:p>
        </w:tc>
        <w:tc>
          <w:tcPr>
            <w:tcW w:w="6099" w:type="dxa"/>
            <w:tcBorders>
              <w:top w:val="single" w:sz="2" w:space="0" w:color="auto"/>
              <w:left w:val="single" w:sz="2" w:space="0" w:color="auto"/>
              <w:bottom w:val="single" w:sz="2" w:space="0" w:color="auto"/>
              <w:right w:val="single" w:sz="2" w:space="0" w:color="auto"/>
            </w:tcBorders>
          </w:tcPr>
          <w:p w14:paraId="7497DC3D" w14:textId="77777777" w:rsidR="00FE38D5" w:rsidRPr="003C5E66" w:rsidRDefault="00FE38D5" w:rsidP="00BA771A">
            <w:pPr>
              <w:keepNext/>
              <w:keepLines/>
              <w:rPr>
                <w:rFonts w:ascii="Tahoma" w:hAnsi="Tahoma" w:cs="Tahoma"/>
              </w:rPr>
            </w:pPr>
          </w:p>
        </w:tc>
      </w:tr>
      <w:tr w:rsidR="00FE38D5" w:rsidRPr="003C5E66" w14:paraId="0482F886" w14:textId="77777777" w:rsidTr="00FE38D5">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14:paraId="055CB19C" w14:textId="77777777" w:rsidR="00FE38D5" w:rsidRPr="003C5E66" w:rsidRDefault="00FE38D5" w:rsidP="00BA771A">
            <w:pPr>
              <w:keepNext/>
              <w:keepLines/>
              <w:rPr>
                <w:rFonts w:ascii="Tahoma" w:hAnsi="Tahoma" w:cs="Tahoma"/>
              </w:rPr>
            </w:pPr>
            <w:r w:rsidRPr="003C5E66">
              <w:rPr>
                <w:rFonts w:ascii="Tahoma" w:hAnsi="Tahoma" w:cs="Tahoma"/>
              </w:rPr>
              <w:t>Telefonska številka/elektronska pošta  investitorja:</w:t>
            </w:r>
          </w:p>
        </w:tc>
        <w:tc>
          <w:tcPr>
            <w:tcW w:w="6099" w:type="dxa"/>
            <w:tcBorders>
              <w:top w:val="single" w:sz="2" w:space="0" w:color="auto"/>
              <w:left w:val="single" w:sz="2" w:space="0" w:color="auto"/>
              <w:bottom w:val="single" w:sz="2" w:space="0" w:color="auto"/>
              <w:right w:val="single" w:sz="2" w:space="0" w:color="auto"/>
            </w:tcBorders>
          </w:tcPr>
          <w:p w14:paraId="501659E1" w14:textId="77777777" w:rsidR="00FE38D5" w:rsidRPr="003C5E66" w:rsidRDefault="00FE38D5" w:rsidP="00BA771A">
            <w:pPr>
              <w:keepNext/>
              <w:keepLines/>
              <w:rPr>
                <w:rFonts w:ascii="Tahoma" w:hAnsi="Tahoma" w:cs="Tahoma"/>
              </w:rPr>
            </w:pPr>
          </w:p>
        </w:tc>
      </w:tr>
      <w:tr w:rsidR="00FE38D5" w:rsidRPr="003C5E66" w14:paraId="3D01A122" w14:textId="77777777" w:rsidTr="00FE38D5">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2F84D07F" w14:textId="77777777" w:rsidR="00FE38D5" w:rsidRPr="003C5E66" w:rsidRDefault="00FE38D5" w:rsidP="00BA771A">
            <w:pPr>
              <w:keepNext/>
              <w:keepLines/>
              <w:rPr>
                <w:rFonts w:ascii="Tahoma" w:hAnsi="Tahoma" w:cs="Tahoma"/>
              </w:rPr>
            </w:pPr>
            <w:r w:rsidRPr="003C5E66">
              <w:rPr>
                <w:rFonts w:ascii="Tahoma" w:hAnsi="Tahoma" w:cs="Tahoma"/>
              </w:rPr>
              <w:t>Mesec in leto izvedbe:</w:t>
            </w:r>
          </w:p>
        </w:tc>
        <w:tc>
          <w:tcPr>
            <w:tcW w:w="6099" w:type="dxa"/>
            <w:tcBorders>
              <w:top w:val="single" w:sz="2" w:space="0" w:color="auto"/>
              <w:left w:val="single" w:sz="2" w:space="0" w:color="auto"/>
              <w:bottom w:val="single" w:sz="2" w:space="0" w:color="auto"/>
              <w:right w:val="single" w:sz="2" w:space="0" w:color="auto"/>
            </w:tcBorders>
            <w:vAlign w:val="bottom"/>
          </w:tcPr>
          <w:p w14:paraId="153F6B3C" w14:textId="77777777" w:rsidR="00FE38D5" w:rsidRPr="003C5E66" w:rsidRDefault="00FE38D5" w:rsidP="00BA771A">
            <w:pPr>
              <w:keepNext/>
              <w:keepLines/>
              <w:rPr>
                <w:rFonts w:ascii="Tahoma" w:hAnsi="Tahoma" w:cs="Tahoma"/>
              </w:rPr>
            </w:pPr>
            <w:r w:rsidRPr="003C5E66">
              <w:rPr>
                <w:rFonts w:ascii="Tahoma" w:hAnsi="Tahoma" w:cs="Tahoma"/>
              </w:rPr>
              <w:t xml:space="preserve"> Od  __________________         do_________________</w:t>
            </w:r>
          </w:p>
        </w:tc>
      </w:tr>
      <w:tr w:rsidR="00FE38D5" w:rsidRPr="003C5E66" w14:paraId="1EC4A2E0" w14:textId="77777777" w:rsidTr="00FE38D5">
        <w:trPr>
          <w:trHeight w:val="258"/>
        </w:trPr>
        <w:tc>
          <w:tcPr>
            <w:tcW w:w="3546" w:type="dxa"/>
            <w:tcBorders>
              <w:top w:val="single" w:sz="2" w:space="0" w:color="auto"/>
              <w:left w:val="single" w:sz="2" w:space="0" w:color="auto"/>
              <w:bottom w:val="single" w:sz="2" w:space="0" w:color="auto"/>
              <w:right w:val="single" w:sz="2" w:space="0" w:color="auto"/>
            </w:tcBorders>
            <w:vAlign w:val="center"/>
            <w:hideMark/>
          </w:tcPr>
          <w:p w14:paraId="028F6202" w14:textId="77777777" w:rsidR="00FE38D5" w:rsidRPr="003C5E66" w:rsidRDefault="00FE38D5" w:rsidP="00BA771A">
            <w:pPr>
              <w:keepNext/>
              <w:keepLines/>
              <w:rPr>
                <w:rFonts w:ascii="Tahoma" w:hAnsi="Tahoma" w:cs="Tahoma"/>
              </w:rPr>
            </w:pPr>
            <w:r w:rsidRPr="003C5E66">
              <w:rPr>
                <w:rFonts w:ascii="Tahoma" w:hAnsi="Tahoma" w:cs="Tahoma"/>
              </w:rPr>
              <w:t>Kraj izvedbe:</w:t>
            </w:r>
          </w:p>
        </w:tc>
        <w:tc>
          <w:tcPr>
            <w:tcW w:w="6099" w:type="dxa"/>
            <w:tcBorders>
              <w:top w:val="single" w:sz="2" w:space="0" w:color="auto"/>
              <w:left w:val="single" w:sz="2" w:space="0" w:color="auto"/>
              <w:bottom w:val="single" w:sz="4" w:space="0" w:color="auto"/>
              <w:right w:val="single" w:sz="2" w:space="0" w:color="auto"/>
            </w:tcBorders>
            <w:vAlign w:val="center"/>
          </w:tcPr>
          <w:p w14:paraId="51AF933C" w14:textId="77777777" w:rsidR="00FE38D5" w:rsidRPr="003C5E66" w:rsidRDefault="00FE38D5" w:rsidP="00BA771A">
            <w:pPr>
              <w:keepNext/>
              <w:keepLines/>
              <w:rPr>
                <w:rFonts w:ascii="Tahoma" w:hAnsi="Tahoma" w:cs="Tahoma"/>
              </w:rPr>
            </w:pPr>
          </w:p>
          <w:p w14:paraId="57B03A97" w14:textId="77777777" w:rsidR="00FE38D5" w:rsidRPr="003C5E66" w:rsidRDefault="00FE38D5" w:rsidP="00BA771A">
            <w:pPr>
              <w:keepNext/>
              <w:keepLines/>
              <w:rPr>
                <w:rFonts w:ascii="Tahoma" w:hAnsi="Tahoma" w:cs="Tahoma"/>
              </w:rPr>
            </w:pPr>
          </w:p>
        </w:tc>
      </w:tr>
      <w:tr w:rsidR="00FE38D5" w:rsidRPr="003C5E66" w14:paraId="0A0F6770" w14:textId="77777777" w:rsidTr="00FE38D5">
        <w:trPr>
          <w:trHeight w:val="1190"/>
        </w:trPr>
        <w:tc>
          <w:tcPr>
            <w:tcW w:w="3546" w:type="dxa"/>
            <w:tcBorders>
              <w:top w:val="single" w:sz="2" w:space="0" w:color="auto"/>
              <w:left w:val="single" w:sz="2" w:space="0" w:color="auto"/>
              <w:right w:val="single" w:sz="2" w:space="0" w:color="auto"/>
            </w:tcBorders>
            <w:vAlign w:val="center"/>
          </w:tcPr>
          <w:p w14:paraId="78A9340D" w14:textId="6641085A" w:rsidR="00FE38D5" w:rsidRPr="003C5E66" w:rsidRDefault="008173E4" w:rsidP="008173E4">
            <w:pPr>
              <w:keepNext/>
              <w:keepLines/>
              <w:shd w:val="clear" w:color="auto" w:fill="FFFFFF"/>
              <w:tabs>
                <w:tab w:val="left" w:pos="0"/>
              </w:tabs>
              <w:ind w:right="6"/>
              <w:jc w:val="both"/>
              <w:rPr>
                <w:rFonts w:ascii="Tahoma" w:hAnsi="Tahoma" w:cs="Tahoma"/>
              </w:rPr>
            </w:pPr>
            <w:r>
              <w:rPr>
                <w:rFonts w:ascii="Tahoma" w:hAnsi="Tahoma" w:cs="Tahoma"/>
              </w:rPr>
              <w:t>Uspešno izveden in zaključen</w:t>
            </w:r>
            <w:r w:rsidR="00E46B5B" w:rsidRPr="003C5E66">
              <w:rPr>
                <w:rFonts w:ascii="Tahoma" w:hAnsi="Tahoma" w:cs="Tahoma"/>
              </w:rPr>
              <w:t xml:space="preserve"> </w:t>
            </w:r>
            <w:r>
              <w:rPr>
                <w:rFonts w:ascii="Tahoma" w:hAnsi="Tahoma" w:cs="Tahoma"/>
              </w:rPr>
              <w:t>projekt</w:t>
            </w:r>
          </w:p>
        </w:tc>
        <w:tc>
          <w:tcPr>
            <w:tcW w:w="6099" w:type="dxa"/>
            <w:tcBorders>
              <w:top w:val="single" w:sz="2" w:space="0" w:color="auto"/>
              <w:left w:val="single" w:sz="2" w:space="0" w:color="auto"/>
              <w:bottom w:val="single" w:sz="2" w:space="0" w:color="auto"/>
              <w:right w:val="single" w:sz="2" w:space="0" w:color="auto"/>
            </w:tcBorders>
            <w:vAlign w:val="center"/>
          </w:tcPr>
          <w:p w14:paraId="0E3EDE45" w14:textId="77777777" w:rsidR="00FE38D5" w:rsidRPr="003C5E66" w:rsidRDefault="00FE38D5" w:rsidP="00BA771A">
            <w:pPr>
              <w:keepNext/>
              <w:keepLines/>
              <w:rPr>
                <w:rFonts w:ascii="Tahoma" w:hAnsi="Tahoma" w:cs="Tahoma"/>
                <w:sz w:val="12"/>
                <w:szCs w:val="12"/>
              </w:rPr>
            </w:pPr>
          </w:p>
          <w:p w14:paraId="1CE1C72C" w14:textId="77777777" w:rsidR="00EC7886" w:rsidRPr="003C5E66" w:rsidRDefault="00EC7886" w:rsidP="00BA771A">
            <w:pPr>
              <w:keepNext/>
              <w:keepLines/>
              <w:jc w:val="center"/>
              <w:rPr>
                <w:rFonts w:ascii="Tahoma" w:hAnsi="Tahoma" w:cs="Tahoma"/>
              </w:rPr>
            </w:pPr>
            <w:r w:rsidRPr="003C5E66">
              <w:rPr>
                <w:rFonts w:ascii="Tahoma" w:hAnsi="Tahoma" w:cs="Tahoma"/>
              </w:rPr>
              <w:t>Obnova   /   Gradnja  (</w:t>
            </w:r>
            <w:r w:rsidRPr="003C5E66">
              <w:rPr>
                <w:rFonts w:ascii="Tahoma" w:hAnsi="Tahoma" w:cs="Tahoma"/>
                <w:b/>
              </w:rPr>
              <w:t>Obkroži!</w:t>
            </w:r>
            <w:r w:rsidRPr="003C5E66">
              <w:rPr>
                <w:rFonts w:ascii="Tahoma" w:hAnsi="Tahoma" w:cs="Tahoma"/>
              </w:rPr>
              <w:t>)</w:t>
            </w:r>
          </w:p>
          <w:p w14:paraId="1CA2AF1D" w14:textId="77777777" w:rsidR="00EC7886" w:rsidRPr="003C5E66" w:rsidRDefault="00EC7886" w:rsidP="00BA771A">
            <w:pPr>
              <w:keepNext/>
              <w:keepLines/>
              <w:jc w:val="center"/>
              <w:rPr>
                <w:rFonts w:ascii="Tahoma" w:hAnsi="Tahoma" w:cs="Tahoma"/>
                <w:sz w:val="12"/>
                <w:szCs w:val="12"/>
              </w:rPr>
            </w:pPr>
          </w:p>
          <w:p w14:paraId="2824B3FE" w14:textId="77777777" w:rsidR="002E6E4A" w:rsidRDefault="00EC7886" w:rsidP="002E6E4A">
            <w:pPr>
              <w:keepNext/>
              <w:keepLines/>
              <w:jc w:val="center"/>
              <w:rPr>
                <w:rFonts w:ascii="Tahoma" w:hAnsi="Tahoma" w:cs="Tahoma"/>
              </w:rPr>
            </w:pPr>
            <w:r w:rsidRPr="003C5E66">
              <w:rPr>
                <w:rFonts w:ascii="Tahoma" w:hAnsi="Tahoma" w:cs="Tahoma"/>
              </w:rPr>
              <w:t xml:space="preserve">javnega vodovoda iz </w:t>
            </w:r>
            <w:r w:rsidR="00C32864">
              <w:rPr>
                <w:rFonts w:ascii="Tahoma" w:hAnsi="Tahoma" w:cs="Tahoma"/>
              </w:rPr>
              <w:t>duktiln</w:t>
            </w:r>
            <w:r w:rsidR="002E6E4A">
              <w:rPr>
                <w:rFonts w:ascii="Tahoma" w:hAnsi="Tahoma" w:cs="Tahoma"/>
              </w:rPr>
              <w:t>e</w:t>
            </w:r>
            <w:r w:rsidR="00C32864">
              <w:rPr>
                <w:rFonts w:ascii="Tahoma" w:hAnsi="Tahoma" w:cs="Tahoma"/>
              </w:rPr>
              <w:t xml:space="preserve"> </w:t>
            </w:r>
            <w:r w:rsidR="002E6E4A">
              <w:rPr>
                <w:rFonts w:ascii="Tahoma" w:hAnsi="Tahoma" w:cs="Tahoma"/>
              </w:rPr>
              <w:t>litine</w:t>
            </w:r>
            <w:r w:rsidRPr="003C5E66">
              <w:rPr>
                <w:rFonts w:ascii="Tahoma" w:hAnsi="Tahoma" w:cs="Tahoma"/>
              </w:rPr>
              <w:t xml:space="preserve"> DN</w:t>
            </w:r>
            <w:r w:rsidR="00C32864">
              <w:rPr>
                <w:rFonts w:ascii="Tahoma" w:hAnsi="Tahoma" w:cs="Tahoma"/>
              </w:rPr>
              <w:t>______ (</w:t>
            </w:r>
            <w:r w:rsidR="00C32864" w:rsidRPr="00C32864">
              <w:rPr>
                <w:rFonts w:ascii="Tahoma" w:hAnsi="Tahoma" w:cs="Tahoma"/>
                <w:i/>
              </w:rPr>
              <w:t>vpiši</w:t>
            </w:r>
            <w:r w:rsidR="00C32864">
              <w:rPr>
                <w:rFonts w:ascii="Tahoma" w:hAnsi="Tahoma" w:cs="Tahoma"/>
              </w:rPr>
              <w:t>)</w:t>
            </w:r>
            <w:r w:rsidRPr="003C5E66">
              <w:rPr>
                <w:rFonts w:ascii="Tahoma" w:hAnsi="Tahoma" w:cs="Tahoma"/>
              </w:rPr>
              <w:t xml:space="preserve"> </w:t>
            </w:r>
          </w:p>
          <w:p w14:paraId="2319E38D" w14:textId="77777777" w:rsidR="00FD7592" w:rsidRDefault="00FD7592" w:rsidP="002E6E4A">
            <w:pPr>
              <w:keepNext/>
              <w:keepLines/>
              <w:jc w:val="center"/>
              <w:rPr>
                <w:rFonts w:ascii="Tahoma" w:hAnsi="Tahoma" w:cs="Tahoma"/>
              </w:rPr>
            </w:pPr>
          </w:p>
          <w:p w14:paraId="333B6E9E" w14:textId="77777777" w:rsidR="00FE38D5" w:rsidRPr="003C5E66" w:rsidRDefault="00EC7886" w:rsidP="002E6E4A">
            <w:pPr>
              <w:keepNext/>
              <w:keepLines/>
              <w:jc w:val="center"/>
              <w:rPr>
                <w:rFonts w:ascii="Tahoma" w:hAnsi="Tahoma" w:cs="Tahoma"/>
                <w:sz w:val="12"/>
                <w:szCs w:val="12"/>
              </w:rPr>
            </w:pPr>
            <w:r w:rsidRPr="003C5E66">
              <w:rPr>
                <w:rFonts w:ascii="Tahoma" w:hAnsi="Tahoma" w:cs="Tahoma"/>
              </w:rPr>
              <w:t>v dolžini ________ m</w:t>
            </w:r>
            <w:r w:rsidR="00E46B5B" w:rsidRPr="003C5E66">
              <w:rPr>
                <w:rFonts w:ascii="Tahoma" w:hAnsi="Tahoma" w:cs="Tahoma"/>
              </w:rPr>
              <w:t xml:space="preserve"> (</w:t>
            </w:r>
            <w:r w:rsidR="00E46B5B" w:rsidRPr="00C32864">
              <w:rPr>
                <w:rFonts w:ascii="Tahoma" w:hAnsi="Tahoma" w:cs="Tahoma"/>
                <w:i/>
              </w:rPr>
              <w:t>vpiši</w:t>
            </w:r>
            <w:r w:rsidR="00E46B5B" w:rsidRPr="003C5E66">
              <w:rPr>
                <w:rFonts w:ascii="Tahoma" w:hAnsi="Tahoma" w:cs="Tahoma"/>
              </w:rPr>
              <w:t>)</w:t>
            </w:r>
          </w:p>
        </w:tc>
      </w:tr>
      <w:tr w:rsidR="00FE38D5" w:rsidRPr="003C5E66" w14:paraId="77DA2AC9" w14:textId="77777777" w:rsidTr="005C745E">
        <w:trPr>
          <w:trHeight w:val="417"/>
        </w:trPr>
        <w:tc>
          <w:tcPr>
            <w:tcW w:w="3546" w:type="dxa"/>
            <w:tcBorders>
              <w:top w:val="single" w:sz="2" w:space="0" w:color="auto"/>
              <w:left w:val="single" w:sz="2" w:space="0" w:color="auto"/>
              <w:bottom w:val="single" w:sz="2" w:space="0" w:color="auto"/>
              <w:right w:val="single" w:sz="2" w:space="0" w:color="auto"/>
            </w:tcBorders>
            <w:vAlign w:val="center"/>
          </w:tcPr>
          <w:p w14:paraId="0BFFE478" w14:textId="77777777" w:rsidR="00FE38D5" w:rsidRPr="003C5E66" w:rsidRDefault="005C745E" w:rsidP="00BA771A">
            <w:pPr>
              <w:keepNext/>
              <w:keepLines/>
              <w:shd w:val="clear" w:color="auto" w:fill="FFFFFF"/>
              <w:tabs>
                <w:tab w:val="left" w:pos="0"/>
              </w:tabs>
              <w:ind w:right="6"/>
              <w:jc w:val="both"/>
              <w:rPr>
                <w:rFonts w:ascii="Tahoma" w:hAnsi="Tahoma" w:cs="Tahoma"/>
              </w:rPr>
            </w:pPr>
            <w:r w:rsidRPr="003C5E66">
              <w:rPr>
                <w:rFonts w:ascii="Tahoma" w:hAnsi="Tahoma" w:cs="Tahoma"/>
              </w:rPr>
              <w:t>Naziv projekta:</w:t>
            </w:r>
          </w:p>
        </w:tc>
        <w:tc>
          <w:tcPr>
            <w:tcW w:w="6099" w:type="dxa"/>
            <w:tcBorders>
              <w:top w:val="single" w:sz="2" w:space="0" w:color="auto"/>
              <w:left w:val="single" w:sz="2" w:space="0" w:color="auto"/>
              <w:bottom w:val="single" w:sz="2" w:space="0" w:color="auto"/>
              <w:right w:val="single" w:sz="2" w:space="0" w:color="auto"/>
            </w:tcBorders>
            <w:vAlign w:val="center"/>
          </w:tcPr>
          <w:p w14:paraId="72EC8C95" w14:textId="77777777" w:rsidR="00FE38D5" w:rsidRPr="003C5E66" w:rsidRDefault="00FE38D5" w:rsidP="00BA771A">
            <w:pPr>
              <w:keepNext/>
              <w:keepLines/>
              <w:jc w:val="center"/>
              <w:rPr>
                <w:rFonts w:ascii="Tahoma" w:hAnsi="Tahoma" w:cs="Tahoma"/>
              </w:rPr>
            </w:pPr>
          </w:p>
        </w:tc>
      </w:tr>
      <w:tr w:rsidR="005C745E" w:rsidRPr="003C5E66" w14:paraId="6F7BB004" w14:textId="77777777" w:rsidTr="005C7683">
        <w:trPr>
          <w:trHeight w:val="1124"/>
        </w:trPr>
        <w:tc>
          <w:tcPr>
            <w:tcW w:w="3546" w:type="dxa"/>
            <w:tcBorders>
              <w:top w:val="single" w:sz="2" w:space="0" w:color="auto"/>
              <w:left w:val="single" w:sz="2" w:space="0" w:color="auto"/>
              <w:bottom w:val="single" w:sz="2" w:space="0" w:color="auto"/>
              <w:right w:val="single" w:sz="2" w:space="0" w:color="auto"/>
            </w:tcBorders>
            <w:vAlign w:val="center"/>
          </w:tcPr>
          <w:p w14:paraId="07A84833" w14:textId="77777777" w:rsidR="005C745E" w:rsidRPr="003C5E66" w:rsidRDefault="005C745E" w:rsidP="00BA77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tcBorders>
              <w:top w:val="single" w:sz="2" w:space="0" w:color="auto"/>
              <w:left w:val="single" w:sz="2" w:space="0" w:color="auto"/>
              <w:bottom w:val="single" w:sz="4" w:space="0" w:color="auto"/>
              <w:right w:val="single" w:sz="2" w:space="0" w:color="auto"/>
            </w:tcBorders>
            <w:vAlign w:val="center"/>
          </w:tcPr>
          <w:p w14:paraId="5DE684A6" w14:textId="77777777" w:rsidR="005C745E" w:rsidRPr="003C5E66" w:rsidRDefault="005C745E" w:rsidP="00BA771A">
            <w:pPr>
              <w:keepNext/>
              <w:keepLines/>
              <w:jc w:val="center"/>
              <w:rPr>
                <w:rFonts w:ascii="Tahoma" w:hAnsi="Tahoma" w:cs="Tahoma"/>
              </w:rPr>
            </w:pPr>
          </w:p>
        </w:tc>
      </w:tr>
    </w:tbl>
    <w:p w14:paraId="771C6FE1" w14:textId="77777777" w:rsidR="00FE38D5" w:rsidRPr="003C5E66" w:rsidRDefault="00FE38D5" w:rsidP="00BA771A">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4D089DD2" w14:textId="77777777" w:rsidTr="000C7AEC">
        <w:trPr>
          <w:trHeight w:val="235"/>
        </w:trPr>
        <w:tc>
          <w:tcPr>
            <w:tcW w:w="3430" w:type="dxa"/>
            <w:tcBorders>
              <w:bottom w:val="single" w:sz="4" w:space="0" w:color="auto"/>
            </w:tcBorders>
          </w:tcPr>
          <w:p w14:paraId="05BB38B4" w14:textId="77777777" w:rsidR="009121CF" w:rsidRPr="00CE1BAD" w:rsidRDefault="009121CF" w:rsidP="000C7AEC">
            <w:pPr>
              <w:keepNext/>
              <w:keepLines/>
              <w:jc w:val="both"/>
              <w:rPr>
                <w:rFonts w:ascii="Tahoma" w:hAnsi="Tahoma" w:cs="Tahoma"/>
                <w:snapToGrid w:val="0"/>
                <w:color w:val="000000"/>
              </w:rPr>
            </w:pPr>
          </w:p>
        </w:tc>
        <w:tc>
          <w:tcPr>
            <w:tcW w:w="2574" w:type="dxa"/>
          </w:tcPr>
          <w:p w14:paraId="7A7AF414"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59F2A74A"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603A6E10" w14:textId="77777777" w:rsidTr="000C7AEC">
        <w:trPr>
          <w:trHeight w:val="235"/>
        </w:trPr>
        <w:tc>
          <w:tcPr>
            <w:tcW w:w="3430" w:type="dxa"/>
            <w:tcBorders>
              <w:top w:val="single" w:sz="4" w:space="0" w:color="auto"/>
            </w:tcBorders>
          </w:tcPr>
          <w:p w14:paraId="5E9B5642"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848FB12"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2D493E3" w14:textId="1A828EEF"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D131AE4" w14:textId="77777777" w:rsidR="00FE38D5" w:rsidRPr="003C5E66" w:rsidRDefault="00FE38D5" w:rsidP="00BA771A">
      <w:pPr>
        <w:keepNext/>
        <w:keepLines/>
        <w:rPr>
          <w:rFonts w:ascii="Tahoma" w:hAnsi="Tahoma" w:cs="Tahoma"/>
          <w:b/>
        </w:rPr>
      </w:pPr>
      <w:r w:rsidRPr="003C5E66">
        <w:rPr>
          <w:rFonts w:ascii="Tahoma" w:hAnsi="Tahoma" w:cs="Tahoma"/>
          <w:b/>
        </w:rPr>
        <w:t>______________________________________________________________________</w:t>
      </w:r>
    </w:p>
    <w:p w14:paraId="30FB50E8" w14:textId="77777777" w:rsidR="00FE38D5" w:rsidRPr="003C5E66" w:rsidRDefault="00FE38D5" w:rsidP="00BA771A">
      <w:pPr>
        <w:keepNext/>
        <w:keepLines/>
        <w:jc w:val="both"/>
        <w:rPr>
          <w:rFonts w:ascii="Tahoma" w:hAnsi="Tahoma" w:cs="Tahoma"/>
          <w:b/>
        </w:rPr>
      </w:pPr>
      <w:r w:rsidRPr="003C5E66">
        <w:rPr>
          <w:rFonts w:ascii="Tahoma" w:hAnsi="Tahoma" w:cs="Tahoma"/>
          <w:b/>
        </w:rPr>
        <w:t xml:space="preserve">IZPOLNI INVESTITOR (Izdajatelj reference)!!!!! </w:t>
      </w:r>
    </w:p>
    <w:p w14:paraId="345B90F9" w14:textId="77777777" w:rsidR="00FE38D5" w:rsidRPr="003C5E66" w:rsidRDefault="00FE38D5" w:rsidP="00BA771A">
      <w:pPr>
        <w:keepNext/>
        <w:keepLines/>
        <w:jc w:val="both"/>
        <w:rPr>
          <w:rFonts w:ascii="Tahoma" w:hAnsi="Tahoma" w:cs="Tahoma"/>
        </w:rPr>
      </w:pPr>
    </w:p>
    <w:p w14:paraId="37D57F3E" w14:textId="703AFB39" w:rsidR="00E46B5B" w:rsidRPr="003C5E66" w:rsidRDefault="00E46B5B" w:rsidP="00E46B5B">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7C65D2">
        <w:rPr>
          <w:rFonts w:ascii="Tahoma" w:hAnsi="Tahoma" w:cs="Tahoma"/>
          <w:b/>
        </w:rPr>
        <w:t>VKS-103/22</w:t>
      </w:r>
      <w:r w:rsidRPr="003C5E66">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r w:rsidRPr="003C5E66">
        <w:rPr>
          <w:rFonts w:ascii="Tahoma" w:hAnsi="Tahoma" w:cs="Tahoma"/>
        </w:rPr>
        <w:t>.</w:t>
      </w:r>
    </w:p>
    <w:p w14:paraId="147F3EC0" w14:textId="77777777" w:rsidR="00FE38D5" w:rsidRPr="003C5E66" w:rsidRDefault="00FE38D5" w:rsidP="00BA771A">
      <w:pPr>
        <w:keepNext/>
        <w:keepLines/>
        <w:rPr>
          <w:rFonts w:ascii="Tahoma" w:hAnsi="Tahoma" w:cs="Tahoma"/>
        </w:rPr>
      </w:pPr>
    </w:p>
    <w:p w14:paraId="7096FB54" w14:textId="77777777" w:rsidR="00FE38D5" w:rsidRPr="003C5E66" w:rsidRDefault="00FE38D5" w:rsidP="00BA771A">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6B34AC77" w14:textId="77777777" w:rsidR="00FE38D5" w:rsidRPr="003C5E66" w:rsidRDefault="00FE38D5" w:rsidP="00BA771A">
      <w:pPr>
        <w:keepNext/>
        <w:keepLines/>
        <w:rPr>
          <w:rFonts w:ascii="Tahoma" w:hAnsi="Tahoma" w:cs="Tahoma"/>
        </w:rPr>
      </w:pPr>
    </w:p>
    <w:p w14:paraId="5EC9413F" w14:textId="77777777" w:rsidR="00FE38D5" w:rsidRPr="003C5E66" w:rsidRDefault="00FE38D5" w:rsidP="00BA771A">
      <w:pPr>
        <w:keepNext/>
        <w:keepLines/>
        <w:rPr>
          <w:rFonts w:ascii="Tahoma" w:hAnsi="Tahoma" w:cs="Tahoma"/>
        </w:rPr>
      </w:pPr>
      <w:r w:rsidRPr="003C5E66">
        <w:rPr>
          <w:rFonts w:ascii="Tahoma" w:hAnsi="Tahoma" w:cs="Tahoma"/>
        </w:rPr>
        <w:t>Izdajatelj reference</w:t>
      </w:r>
    </w:p>
    <w:p w14:paraId="69D8FD01" w14:textId="77777777" w:rsidR="00FE38D5" w:rsidRPr="003C5E66" w:rsidRDefault="00FE38D5" w:rsidP="00BA771A">
      <w:pPr>
        <w:keepNext/>
        <w:keepLines/>
        <w:rPr>
          <w:rFonts w:ascii="Tahoma" w:hAnsi="Tahoma" w:cs="Tahoma"/>
        </w:rPr>
      </w:pPr>
      <w:r w:rsidRPr="003C5E66">
        <w:rPr>
          <w:rFonts w:ascii="Tahoma" w:hAnsi="Tahoma" w:cs="Tahoma"/>
        </w:rPr>
        <w:t xml:space="preserve"> </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5D7D775" w14:textId="77777777" w:rsidTr="000C7AEC">
        <w:trPr>
          <w:trHeight w:val="235"/>
        </w:trPr>
        <w:tc>
          <w:tcPr>
            <w:tcW w:w="3430" w:type="dxa"/>
            <w:tcBorders>
              <w:bottom w:val="single" w:sz="4" w:space="0" w:color="auto"/>
            </w:tcBorders>
          </w:tcPr>
          <w:p w14:paraId="46F18F7D" w14:textId="77777777" w:rsidR="009121CF" w:rsidRPr="00CE1BAD" w:rsidRDefault="009121CF" w:rsidP="000C7AEC">
            <w:pPr>
              <w:keepNext/>
              <w:keepLines/>
              <w:jc w:val="both"/>
              <w:rPr>
                <w:rFonts w:ascii="Tahoma" w:hAnsi="Tahoma" w:cs="Tahoma"/>
                <w:snapToGrid w:val="0"/>
                <w:color w:val="000000"/>
              </w:rPr>
            </w:pPr>
          </w:p>
        </w:tc>
        <w:tc>
          <w:tcPr>
            <w:tcW w:w="2574" w:type="dxa"/>
          </w:tcPr>
          <w:p w14:paraId="3C1A7A50"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5ED328FA"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754AB9C3" w14:textId="77777777" w:rsidTr="000C7AEC">
        <w:trPr>
          <w:trHeight w:val="235"/>
        </w:trPr>
        <w:tc>
          <w:tcPr>
            <w:tcW w:w="3430" w:type="dxa"/>
            <w:tcBorders>
              <w:top w:val="single" w:sz="4" w:space="0" w:color="auto"/>
            </w:tcBorders>
          </w:tcPr>
          <w:p w14:paraId="24719F23"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5F2D051"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F2E7BA8"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3B6A0BD2" w14:textId="77777777" w:rsidR="00FE38D5" w:rsidRPr="003C5E66" w:rsidRDefault="00FE38D5" w:rsidP="00BA771A">
      <w:pPr>
        <w:keepNext/>
        <w:keepLines/>
        <w:rPr>
          <w:rFonts w:ascii="Tahoma" w:hAnsi="Tahoma" w:cs="Tahoma"/>
        </w:rPr>
      </w:pPr>
    </w:p>
    <w:p w14:paraId="6E544057" w14:textId="26C5CCA6" w:rsidR="00FE38D5" w:rsidRDefault="00FE38D5" w:rsidP="00BA771A">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0D48D4F3" w14:textId="77777777" w:rsidR="0095014B" w:rsidRPr="003C5E66" w:rsidRDefault="0095014B" w:rsidP="00BA771A">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8066AF" w:rsidRPr="00112425" w14:paraId="3CB4365D" w14:textId="77777777" w:rsidTr="00610C0E">
        <w:tc>
          <w:tcPr>
            <w:tcW w:w="8161" w:type="dxa"/>
            <w:tcBorders>
              <w:top w:val="single" w:sz="4" w:space="0" w:color="auto"/>
              <w:left w:val="single" w:sz="4" w:space="0" w:color="auto"/>
              <w:bottom w:val="single" w:sz="4" w:space="0" w:color="auto"/>
              <w:right w:val="single" w:sz="4" w:space="0" w:color="auto"/>
            </w:tcBorders>
            <w:hideMark/>
          </w:tcPr>
          <w:p w14:paraId="1B197050" w14:textId="77777777" w:rsidR="008066AF" w:rsidRPr="00112425" w:rsidRDefault="008066AF" w:rsidP="00BA771A">
            <w:pPr>
              <w:keepNext/>
              <w:keepLines/>
              <w:rPr>
                <w:rFonts w:ascii="Tahoma" w:hAnsi="Tahoma" w:cs="Tahoma"/>
                <w:b/>
              </w:rPr>
            </w:pPr>
            <w:r>
              <w:rPr>
                <w:rFonts w:ascii="Tahoma" w:hAnsi="Tahoma" w:cs="Tahoma"/>
              </w:rPr>
              <w:lastRenderedPageBreak/>
              <w:t>OSNUTEK POGODBE</w:t>
            </w:r>
          </w:p>
        </w:tc>
        <w:tc>
          <w:tcPr>
            <w:tcW w:w="1559" w:type="dxa"/>
            <w:tcBorders>
              <w:top w:val="single" w:sz="4" w:space="0" w:color="auto"/>
              <w:left w:val="single" w:sz="4" w:space="0" w:color="auto"/>
              <w:bottom w:val="single" w:sz="4" w:space="0" w:color="auto"/>
              <w:right w:val="single" w:sz="4" w:space="0" w:color="auto"/>
            </w:tcBorders>
            <w:hideMark/>
          </w:tcPr>
          <w:p w14:paraId="39F66602" w14:textId="77777777" w:rsidR="008066AF" w:rsidRPr="00112425" w:rsidRDefault="008066AF" w:rsidP="00BA771A">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14:paraId="68966D3E" w14:textId="77777777" w:rsidR="00A055C4" w:rsidRPr="004C1F13" w:rsidRDefault="00A055C4" w:rsidP="00BA771A">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424DC0EF" w14:textId="77777777" w:rsidTr="00E90FDB">
        <w:tc>
          <w:tcPr>
            <w:tcW w:w="2905" w:type="dxa"/>
            <w:vAlign w:val="center"/>
          </w:tcPr>
          <w:p w14:paraId="6DE9CD18" w14:textId="77777777" w:rsidR="00E90FDB" w:rsidRPr="004C1F13" w:rsidRDefault="00E90FDB" w:rsidP="00BA771A">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3D6E0F4D" w14:textId="77777777" w:rsidR="00E90FDB" w:rsidRPr="004C1F13" w:rsidRDefault="00E90FDB" w:rsidP="00BA771A">
            <w:pPr>
              <w:keepNext/>
              <w:keepLines/>
              <w:jc w:val="center"/>
              <w:rPr>
                <w:rFonts w:ascii="Tahoma" w:hAnsi="Tahoma" w:cs="Tahoma"/>
                <w:b/>
              </w:rPr>
            </w:pPr>
          </w:p>
        </w:tc>
      </w:tr>
      <w:tr w:rsidR="00E90FDB" w:rsidRPr="004C1F13" w14:paraId="7BE97274" w14:textId="77777777" w:rsidTr="00E90FDB">
        <w:tc>
          <w:tcPr>
            <w:tcW w:w="2905" w:type="dxa"/>
          </w:tcPr>
          <w:p w14:paraId="3BEF6100" w14:textId="77777777" w:rsidR="00E90FDB" w:rsidRPr="004C1F13" w:rsidRDefault="00E90FDB" w:rsidP="00BA771A">
            <w:pPr>
              <w:keepNext/>
              <w:keepLines/>
              <w:jc w:val="both"/>
              <w:rPr>
                <w:rFonts w:ascii="Tahoma" w:hAnsi="Tahoma" w:cs="Tahoma"/>
                <w:lang w:eastAsia="en-US"/>
              </w:rPr>
            </w:pPr>
          </w:p>
        </w:tc>
        <w:tc>
          <w:tcPr>
            <w:tcW w:w="2552" w:type="dxa"/>
            <w:tcBorders>
              <w:top w:val="single" w:sz="4" w:space="0" w:color="auto"/>
            </w:tcBorders>
          </w:tcPr>
          <w:p w14:paraId="6968FE1C" w14:textId="77777777" w:rsidR="00E90FDB" w:rsidRPr="004C1F13" w:rsidRDefault="00E90FDB" w:rsidP="00BA771A">
            <w:pPr>
              <w:keepNext/>
              <w:keepLines/>
              <w:jc w:val="both"/>
              <w:rPr>
                <w:rFonts w:ascii="Tahoma" w:hAnsi="Tahoma" w:cs="Tahoma"/>
                <w:lang w:eastAsia="en-US"/>
              </w:rPr>
            </w:pPr>
          </w:p>
        </w:tc>
      </w:tr>
      <w:tr w:rsidR="00E90FDB" w:rsidRPr="004C1F13" w14:paraId="5A5DB553" w14:textId="77777777" w:rsidTr="00E90FDB">
        <w:tc>
          <w:tcPr>
            <w:tcW w:w="2905" w:type="dxa"/>
          </w:tcPr>
          <w:p w14:paraId="45D8B6C3" w14:textId="77777777" w:rsidR="00E90FDB" w:rsidRPr="004C1F13" w:rsidRDefault="00E90FDB" w:rsidP="00BA771A">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5E842F7" w14:textId="77777777" w:rsidR="00E90FDB" w:rsidRPr="004C1F13" w:rsidRDefault="00E90FDB" w:rsidP="00BA771A">
            <w:pPr>
              <w:keepNext/>
              <w:keepLines/>
              <w:jc w:val="both"/>
              <w:rPr>
                <w:rFonts w:ascii="Tahoma" w:hAnsi="Tahoma" w:cs="Tahoma"/>
                <w:lang w:eastAsia="en-US"/>
              </w:rPr>
            </w:pPr>
          </w:p>
        </w:tc>
      </w:tr>
    </w:tbl>
    <w:p w14:paraId="580228D0" w14:textId="77777777" w:rsidR="00E90FDB" w:rsidRPr="004C1F13" w:rsidRDefault="00E90FDB" w:rsidP="00BA771A">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3ECC9343" w14:textId="77777777" w:rsidTr="00365ABA">
        <w:tc>
          <w:tcPr>
            <w:tcW w:w="1985" w:type="dxa"/>
          </w:tcPr>
          <w:p w14:paraId="65E49079" w14:textId="77777777" w:rsidR="00E90FDB" w:rsidRPr="004C1F13" w:rsidRDefault="00E90FDB" w:rsidP="00BA771A">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0C8754CA" w14:textId="6049D16A" w:rsidR="00E90FDB" w:rsidRPr="004C1F13" w:rsidRDefault="003906EC" w:rsidP="00BA771A">
            <w:pPr>
              <w:keepNext/>
              <w:keepLines/>
              <w:spacing w:after="200" w:line="276" w:lineRule="auto"/>
              <w:rPr>
                <w:rFonts w:ascii="Tahoma" w:hAnsi="Tahoma" w:cs="Tahoma"/>
                <w:b/>
              </w:rPr>
            </w:pPr>
            <w:r>
              <w:rPr>
                <w:rFonts w:ascii="Tahoma" w:hAnsi="Tahoma" w:cs="Tahoma"/>
                <w:b/>
                <w:caps/>
              </w:rPr>
              <w:t>Obnova vodovoda in kanalizacije po Belokranjski ulici, ulici Luize Pesjakove ter Knobleharjevi in Endliharjevi ulici</w:t>
            </w:r>
          </w:p>
        </w:tc>
      </w:tr>
    </w:tbl>
    <w:p w14:paraId="493A4EED" w14:textId="77777777" w:rsidR="00E90FDB" w:rsidRPr="004C1F13" w:rsidRDefault="00E90FDB" w:rsidP="00BA771A">
      <w:pPr>
        <w:keepNext/>
        <w:keepLines/>
        <w:jc w:val="both"/>
        <w:rPr>
          <w:rFonts w:ascii="Tahoma" w:hAnsi="Tahoma" w:cs="Tahoma"/>
        </w:rPr>
      </w:pPr>
      <w:r w:rsidRPr="004C1F13">
        <w:rPr>
          <w:rFonts w:ascii="Tahoma" w:hAnsi="Tahoma" w:cs="Tahoma"/>
        </w:rPr>
        <w:t>sklenjena med</w:t>
      </w:r>
    </w:p>
    <w:p w14:paraId="5CF2AEEA" w14:textId="77777777" w:rsidR="00E90FDB" w:rsidRPr="004C1F13" w:rsidRDefault="00E90FDB" w:rsidP="00BA771A">
      <w:pPr>
        <w:keepNext/>
        <w:keepLines/>
        <w:jc w:val="both"/>
        <w:rPr>
          <w:rFonts w:ascii="Tahoma" w:hAnsi="Tahoma" w:cs="Tahoma"/>
        </w:rPr>
      </w:pPr>
    </w:p>
    <w:p w14:paraId="652D3886" w14:textId="77777777" w:rsidR="00E90FDB" w:rsidRPr="004C1F13" w:rsidRDefault="00E90FDB" w:rsidP="00BA771A">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2DE4DA4" w14:textId="77777777" w:rsidR="00E90FDB" w:rsidRPr="004C1F13" w:rsidRDefault="00E90FDB" w:rsidP="00BA771A">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2C31DB27" w14:textId="77777777" w:rsidTr="00E90FDB">
        <w:trPr>
          <w:trHeight w:val="2419"/>
        </w:trPr>
        <w:tc>
          <w:tcPr>
            <w:tcW w:w="6670" w:type="dxa"/>
          </w:tcPr>
          <w:p w14:paraId="755541B3" w14:textId="77777777" w:rsidR="00E90FDB" w:rsidRPr="004C1F13" w:rsidRDefault="00E90FDB" w:rsidP="00BA771A">
            <w:pPr>
              <w:keepNext/>
              <w:keepLines/>
              <w:jc w:val="both"/>
              <w:rPr>
                <w:rFonts w:ascii="Tahoma" w:hAnsi="Tahoma" w:cs="Tahoma"/>
              </w:rPr>
            </w:pPr>
            <w:r w:rsidRPr="004C1F13">
              <w:rPr>
                <w:rFonts w:ascii="Tahoma" w:hAnsi="Tahoma" w:cs="Tahoma"/>
                <w:b/>
              </w:rPr>
              <w:t>JAVNO PODJETJE VODOVOD KANALIZACIJA SNAGA d.o.o.</w:t>
            </w:r>
          </w:p>
          <w:p w14:paraId="62C667E9" w14:textId="77777777" w:rsidR="00E90FDB" w:rsidRPr="004C1F13" w:rsidRDefault="00E90FDB" w:rsidP="00BA771A">
            <w:pPr>
              <w:keepNext/>
              <w:keepLines/>
              <w:jc w:val="both"/>
              <w:rPr>
                <w:rFonts w:ascii="Tahoma" w:hAnsi="Tahoma" w:cs="Tahoma"/>
              </w:rPr>
            </w:pPr>
            <w:r w:rsidRPr="004C1F13">
              <w:rPr>
                <w:rFonts w:ascii="Tahoma" w:hAnsi="Tahoma" w:cs="Tahoma"/>
              </w:rPr>
              <w:t>Vodovodna cesta 90</w:t>
            </w:r>
          </w:p>
          <w:p w14:paraId="708D4775" w14:textId="77777777" w:rsidR="00E90FDB" w:rsidRPr="004C1F13" w:rsidRDefault="00E90FDB" w:rsidP="00BA771A">
            <w:pPr>
              <w:keepNext/>
              <w:keepLines/>
              <w:jc w:val="both"/>
              <w:rPr>
                <w:rFonts w:ascii="Tahoma" w:hAnsi="Tahoma" w:cs="Tahoma"/>
              </w:rPr>
            </w:pPr>
            <w:r w:rsidRPr="004C1F13">
              <w:rPr>
                <w:rFonts w:ascii="Tahoma" w:hAnsi="Tahoma" w:cs="Tahoma"/>
              </w:rPr>
              <w:t>1000 Ljubljana,</w:t>
            </w:r>
          </w:p>
          <w:p w14:paraId="76FB5055" w14:textId="77777777" w:rsidR="00E90FDB" w:rsidRPr="004C1F13" w:rsidRDefault="00E90FDB" w:rsidP="00BA771A">
            <w:pPr>
              <w:keepNext/>
              <w:keepLines/>
              <w:jc w:val="both"/>
              <w:rPr>
                <w:rFonts w:ascii="Tahoma" w:hAnsi="Tahoma" w:cs="Tahoma"/>
              </w:rPr>
            </w:pPr>
          </w:p>
          <w:p w14:paraId="2245BE66" w14:textId="77777777" w:rsidR="00E90FDB" w:rsidRPr="004C1F13" w:rsidRDefault="00E90FDB" w:rsidP="00BA771A">
            <w:pPr>
              <w:keepNext/>
              <w:keepLines/>
              <w:jc w:val="both"/>
              <w:rPr>
                <w:rFonts w:ascii="Tahoma" w:hAnsi="Tahoma" w:cs="Tahoma"/>
              </w:rPr>
            </w:pPr>
            <w:r w:rsidRPr="004C1F13">
              <w:rPr>
                <w:rFonts w:ascii="Tahoma" w:hAnsi="Tahoma" w:cs="Tahoma"/>
              </w:rPr>
              <w:t>ki ga zastopa direktor</w:t>
            </w:r>
          </w:p>
          <w:p w14:paraId="68A609B9" w14:textId="77777777" w:rsidR="00E90FDB" w:rsidRPr="004C1F13" w:rsidRDefault="00E90FDB" w:rsidP="00BA771A">
            <w:pPr>
              <w:keepNext/>
              <w:keepLines/>
              <w:jc w:val="both"/>
              <w:rPr>
                <w:rFonts w:ascii="Tahoma" w:hAnsi="Tahoma" w:cs="Tahoma"/>
                <w:b/>
              </w:rPr>
            </w:pPr>
            <w:r w:rsidRPr="004C1F13">
              <w:rPr>
                <w:rFonts w:ascii="Tahoma" w:hAnsi="Tahoma" w:cs="Tahoma"/>
                <w:b/>
              </w:rPr>
              <w:t>Krištof MLAKAR</w:t>
            </w:r>
          </w:p>
          <w:p w14:paraId="44CFE0AA" w14:textId="77777777" w:rsidR="00E90FDB" w:rsidRPr="004C1F13" w:rsidRDefault="00E90FDB" w:rsidP="00BA771A">
            <w:pPr>
              <w:keepNext/>
              <w:keepLines/>
              <w:ind w:left="1416" w:firstLine="708"/>
              <w:jc w:val="both"/>
              <w:rPr>
                <w:rFonts w:ascii="Tahoma" w:hAnsi="Tahoma" w:cs="Tahoma"/>
              </w:rPr>
            </w:pPr>
          </w:p>
          <w:p w14:paraId="75EAA728" w14:textId="77777777" w:rsidR="00E90FDB" w:rsidRPr="004C1F13" w:rsidRDefault="00E90FDB" w:rsidP="00BA771A">
            <w:pPr>
              <w:keepNext/>
              <w:keepLines/>
              <w:jc w:val="both"/>
              <w:rPr>
                <w:rFonts w:ascii="Tahoma" w:hAnsi="Tahoma" w:cs="Tahoma"/>
              </w:rPr>
            </w:pPr>
            <w:r w:rsidRPr="004C1F13">
              <w:rPr>
                <w:rFonts w:ascii="Tahoma" w:hAnsi="Tahoma" w:cs="Tahoma"/>
              </w:rPr>
              <w:t>Identifikacijska številka za DDV: SI64520463</w:t>
            </w:r>
          </w:p>
          <w:p w14:paraId="461B9BB9" w14:textId="77777777" w:rsidR="00E90FDB" w:rsidRPr="004C1F13" w:rsidRDefault="00E90FDB" w:rsidP="00BA771A">
            <w:pPr>
              <w:keepNext/>
              <w:keepLines/>
              <w:jc w:val="both"/>
              <w:rPr>
                <w:rFonts w:ascii="Tahoma" w:hAnsi="Tahoma" w:cs="Tahoma"/>
              </w:rPr>
            </w:pPr>
            <w:r w:rsidRPr="004C1F13">
              <w:rPr>
                <w:rFonts w:ascii="Tahoma" w:hAnsi="Tahoma" w:cs="Tahoma"/>
              </w:rPr>
              <w:t>Matična številka: 5046688000</w:t>
            </w:r>
          </w:p>
        </w:tc>
      </w:tr>
    </w:tbl>
    <w:p w14:paraId="0FB143EF" w14:textId="77777777" w:rsidR="00E90FDB" w:rsidRPr="004C1F13" w:rsidRDefault="00E90FDB" w:rsidP="00BA771A">
      <w:pPr>
        <w:keepNext/>
        <w:keepLines/>
        <w:jc w:val="both"/>
        <w:rPr>
          <w:rFonts w:ascii="Tahoma" w:hAnsi="Tahoma" w:cs="Tahoma"/>
        </w:rPr>
      </w:pPr>
    </w:p>
    <w:p w14:paraId="1E87D65B" w14:textId="77777777" w:rsidR="00E90FDB" w:rsidRPr="004C1F13" w:rsidRDefault="00E90FDB" w:rsidP="00BA771A">
      <w:pPr>
        <w:keepNext/>
        <w:keepLines/>
        <w:jc w:val="both"/>
        <w:rPr>
          <w:rFonts w:ascii="Tahoma" w:hAnsi="Tahoma" w:cs="Tahoma"/>
        </w:rPr>
      </w:pPr>
      <w:r w:rsidRPr="004C1F13">
        <w:rPr>
          <w:rFonts w:ascii="Tahoma" w:hAnsi="Tahoma" w:cs="Tahoma"/>
        </w:rPr>
        <w:t>in izvajalcem:</w:t>
      </w:r>
    </w:p>
    <w:p w14:paraId="5C37332E" w14:textId="77777777" w:rsidR="00E90FDB" w:rsidRPr="004C1F13" w:rsidRDefault="00E90FDB" w:rsidP="00BA771A">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57274777" w14:textId="77777777" w:rsidTr="00E90FDB">
        <w:trPr>
          <w:trHeight w:val="170"/>
        </w:trPr>
        <w:tc>
          <w:tcPr>
            <w:tcW w:w="5726" w:type="dxa"/>
          </w:tcPr>
          <w:p w14:paraId="4CB3488C" w14:textId="77777777" w:rsidR="00E90FDB" w:rsidRPr="004C1F13" w:rsidRDefault="00E90FDB" w:rsidP="00BA771A">
            <w:pPr>
              <w:keepNext/>
              <w:keepLines/>
              <w:jc w:val="both"/>
              <w:rPr>
                <w:rFonts w:ascii="Tahoma" w:hAnsi="Tahoma" w:cs="Tahoma"/>
                <w:b/>
              </w:rPr>
            </w:pPr>
          </w:p>
        </w:tc>
        <w:tc>
          <w:tcPr>
            <w:tcW w:w="211" w:type="dxa"/>
          </w:tcPr>
          <w:p w14:paraId="14F2FEB9" w14:textId="77777777" w:rsidR="00E90FDB" w:rsidRPr="004C1F13" w:rsidRDefault="00E90FDB" w:rsidP="00BA771A">
            <w:pPr>
              <w:keepNext/>
              <w:keepLines/>
              <w:jc w:val="both"/>
              <w:rPr>
                <w:rFonts w:ascii="Tahoma" w:hAnsi="Tahoma" w:cs="Tahoma"/>
              </w:rPr>
            </w:pPr>
          </w:p>
        </w:tc>
        <w:tc>
          <w:tcPr>
            <w:tcW w:w="745" w:type="dxa"/>
          </w:tcPr>
          <w:p w14:paraId="4922CD35" w14:textId="77777777" w:rsidR="00E90FDB" w:rsidRPr="004C1F13" w:rsidRDefault="00E90FDB" w:rsidP="00BA771A">
            <w:pPr>
              <w:keepNext/>
              <w:keepLines/>
              <w:jc w:val="both"/>
              <w:rPr>
                <w:rFonts w:ascii="Tahoma" w:hAnsi="Tahoma" w:cs="Tahoma"/>
              </w:rPr>
            </w:pPr>
          </w:p>
        </w:tc>
      </w:tr>
      <w:tr w:rsidR="00E90FDB" w:rsidRPr="004C1F13" w14:paraId="0D0E69E6" w14:textId="77777777" w:rsidTr="00E90FDB">
        <w:trPr>
          <w:trHeight w:val="180"/>
        </w:trPr>
        <w:tc>
          <w:tcPr>
            <w:tcW w:w="5726" w:type="dxa"/>
          </w:tcPr>
          <w:p w14:paraId="18ED7893" w14:textId="77777777" w:rsidR="00E90FDB" w:rsidRPr="004C1F13" w:rsidRDefault="00E90FDB" w:rsidP="00BA771A">
            <w:pPr>
              <w:keepNext/>
              <w:keepLines/>
              <w:jc w:val="both"/>
              <w:rPr>
                <w:rFonts w:ascii="Tahoma" w:hAnsi="Tahoma" w:cs="Tahoma"/>
              </w:rPr>
            </w:pPr>
          </w:p>
        </w:tc>
        <w:tc>
          <w:tcPr>
            <w:tcW w:w="211" w:type="dxa"/>
          </w:tcPr>
          <w:p w14:paraId="693758CC" w14:textId="77777777" w:rsidR="00E90FDB" w:rsidRPr="004C1F13" w:rsidRDefault="00E90FDB" w:rsidP="00BA771A">
            <w:pPr>
              <w:keepNext/>
              <w:keepLines/>
              <w:jc w:val="both"/>
              <w:rPr>
                <w:rFonts w:ascii="Tahoma" w:hAnsi="Tahoma" w:cs="Tahoma"/>
              </w:rPr>
            </w:pPr>
          </w:p>
        </w:tc>
        <w:tc>
          <w:tcPr>
            <w:tcW w:w="745" w:type="dxa"/>
          </w:tcPr>
          <w:p w14:paraId="0B566932" w14:textId="77777777" w:rsidR="00E90FDB" w:rsidRPr="004C1F13" w:rsidRDefault="00E90FDB" w:rsidP="00BA771A">
            <w:pPr>
              <w:keepNext/>
              <w:keepLines/>
              <w:jc w:val="both"/>
              <w:rPr>
                <w:rFonts w:ascii="Tahoma" w:hAnsi="Tahoma" w:cs="Tahoma"/>
              </w:rPr>
            </w:pPr>
          </w:p>
        </w:tc>
      </w:tr>
      <w:tr w:rsidR="00E90FDB" w:rsidRPr="004C1F13" w14:paraId="3BE2FC2A" w14:textId="77777777" w:rsidTr="00E90FDB">
        <w:trPr>
          <w:trHeight w:val="180"/>
        </w:trPr>
        <w:tc>
          <w:tcPr>
            <w:tcW w:w="5726" w:type="dxa"/>
          </w:tcPr>
          <w:p w14:paraId="7D016203" w14:textId="77777777" w:rsidR="00E90FDB" w:rsidRPr="004C1F13" w:rsidRDefault="00E90FDB" w:rsidP="00BA771A">
            <w:pPr>
              <w:keepNext/>
              <w:keepLines/>
              <w:jc w:val="both"/>
              <w:rPr>
                <w:rFonts w:ascii="Tahoma" w:hAnsi="Tahoma" w:cs="Tahoma"/>
              </w:rPr>
            </w:pPr>
          </w:p>
        </w:tc>
        <w:tc>
          <w:tcPr>
            <w:tcW w:w="211" w:type="dxa"/>
          </w:tcPr>
          <w:p w14:paraId="3919F58A" w14:textId="77777777" w:rsidR="00E90FDB" w:rsidRPr="004C1F13" w:rsidRDefault="00E90FDB" w:rsidP="00BA771A">
            <w:pPr>
              <w:keepNext/>
              <w:keepLines/>
              <w:jc w:val="both"/>
              <w:rPr>
                <w:rFonts w:ascii="Tahoma" w:hAnsi="Tahoma" w:cs="Tahoma"/>
              </w:rPr>
            </w:pPr>
          </w:p>
        </w:tc>
        <w:tc>
          <w:tcPr>
            <w:tcW w:w="745" w:type="dxa"/>
          </w:tcPr>
          <w:p w14:paraId="33ED9111" w14:textId="77777777" w:rsidR="00E90FDB" w:rsidRPr="004C1F13" w:rsidRDefault="00E90FDB" w:rsidP="00BA771A">
            <w:pPr>
              <w:keepNext/>
              <w:keepLines/>
              <w:jc w:val="both"/>
              <w:rPr>
                <w:rFonts w:ascii="Tahoma" w:hAnsi="Tahoma" w:cs="Tahoma"/>
              </w:rPr>
            </w:pPr>
          </w:p>
        </w:tc>
      </w:tr>
      <w:tr w:rsidR="00E90FDB" w:rsidRPr="004C1F13" w14:paraId="3E3CD96C" w14:textId="77777777" w:rsidTr="00E90FDB">
        <w:trPr>
          <w:trHeight w:val="361"/>
        </w:trPr>
        <w:tc>
          <w:tcPr>
            <w:tcW w:w="5726" w:type="dxa"/>
          </w:tcPr>
          <w:p w14:paraId="0DF09993" w14:textId="77777777" w:rsidR="00E90FDB" w:rsidRPr="004C1F13" w:rsidRDefault="00E90FDB" w:rsidP="00BA771A">
            <w:pPr>
              <w:keepNext/>
              <w:keepLines/>
              <w:jc w:val="both"/>
              <w:rPr>
                <w:rFonts w:ascii="Tahoma" w:hAnsi="Tahoma" w:cs="Tahoma"/>
              </w:rPr>
            </w:pPr>
          </w:p>
        </w:tc>
        <w:tc>
          <w:tcPr>
            <w:tcW w:w="211" w:type="dxa"/>
          </w:tcPr>
          <w:p w14:paraId="6240465C" w14:textId="77777777" w:rsidR="00E90FDB" w:rsidRPr="004C1F13" w:rsidRDefault="00E90FDB" w:rsidP="00BA771A">
            <w:pPr>
              <w:keepNext/>
              <w:keepLines/>
              <w:jc w:val="both"/>
              <w:rPr>
                <w:rFonts w:ascii="Tahoma" w:hAnsi="Tahoma" w:cs="Tahoma"/>
              </w:rPr>
            </w:pPr>
          </w:p>
        </w:tc>
        <w:tc>
          <w:tcPr>
            <w:tcW w:w="745" w:type="dxa"/>
          </w:tcPr>
          <w:p w14:paraId="56D82CD5" w14:textId="77777777" w:rsidR="00E90FDB" w:rsidRPr="004C1F13" w:rsidRDefault="00E90FDB" w:rsidP="00BA771A">
            <w:pPr>
              <w:keepNext/>
              <w:keepLines/>
              <w:jc w:val="both"/>
              <w:rPr>
                <w:rFonts w:ascii="Tahoma" w:hAnsi="Tahoma" w:cs="Tahoma"/>
              </w:rPr>
            </w:pPr>
          </w:p>
        </w:tc>
      </w:tr>
      <w:tr w:rsidR="00E90FDB" w:rsidRPr="004C1F13" w14:paraId="419B51AD" w14:textId="77777777" w:rsidTr="00E90FDB">
        <w:trPr>
          <w:trHeight w:val="80"/>
        </w:trPr>
        <w:tc>
          <w:tcPr>
            <w:tcW w:w="5726" w:type="dxa"/>
          </w:tcPr>
          <w:p w14:paraId="3F6DC93E" w14:textId="77777777" w:rsidR="00E90FDB" w:rsidRPr="004C1F13" w:rsidRDefault="00E90FDB" w:rsidP="00BA771A">
            <w:pPr>
              <w:keepNext/>
              <w:keepLines/>
              <w:jc w:val="both"/>
              <w:rPr>
                <w:rFonts w:ascii="Tahoma" w:hAnsi="Tahoma" w:cs="Tahoma"/>
              </w:rPr>
            </w:pPr>
            <w:r w:rsidRPr="004C1F13">
              <w:rPr>
                <w:rFonts w:ascii="Tahoma" w:hAnsi="Tahoma" w:cs="Tahoma"/>
              </w:rPr>
              <w:t xml:space="preserve">ki ga zastopa direktor </w:t>
            </w:r>
          </w:p>
        </w:tc>
        <w:tc>
          <w:tcPr>
            <w:tcW w:w="211" w:type="dxa"/>
          </w:tcPr>
          <w:p w14:paraId="71CE3486" w14:textId="77777777" w:rsidR="00E90FDB" w:rsidRPr="004C1F13" w:rsidRDefault="00E90FDB" w:rsidP="00BA771A">
            <w:pPr>
              <w:keepNext/>
              <w:keepLines/>
              <w:jc w:val="both"/>
              <w:rPr>
                <w:rFonts w:ascii="Tahoma" w:hAnsi="Tahoma" w:cs="Tahoma"/>
              </w:rPr>
            </w:pPr>
          </w:p>
        </w:tc>
        <w:tc>
          <w:tcPr>
            <w:tcW w:w="745" w:type="dxa"/>
          </w:tcPr>
          <w:p w14:paraId="0EC1F331" w14:textId="77777777" w:rsidR="00E90FDB" w:rsidRPr="004C1F13" w:rsidRDefault="00E90FDB" w:rsidP="00BA771A">
            <w:pPr>
              <w:keepNext/>
              <w:keepLines/>
              <w:jc w:val="both"/>
              <w:rPr>
                <w:rFonts w:ascii="Tahoma" w:hAnsi="Tahoma" w:cs="Tahoma"/>
              </w:rPr>
            </w:pPr>
          </w:p>
        </w:tc>
      </w:tr>
      <w:tr w:rsidR="00E90FDB" w:rsidRPr="004C1F13" w14:paraId="0D993096" w14:textId="77777777" w:rsidTr="00E90FDB">
        <w:trPr>
          <w:trHeight w:val="80"/>
        </w:trPr>
        <w:tc>
          <w:tcPr>
            <w:tcW w:w="5726" w:type="dxa"/>
          </w:tcPr>
          <w:p w14:paraId="7E99407F" w14:textId="77777777" w:rsidR="00E90FDB" w:rsidRPr="004C1F13" w:rsidRDefault="00E90FDB" w:rsidP="00BA771A">
            <w:pPr>
              <w:keepNext/>
              <w:keepLines/>
              <w:jc w:val="both"/>
              <w:rPr>
                <w:rFonts w:ascii="Tahoma" w:hAnsi="Tahoma" w:cs="Tahoma"/>
                <w:b/>
              </w:rPr>
            </w:pPr>
          </w:p>
        </w:tc>
        <w:tc>
          <w:tcPr>
            <w:tcW w:w="211" w:type="dxa"/>
          </w:tcPr>
          <w:p w14:paraId="584C427E" w14:textId="77777777" w:rsidR="00E90FDB" w:rsidRPr="004C1F13" w:rsidRDefault="00E90FDB" w:rsidP="00BA771A">
            <w:pPr>
              <w:keepNext/>
              <w:keepLines/>
              <w:jc w:val="both"/>
              <w:rPr>
                <w:rFonts w:ascii="Tahoma" w:hAnsi="Tahoma" w:cs="Tahoma"/>
              </w:rPr>
            </w:pPr>
          </w:p>
        </w:tc>
        <w:tc>
          <w:tcPr>
            <w:tcW w:w="745" w:type="dxa"/>
          </w:tcPr>
          <w:p w14:paraId="009FCD72" w14:textId="77777777" w:rsidR="00E90FDB" w:rsidRPr="004C1F13" w:rsidRDefault="00E90FDB" w:rsidP="00BA771A">
            <w:pPr>
              <w:keepNext/>
              <w:keepLines/>
              <w:jc w:val="both"/>
              <w:rPr>
                <w:rFonts w:ascii="Tahoma" w:hAnsi="Tahoma" w:cs="Tahoma"/>
              </w:rPr>
            </w:pPr>
          </w:p>
        </w:tc>
      </w:tr>
      <w:tr w:rsidR="00E90FDB" w:rsidRPr="004C1F13" w14:paraId="168A8DE2" w14:textId="77777777" w:rsidTr="00E90FDB">
        <w:trPr>
          <w:trHeight w:val="80"/>
        </w:trPr>
        <w:tc>
          <w:tcPr>
            <w:tcW w:w="5726" w:type="dxa"/>
          </w:tcPr>
          <w:p w14:paraId="48E99760" w14:textId="77777777" w:rsidR="00E90FDB" w:rsidRPr="004C1F13" w:rsidRDefault="00E90FDB" w:rsidP="00BA771A">
            <w:pPr>
              <w:keepNext/>
              <w:keepLines/>
              <w:jc w:val="both"/>
              <w:rPr>
                <w:rFonts w:ascii="Tahoma" w:hAnsi="Tahoma" w:cs="Tahoma"/>
                <w:b/>
              </w:rPr>
            </w:pPr>
          </w:p>
        </w:tc>
        <w:tc>
          <w:tcPr>
            <w:tcW w:w="211" w:type="dxa"/>
          </w:tcPr>
          <w:p w14:paraId="44611BA6" w14:textId="77777777" w:rsidR="00E90FDB" w:rsidRPr="004C1F13" w:rsidRDefault="00E90FDB" w:rsidP="00BA771A">
            <w:pPr>
              <w:keepNext/>
              <w:keepLines/>
              <w:jc w:val="both"/>
              <w:rPr>
                <w:rFonts w:ascii="Tahoma" w:hAnsi="Tahoma" w:cs="Tahoma"/>
              </w:rPr>
            </w:pPr>
          </w:p>
        </w:tc>
        <w:tc>
          <w:tcPr>
            <w:tcW w:w="745" w:type="dxa"/>
          </w:tcPr>
          <w:p w14:paraId="5C6E8253" w14:textId="77777777" w:rsidR="00E90FDB" w:rsidRPr="004C1F13" w:rsidRDefault="00E90FDB" w:rsidP="00BA771A">
            <w:pPr>
              <w:keepNext/>
              <w:keepLines/>
              <w:jc w:val="both"/>
              <w:rPr>
                <w:rFonts w:ascii="Tahoma" w:hAnsi="Tahoma" w:cs="Tahoma"/>
              </w:rPr>
            </w:pPr>
          </w:p>
        </w:tc>
      </w:tr>
      <w:tr w:rsidR="00E90FDB" w:rsidRPr="004C1F13" w14:paraId="7C344FC5" w14:textId="77777777" w:rsidTr="00E90FDB">
        <w:trPr>
          <w:trHeight w:val="80"/>
        </w:trPr>
        <w:tc>
          <w:tcPr>
            <w:tcW w:w="5726" w:type="dxa"/>
          </w:tcPr>
          <w:p w14:paraId="5C71E7DF" w14:textId="77777777" w:rsidR="00E90FDB" w:rsidRPr="004C1F13" w:rsidRDefault="00E90FDB" w:rsidP="00BA771A">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18D94EE0" w14:textId="77777777" w:rsidR="00E90FDB" w:rsidRPr="004C1F13" w:rsidRDefault="00E90FDB" w:rsidP="00BA771A">
            <w:pPr>
              <w:keepNext/>
              <w:keepLines/>
              <w:jc w:val="both"/>
              <w:rPr>
                <w:rFonts w:ascii="Tahoma" w:hAnsi="Tahoma" w:cs="Tahoma"/>
              </w:rPr>
            </w:pPr>
          </w:p>
        </w:tc>
        <w:tc>
          <w:tcPr>
            <w:tcW w:w="745" w:type="dxa"/>
          </w:tcPr>
          <w:p w14:paraId="63B39A53" w14:textId="77777777" w:rsidR="00E90FDB" w:rsidRPr="004C1F13" w:rsidRDefault="00E90FDB" w:rsidP="00BA771A">
            <w:pPr>
              <w:keepNext/>
              <w:keepLines/>
              <w:jc w:val="both"/>
              <w:rPr>
                <w:rFonts w:ascii="Tahoma" w:hAnsi="Tahoma" w:cs="Tahoma"/>
              </w:rPr>
            </w:pPr>
          </w:p>
        </w:tc>
      </w:tr>
      <w:tr w:rsidR="00E90FDB" w:rsidRPr="004C1F13" w14:paraId="0C4A4823" w14:textId="77777777" w:rsidTr="00E90FDB">
        <w:trPr>
          <w:trHeight w:val="80"/>
        </w:trPr>
        <w:tc>
          <w:tcPr>
            <w:tcW w:w="5726" w:type="dxa"/>
            <w:vAlign w:val="center"/>
          </w:tcPr>
          <w:p w14:paraId="7DE52ECD" w14:textId="77777777" w:rsidR="00E90FDB" w:rsidRPr="004C1F13" w:rsidRDefault="00E90FDB" w:rsidP="00BA771A">
            <w:pPr>
              <w:keepNext/>
              <w:keepLines/>
              <w:jc w:val="both"/>
              <w:rPr>
                <w:rFonts w:ascii="Tahoma" w:hAnsi="Tahoma" w:cs="Tahoma"/>
              </w:rPr>
            </w:pPr>
            <w:r w:rsidRPr="004C1F13">
              <w:rPr>
                <w:rFonts w:ascii="Tahoma" w:hAnsi="Tahoma" w:cs="Tahoma"/>
              </w:rPr>
              <w:t xml:space="preserve">Matična številka:    </w:t>
            </w:r>
          </w:p>
        </w:tc>
        <w:tc>
          <w:tcPr>
            <w:tcW w:w="211" w:type="dxa"/>
          </w:tcPr>
          <w:p w14:paraId="5C416096" w14:textId="77777777" w:rsidR="00E90FDB" w:rsidRPr="004C1F13" w:rsidRDefault="00E90FDB" w:rsidP="00BA771A">
            <w:pPr>
              <w:keepNext/>
              <w:keepLines/>
              <w:jc w:val="both"/>
              <w:rPr>
                <w:rFonts w:ascii="Tahoma" w:hAnsi="Tahoma" w:cs="Tahoma"/>
              </w:rPr>
            </w:pPr>
          </w:p>
        </w:tc>
        <w:tc>
          <w:tcPr>
            <w:tcW w:w="745" w:type="dxa"/>
          </w:tcPr>
          <w:p w14:paraId="53234CE8" w14:textId="77777777" w:rsidR="00E90FDB" w:rsidRPr="004C1F13" w:rsidRDefault="00E90FDB" w:rsidP="00BA771A">
            <w:pPr>
              <w:keepNext/>
              <w:keepLines/>
              <w:jc w:val="both"/>
              <w:rPr>
                <w:rFonts w:ascii="Tahoma" w:hAnsi="Tahoma" w:cs="Tahoma"/>
              </w:rPr>
            </w:pPr>
          </w:p>
        </w:tc>
      </w:tr>
    </w:tbl>
    <w:p w14:paraId="18BE10C1" w14:textId="77777777" w:rsidR="004C1F13" w:rsidRDefault="004C1F13" w:rsidP="00BA771A">
      <w:pPr>
        <w:keepNext/>
        <w:keepLines/>
        <w:spacing w:after="200" w:line="276" w:lineRule="auto"/>
        <w:rPr>
          <w:rFonts w:ascii="Tahoma" w:eastAsia="Frutiger" w:hAnsi="Tahoma" w:cs="Tahoma"/>
          <w:b/>
          <w:lang w:eastAsia="en-US"/>
        </w:rPr>
      </w:pPr>
    </w:p>
    <w:p w14:paraId="4E956BC4" w14:textId="77777777" w:rsidR="001D5263" w:rsidRDefault="001D5263" w:rsidP="00BA771A">
      <w:pPr>
        <w:keepNext/>
        <w:keepLines/>
        <w:spacing w:after="200" w:line="276" w:lineRule="auto"/>
        <w:rPr>
          <w:rFonts w:ascii="Tahoma" w:eastAsia="Frutiger" w:hAnsi="Tahoma" w:cs="Tahoma"/>
          <w:b/>
          <w:lang w:eastAsia="en-US"/>
        </w:rPr>
      </w:pPr>
    </w:p>
    <w:p w14:paraId="55542C1F" w14:textId="77777777" w:rsidR="001D5263" w:rsidRDefault="001D5263" w:rsidP="00BA771A">
      <w:pPr>
        <w:keepNext/>
        <w:keepLines/>
        <w:spacing w:after="200" w:line="276" w:lineRule="auto"/>
        <w:rPr>
          <w:rFonts w:ascii="Tahoma" w:eastAsia="Frutiger" w:hAnsi="Tahoma" w:cs="Tahoma"/>
          <w:b/>
          <w:lang w:eastAsia="en-US"/>
        </w:rPr>
      </w:pPr>
    </w:p>
    <w:p w14:paraId="192D8D03" w14:textId="77777777" w:rsidR="00E90FDB" w:rsidRDefault="00365ABA"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03876736" w14:textId="77777777" w:rsidR="008A1E65" w:rsidRPr="004C1F13" w:rsidRDefault="008A1E65" w:rsidP="00BA771A">
      <w:pPr>
        <w:pStyle w:val="Odstavekseznama"/>
        <w:keepNext/>
        <w:keepLines/>
        <w:ind w:left="426"/>
        <w:rPr>
          <w:rFonts w:ascii="Tahoma" w:eastAsia="Frutiger" w:hAnsi="Tahoma" w:cs="Tahoma"/>
          <w:b/>
          <w:lang w:eastAsia="en-US"/>
        </w:rPr>
      </w:pPr>
    </w:p>
    <w:p w14:paraId="7C8F4227" w14:textId="77777777" w:rsidR="00E90FDB" w:rsidRDefault="008A1E65" w:rsidP="00BA771A">
      <w:pPr>
        <w:keepNext/>
        <w:keepLines/>
        <w:numPr>
          <w:ilvl w:val="0"/>
          <w:numId w:val="28"/>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EE9D392" w14:textId="77777777" w:rsidR="008A1E65" w:rsidRPr="004C1F13" w:rsidRDefault="008A1E65" w:rsidP="00BA771A">
      <w:pPr>
        <w:keepNext/>
        <w:keepLines/>
        <w:ind w:left="454"/>
        <w:rPr>
          <w:rFonts w:ascii="Tahoma" w:eastAsia="Frutiger" w:hAnsi="Tahoma" w:cs="Tahoma"/>
          <w:lang w:eastAsia="en-US"/>
        </w:rPr>
      </w:pPr>
    </w:p>
    <w:p w14:paraId="0B665631" w14:textId="457D15E9" w:rsidR="004C1F13" w:rsidRDefault="00E90FDB" w:rsidP="00BA771A">
      <w:pPr>
        <w:keepNext/>
        <w:keepLines/>
        <w:jc w:val="both"/>
        <w:rPr>
          <w:rFonts w:ascii="Tahoma" w:eastAsia="Frutiger" w:hAnsi="Tahoma" w:cs="Tahoma"/>
          <w:lang w:eastAsia="en-US"/>
        </w:rPr>
      </w:pPr>
      <w:r w:rsidRPr="004C1F13">
        <w:rPr>
          <w:rFonts w:ascii="Tahoma" w:hAnsi="Tahoma" w:cs="Tahoma"/>
        </w:rPr>
        <w:t xml:space="preserve">Pogodbeni stranki ugotavljata, da je JAVNI HOLDING Ljubljana, d.o.o., Verovškova ulica 70, 1000 Ljubljana, po pooblastilu naročnika izvedel javno naročilo po postopku naročila male vrednosti skladno s 47. členom Zakona </w:t>
      </w:r>
      <w:r w:rsidRPr="004C1F13">
        <w:rPr>
          <w:rFonts w:ascii="Tahoma" w:eastAsia="Frutiger" w:hAnsi="Tahoma" w:cs="Tahoma"/>
          <w:lang w:eastAsia="en-US"/>
        </w:rPr>
        <w:t>o javnem naročanju (Ur</w:t>
      </w:r>
      <w:r w:rsidR="00FD097B">
        <w:rPr>
          <w:rFonts w:ascii="Tahoma" w:eastAsia="Frutiger" w:hAnsi="Tahoma" w:cs="Tahoma"/>
          <w:lang w:eastAsia="en-US"/>
        </w:rPr>
        <w:t xml:space="preserve">. </w:t>
      </w:r>
      <w:r w:rsidRPr="004C1F13">
        <w:rPr>
          <w:rFonts w:ascii="Tahoma" w:eastAsia="Frutiger" w:hAnsi="Tahoma" w:cs="Tahoma"/>
          <w:lang w:eastAsia="en-US"/>
        </w:rPr>
        <w:t>l</w:t>
      </w:r>
      <w:r w:rsidR="00FD097B">
        <w:rPr>
          <w:rFonts w:ascii="Tahoma" w:eastAsia="Frutiger" w:hAnsi="Tahoma" w:cs="Tahoma"/>
          <w:lang w:eastAsia="en-US"/>
        </w:rPr>
        <w:t>.</w:t>
      </w:r>
      <w:r w:rsidRPr="004C1F13">
        <w:rPr>
          <w:rFonts w:ascii="Tahoma" w:eastAsia="Frutiger" w:hAnsi="Tahoma" w:cs="Tahoma"/>
          <w:lang w:eastAsia="en-US"/>
        </w:rPr>
        <w:t xml:space="preserve"> </w:t>
      </w:r>
      <w:r w:rsidR="00FD7592">
        <w:rPr>
          <w:rFonts w:ascii="Tahoma" w:eastAsia="Frutiger" w:hAnsi="Tahoma" w:cs="Tahoma"/>
          <w:lang w:eastAsia="en-US"/>
        </w:rPr>
        <w:t>RS, št. 91/</w:t>
      </w:r>
      <w:r w:rsidR="00C32864">
        <w:rPr>
          <w:rFonts w:ascii="Tahoma" w:eastAsia="Frutiger" w:hAnsi="Tahoma" w:cs="Tahoma"/>
          <w:lang w:eastAsia="en-US"/>
        </w:rPr>
        <w:t>15 s spremembami</w:t>
      </w:r>
      <w:r w:rsidRPr="004C1F13">
        <w:rPr>
          <w:rFonts w:ascii="Tahoma" w:eastAsia="Frutiger" w:hAnsi="Tahoma" w:cs="Tahoma"/>
          <w:lang w:eastAsia="en-US"/>
        </w:rPr>
        <w:t>; v nadaljevanju: ZJN-3), objavljenim na Portalu javnih naročil dne ___________, pod št. _________________ z namenom sklenitve pogodbe za projekt »</w:t>
      </w:r>
      <w:r w:rsidR="003906EC">
        <w:rPr>
          <w:rFonts w:ascii="Tahoma" w:eastAsia="Frutiger" w:hAnsi="Tahoma" w:cs="Tahoma"/>
          <w:b/>
          <w:lang w:eastAsia="en-US"/>
        </w:rPr>
        <w:t>Obnova vodovoda in kanalizacije po Belokranjski ulici, ulici Luize Pesjakove ter Knobleharjevi in Endliharjevi ulici</w:t>
      </w:r>
      <w:r w:rsidRPr="004C1F13">
        <w:rPr>
          <w:rFonts w:ascii="Tahoma" w:eastAsia="Frutiger" w:hAnsi="Tahoma" w:cs="Tahoma"/>
          <w:lang w:eastAsia="en-US"/>
        </w:rPr>
        <w:t xml:space="preserve">«, in sicer za obdobje od dneva sklenitve pogodbe do izpolnitve vseh obveznosti iz pogodbe. </w:t>
      </w:r>
    </w:p>
    <w:p w14:paraId="70055A95" w14:textId="77777777" w:rsidR="008A1E65" w:rsidRDefault="008A1E65" w:rsidP="00BA771A">
      <w:pPr>
        <w:keepNext/>
        <w:keepLines/>
        <w:jc w:val="both"/>
        <w:rPr>
          <w:rFonts w:ascii="Tahoma" w:eastAsia="Frutiger" w:hAnsi="Tahoma" w:cs="Tahoma"/>
          <w:lang w:eastAsia="en-US"/>
        </w:rPr>
      </w:pPr>
    </w:p>
    <w:p w14:paraId="1870FC98" w14:textId="77777777" w:rsidR="003C5E66" w:rsidRDefault="003C5E66" w:rsidP="00BA771A">
      <w:pPr>
        <w:keepNext/>
        <w:keepLines/>
        <w:jc w:val="both"/>
        <w:rPr>
          <w:rFonts w:ascii="Tahoma" w:eastAsia="Frutiger" w:hAnsi="Tahoma" w:cs="Tahoma"/>
          <w:lang w:eastAsia="en-US"/>
        </w:rPr>
      </w:pPr>
    </w:p>
    <w:p w14:paraId="41970D70" w14:textId="77777777" w:rsidR="003C5E66" w:rsidRDefault="003C5E66" w:rsidP="00BA771A">
      <w:pPr>
        <w:keepNext/>
        <w:keepLines/>
        <w:jc w:val="both"/>
        <w:rPr>
          <w:rFonts w:ascii="Tahoma" w:eastAsia="Frutiger" w:hAnsi="Tahoma" w:cs="Tahoma"/>
          <w:lang w:eastAsia="en-US"/>
        </w:rPr>
      </w:pPr>
    </w:p>
    <w:p w14:paraId="5AEB60B2" w14:textId="77777777" w:rsidR="003C5E66" w:rsidRDefault="003C5E66" w:rsidP="00BA771A">
      <w:pPr>
        <w:keepNext/>
        <w:keepLines/>
        <w:jc w:val="both"/>
        <w:rPr>
          <w:rFonts w:ascii="Tahoma" w:eastAsia="Frutiger" w:hAnsi="Tahoma" w:cs="Tahoma"/>
          <w:lang w:eastAsia="en-US"/>
        </w:rPr>
      </w:pPr>
    </w:p>
    <w:p w14:paraId="12E972CB" w14:textId="77777777" w:rsidR="003C5E66" w:rsidRDefault="003C5E66" w:rsidP="00BA771A">
      <w:pPr>
        <w:keepNext/>
        <w:keepLines/>
        <w:jc w:val="both"/>
        <w:rPr>
          <w:rFonts w:ascii="Tahoma" w:eastAsia="Frutiger" w:hAnsi="Tahoma" w:cs="Tahoma"/>
          <w:lang w:eastAsia="en-US"/>
        </w:rPr>
      </w:pPr>
    </w:p>
    <w:p w14:paraId="32076560" w14:textId="77777777" w:rsidR="00E90FDB" w:rsidRDefault="00933D25" w:rsidP="00BA771A">
      <w:pPr>
        <w:pStyle w:val="Odstavekseznama"/>
        <w:keepNext/>
        <w:keepLines/>
        <w:numPr>
          <w:ilvl w:val="0"/>
          <w:numId w:val="40"/>
        </w:numPr>
        <w:ind w:left="426" w:hanging="426"/>
        <w:rPr>
          <w:rFonts w:ascii="Tahoma" w:eastAsia="Frutiger" w:hAnsi="Tahoma" w:cs="Tahoma"/>
          <w:b/>
          <w:lang w:eastAsia="en-US"/>
        </w:rPr>
      </w:pPr>
      <w:r w:rsidRPr="00933D25">
        <w:rPr>
          <w:rFonts w:ascii="Tahoma" w:eastAsia="Frutiger" w:hAnsi="Tahoma" w:cs="Tahoma"/>
          <w:b/>
          <w:lang w:eastAsia="en-US"/>
        </w:rPr>
        <w:lastRenderedPageBreak/>
        <w:t>PREDMET POGODBE</w:t>
      </w:r>
    </w:p>
    <w:p w14:paraId="60C8DD87" w14:textId="77777777" w:rsidR="008A1E65" w:rsidRPr="00933D25" w:rsidRDefault="008A1E65" w:rsidP="00BA771A">
      <w:pPr>
        <w:pStyle w:val="Odstavekseznama"/>
        <w:keepNext/>
        <w:keepLines/>
        <w:ind w:left="426"/>
        <w:rPr>
          <w:rFonts w:ascii="Tahoma" w:eastAsia="Frutiger" w:hAnsi="Tahoma" w:cs="Tahoma"/>
          <w:b/>
          <w:lang w:eastAsia="en-US"/>
        </w:rPr>
      </w:pPr>
    </w:p>
    <w:p w14:paraId="14E77317" w14:textId="77777777" w:rsidR="00E90FDB" w:rsidRPr="004C1F13" w:rsidRDefault="00E90FDB" w:rsidP="00BA771A">
      <w:pPr>
        <w:keepNext/>
        <w:keepLines/>
        <w:numPr>
          <w:ilvl w:val="0"/>
          <w:numId w:val="28"/>
        </w:numPr>
        <w:jc w:val="center"/>
        <w:rPr>
          <w:rFonts w:ascii="Tahoma" w:eastAsia="Frutiger" w:hAnsi="Tahoma" w:cs="Tahoma"/>
          <w:lang w:eastAsia="en-US"/>
        </w:rPr>
      </w:pPr>
      <w:r w:rsidRPr="004C1F13">
        <w:rPr>
          <w:rFonts w:ascii="Tahoma" w:eastAsia="Frutiger" w:hAnsi="Tahoma" w:cs="Tahoma"/>
          <w:lang w:eastAsia="en-US"/>
        </w:rPr>
        <w:t>člen</w:t>
      </w:r>
    </w:p>
    <w:p w14:paraId="0E36F42D" w14:textId="77777777" w:rsidR="008A1E65" w:rsidRDefault="008A1E65" w:rsidP="00BA771A">
      <w:pPr>
        <w:keepNext/>
        <w:keepLines/>
        <w:jc w:val="both"/>
        <w:rPr>
          <w:rFonts w:ascii="Tahoma" w:eastAsia="Frutiger" w:hAnsi="Tahoma" w:cs="Tahoma"/>
          <w:lang w:eastAsia="en-US"/>
        </w:rPr>
      </w:pPr>
    </w:p>
    <w:p w14:paraId="6D422C60" w14:textId="7449DBE3" w:rsidR="00C925FE" w:rsidRPr="003C5E66" w:rsidRDefault="00E90FDB" w:rsidP="00BA771A">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0C7AEC">
        <w:rPr>
          <w:rFonts w:ascii="Tahoma" w:eastAsia="Frutiger" w:hAnsi="Tahoma" w:cs="Tahoma"/>
          <w:lang w:eastAsia="en-US"/>
        </w:rPr>
        <w:t>o</w:t>
      </w:r>
      <w:r w:rsidR="003906EC">
        <w:rPr>
          <w:rFonts w:ascii="Tahoma" w:eastAsia="Frutiger" w:hAnsi="Tahoma" w:cs="Tahoma"/>
          <w:lang w:eastAsia="en-US"/>
        </w:rPr>
        <w:t>bnova vodovoda in kanalizacije po Belokranjski ulici, ulici Luize Pesjakove ter Knobleharjevi in Endliharjevi ulici</w:t>
      </w:r>
      <w:r w:rsidRPr="003C5E66">
        <w:rPr>
          <w:rFonts w:ascii="Tahoma" w:eastAsia="Frutiger" w:hAnsi="Tahoma" w:cs="Tahoma"/>
          <w:lang w:eastAsia="en-US"/>
        </w:rPr>
        <w:t xml:space="preserve"> (v nadaljevanju: dela ali tudi pogodbena dela). </w:t>
      </w:r>
    </w:p>
    <w:p w14:paraId="1EAD4A66" w14:textId="77777777" w:rsidR="00DF3EAD" w:rsidRPr="003C5E66" w:rsidRDefault="00DF3EAD" w:rsidP="00BA771A">
      <w:pPr>
        <w:keepNext/>
        <w:keepLines/>
        <w:jc w:val="both"/>
        <w:rPr>
          <w:rFonts w:ascii="Tahoma" w:eastAsia="Frutiger" w:hAnsi="Tahoma" w:cs="Tahoma"/>
          <w:lang w:eastAsia="en-US"/>
        </w:rPr>
      </w:pPr>
    </w:p>
    <w:p w14:paraId="790BF7B4" w14:textId="50858A13" w:rsidR="00DF3EAD" w:rsidRPr="003C5E66" w:rsidRDefault="00DF3EAD" w:rsidP="00BA771A">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7C65D2">
        <w:rPr>
          <w:rFonts w:ascii="Tahoma" w:hAnsi="Tahoma" w:cs="Tahoma"/>
        </w:rPr>
        <w:t>VKS-103/22</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5B2AADA0" w14:textId="77777777" w:rsidR="00DF3EAD" w:rsidRPr="003C5E66" w:rsidRDefault="00DF3EAD" w:rsidP="00BA771A">
      <w:pPr>
        <w:keepNext/>
        <w:keepLines/>
        <w:jc w:val="both"/>
        <w:rPr>
          <w:rFonts w:ascii="Tahoma" w:eastAsia="Frutiger" w:hAnsi="Tahoma" w:cs="Tahoma"/>
          <w:lang w:eastAsia="en-US"/>
        </w:rPr>
      </w:pPr>
    </w:p>
    <w:p w14:paraId="0F53A912" w14:textId="77777777" w:rsidR="00E90FDB" w:rsidRPr="003C5E66" w:rsidRDefault="00E90FDB" w:rsidP="00BA771A">
      <w:pPr>
        <w:pStyle w:val="Odstavekseznama"/>
        <w:keepNext/>
        <w:keepLines/>
        <w:numPr>
          <w:ilvl w:val="0"/>
          <w:numId w:val="40"/>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789D821" w14:textId="77777777" w:rsidR="008A1E65" w:rsidRPr="003C5E66" w:rsidRDefault="008A1E65" w:rsidP="00BA771A">
      <w:pPr>
        <w:pStyle w:val="Odstavekseznama"/>
        <w:keepNext/>
        <w:keepLines/>
        <w:ind w:left="426"/>
        <w:rPr>
          <w:rFonts w:ascii="Tahoma" w:eastAsia="Frutiger" w:hAnsi="Tahoma" w:cs="Tahoma"/>
          <w:b/>
          <w:lang w:eastAsia="en-US"/>
        </w:rPr>
      </w:pPr>
    </w:p>
    <w:p w14:paraId="1E35337F" w14:textId="77777777" w:rsidR="00E90FDB" w:rsidRPr="003C5E66" w:rsidRDefault="00E90FDB" w:rsidP="00BA771A">
      <w:pPr>
        <w:keepNext/>
        <w:keepLines/>
        <w:numPr>
          <w:ilvl w:val="0"/>
          <w:numId w:val="28"/>
        </w:numPr>
        <w:jc w:val="center"/>
        <w:rPr>
          <w:rFonts w:ascii="Tahoma" w:eastAsia="Frutiger" w:hAnsi="Tahoma" w:cs="Tahoma"/>
          <w:lang w:eastAsia="en-US"/>
        </w:rPr>
      </w:pPr>
      <w:r w:rsidRPr="003C5E66">
        <w:rPr>
          <w:rFonts w:ascii="Tahoma" w:eastAsia="Frutiger" w:hAnsi="Tahoma" w:cs="Tahoma"/>
          <w:lang w:eastAsia="en-US"/>
        </w:rPr>
        <w:t>člen</w:t>
      </w:r>
    </w:p>
    <w:p w14:paraId="7A0549E1" w14:textId="77777777" w:rsidR="008A1E65" w:rsidRPr="003C5E66" w:rsidRDefault="008A1E65" w:rsidP="00BA771A">
      <w:pPr>
        <w:keepNext/>
        <w:keepLines/>
        <w:jc w:val="both"/>
        <w:rPr>
          <w:rFonts w:ascii="Tahoma" w:eastAsia="Frutiger" w:hAnsi="Tahoma" w:cs="Tahoma"/>
          <w:lang w:eastAsia="en-US"/>
        </w:rPr>
      </w:pPr>
    </w:p>
    <w:p w14:paraId="37F0262A" w14:textId="77777777" w:rsidR="00E90FDB" w:rsidRPr="003C5E66" w:rsidRDefault="00E90FDB" w:rsidP="00BA771A">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12F4E29E" w14:textId="77777777" w:rsidR="00E90FDB" w:rsidRPr="003C5E66" w:rsidRDefault="00E90FDB" w:rsidP="00BA771A">
      <w:pPr>
        <w:keepNext/>
        <w:keepLines/>
        <w:jc w:val="both"/>
        <w:rPr>
          <w:rFonts w:ascii="Tahoma" w:eastAsia="Frutiger" w:hAnsi="Tahoma" w:cs="Tahoma"/>
          <w:lang w:eastAsia="en-US"/>
        </w:rPr>
      </w:pPr>
    </w:p>
    <w:p w14:paraId="57A67434" w14:textId="77777777" w:rsidR="002F40F0" w:rsidRPr="003C5E66" w:rsidRDefault="002F40F0" w:rsidP="00BA771A">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27C4E08F" w14:textId="77777777" w:rsidR="002F40F0" w:rsidRPr="003C5E66" w:rsidRDefault="002F40F0" w:rsidP="00BA771A">
      <w:pPr>
        <w:keepNext/>
        <w:keepLines/>
        <w:jc w:val="both"/>
        <w:rPr>
          <w:rFonts w:ascii="Tahoma" w:hAnsi="Tahoma" w:cs="Tahoma"/>
        </w:rPr>
      </w:pPr>
    </w:p>
    <w:tbl>
      <w:tblPr>
        <w:tblStyle w:val="Tabelamrea12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3"/>
        <w:gridCol w:w="2135"/>
      </w:tblGrid>
      <w:tr w:rsidR="002F40F0" w:rsidRPr="003C5E66" w14:paraId="28C3DFBC" w14:textId="77777777" w:rsidTr="00BA771A">
        <w:trPr>
          <w:trHeight w:hRule="exact" w:val="548"/>
        </w:trPr>
        <w:tc>
          <w:tcPr>
            <w:tcW w:w="6533" w:type="dxa"/>
            <w:tcBorders>
              <w:top w:val="single" w:sz="4" w:space="0" w:color="auto"/>
              <w:left w:val="single" w:sz="4" w:space="0" w:color="auto"/>
              <w:bottom w:val="single" w:sz="4" w:space="0" w:color="auto"/>
              <w:right w:val="single" w:sz="4" w:space="0" w:color="auto"/>
            </w:tcBorders>
            <w:vAlign w:val="center"/>
            <w:hideMark/>
          </w:tcPr>
          <w:p w14:paraId="46E7967B" w14:textId="77777777" w:rsidR="002F40F0" w:rsidRPr="003C5E66" w:rsidRDefault="002F40F0" w:rsidP="00BA771A">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 xml:space="preserve">OBNOVA </w:t>
            </w:r>
            <w:r w:rsidR="004939D0">
              <w:rPr>
                <w:rFonts w:ascii="Tahoma" w:eastAsia="Frutiger" w:hAnsi="Tahoma" w:cs="Tahoma"/>
                <w:sz w:val="20"/>
                <w:szCs w:val="20"/>
              </w:rPr>
              <w:t xml:space="preserve">JAVNEGA </w:t>
            </w:r>
            <w:r w:rsidRPr="003C5E66">
              <w:rPr>
                <w:rFonts w:ascii="Tahoma" w:eastAsia="Frutiger" w:hAnsi="Tahoma" w:cs="Tahoma"/>
                <w:sz w:val="20"/>
                <w:szCs w:val="20"/>
              </w:rPr>
              <w:t>VODOVODA</w:t>
            </w:r>
          </w:p>
        </w:tc>
        <w:tc>
          <w:tcPr>
            <w:tcW w:w="2135" w:type="dxa"/>
            <w:tcBorders>
              <w:top w:val="single" w:sz="4" w:space="0" w:color="auto"/>
              <w:left w:val="single" w:sz="4" w:space="0" w:color="auto"/>
              <w:bottom w:val="single" w:sz="4" w:space="0" w:color="auto"/>
              <w:right w:val="single" w:sz="4" w:space="0" w:color="auto"/>
            </w:tcBorders>
            <w:vAlign w:val="bottom"/>
            <w:hideMark/>
          </w:tcPr>
          <w:p w14:paraId="3D84BFEE" w14:textId="77777777" w:rsidR="002F40F0" w:rsidRPr="003C5E66" w:rsidRDefault="002F40F0" w:rsidP="00BA771A">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2F40F0" w:rsidRPr="003C5E66" w14:paraId="221043A0" w14:textId="77777777" w:rsidTr="00BA771A">
        <w:trPr>
          <w:trHeight w:hRule="exact" w:val="548"/>
        </w:trPr>
        <w:tc>
          <w:tcPr>
            <w:tcW w:w="6533" w:type="dxa"/>
            <w:tcBorders>
              <w:top w:val="single" w:sz="4" w:space="0" w:color="auto"/>
              <w:left w:val="single" w:sz="4" w:space="0" w:color="auto"/>
              <w:bottom w:val="single" w:sz="4" w:space="0" w:color="auto"/>
              <w:right w:val="single" w:sz="4" w:space="0" w:color="auto"/>
            </w:tcBorders>
            <w:vAlign w:val="center"/>
            <w:hideMark/>
          </w:tcPr>
          <w:p w14:paraId="7D6AF3B4" w14:textId="77777777" w:rsidR="002F40F0" w:rsidRPr="003C5E66" w:rsidRDefault="002F40F0" w:rsidP="00BA771A">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OBNOVA HIŠNIH VODOVODNIH PRIKLJUČKOV</w:t>
            </w:r>
          </w:p>
        </w:tc>
        <w:tc>
          <w:tcPr>
            <w:tcW w:w="2135" w:type="dxa"/>
            <w:tcBorders>
              <w:top w:val="single" w:sz="4" w:space="0" w:color="auto"/>
              <w:left w:val="single" w:sz="4" w:space="0" w:color="auto"/>
              <w:bottom w:val="single" w:sz="4" w:space="0" w:color="auto"/>
              <w:right w:val="single" w:sz="4" w:space="0" w:color="auto"/>
            </w:tcBorders>
            <w:vAlign w:val="bottom"/>
            <w:hideMark/>
          </w:tcPr>
          <w:p w14:paraId="0B143A61" w14:textId="77777777" w:rsidR="002F40F0" w:rsidRPr="003C5E66" w:rsidRDefault="002F40F0" w:rsidP="00BA771A">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2F40F0" w:rsidRPr="003C5E66" w14:paraId="4AB45F2A" w14:textId="77777777" w:rsidTr="00BA771A">
        <w:trPr>
          <w:trHeight w:hRule="exact" w:val="548"/>
        </w:trPr>
        <w:tc>
          <w:tcPr>
            <w:tcW w:w="6533" w:type="dxa"/>
            <w:tcBorders>
              <w:top w:val="single" w:sz="4" w:space="0" w:color="auto"/>
              <w:left w:val="single" w:sz="4" w:space="0" w:color="auto"/>
              <w:bottom w:val="double" w:sz="4" w:space="0" w:color="auto"/>
              <w:right w:val="single" w:sz="6" w:space="0" w:color="auto"/>
            </w:tcBorders>
            <w:vAlign w:val="center"/>
            <w:hideMark/>
          </w:tcPr>
          <w:p w14:paraId="64FF274A" w14:textId="77777777" w:rsidR="002F40F0" w:rsidRPr="003C5E66" w:rsidRDefault="002F40F0" w:rsidP="00BA771A">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OBNOVA KANALIZACIJE</w:t>
            </w:r>
          </w:p>
        </w:tc>
        <w:tc>
          <w:tcPr>
            <w:tcW w:w="2135" w:type="dxa"/>
            <w:tcBorders>
              <w:top w:val="single" w:sz="4" w:space="0" w:color="auto"/>
              <w:left w:val="single" w:sz="6" w:space="0" w:color="auto"/>
              <w:bottom w:val="double" w:sz="4" w:space="0" w:color="auto"/>
              <w:right w:val="single" w:sz="4" w:space="0" w:color="auto"/>
            </w:tcBorders>
            <w:vAlign w:val="bottom"/>
            <w:hideMark/>
          </w:tcPr>
          <w:p w14:paraId="2B933DBE" w14:textId="77777777" w:rsidR="002F40F0" w:rsidRPr="003C5E66" w:rsidRDefault="002F40F0" w:rsidP="00BA771A">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2F40F0" w:rsidRPr="003C5E66" w14:paraId="50735142" w14:textId="77777777" w:rsidTr="00BA771A">
        <w:trPr>
          <w:trHeight w:hRule="exact" w:val="510"/>
        </w:trPr>
        <w:tc>
          <w:tcPr>
            <w:tcW w:w="6533" w:type="dxa"/>
            <w:tcBorders>
              <w:top w:val="double" w:sz="4" w:space="0" w:color="auto"/>
              <w:left w:val="single" w:sz="4" w:space="0" w:color="auto"/>
              <w:bottom w:val="single" w:sz="4" w:space="0" w:color="auto"/>
              <w:right w:val="single" w:sz="6" w:space="0" w:color="auto"/>
            </w:tcBorders>
            <w:vAlign w:val="bottom"/>
            <w:hideMark/>
          </w:tcPr>
          <w:p w14:paraId="04B3B07E" w14:textId="77777777" w:rsidR="002F40F0" w:rsidRPr="003C5E66" w:rsidRDefault="002F40F0" w:rsidP="00BA771A">
            <w:pPr>
              <w:keepNext/>
              <w:keepLines/>
              <w:spacing w:before="180" w:after="200" w:line="276" w:lineRule="auto"/>
              <w:rPr>
                <w:rFonts w:ascii="Tahoma" w:eastAsia="Frutiger" w:hAnsi="Tahoma" w:cs="Tahoma"/>
                <w:b/>
                <w:sz w:val="20"/>
                <w:szCs w:val="20"/>
              </w:rPr>
            </w:pPr>
            <w:r w:rsidRPr="003C5E66">
              <w:rPr>
                <w:rFonts w:ascii="Tahoma" w:eastAsia="Frutiger" w:hAnsi="Tahoma" w:cs="Tahoma"/>
                <w:b/>
                <w:sz w:val="20"/>
                <w:szCs w:val="20"/>
              </w:rPr>
              <w:t>SKUPAJ POGODBENA VREDNOST (BREZ DDV)</w:t>
            </w:r>
          </w:p>
        </w:tc>
        <w:tc>
          <w:tcPr>
            <w:tcW w:w="2135" w:type="dxa"/>
            <w:tcBorders>
              <w:top w:val="double" w:sz="4" w:space="0" w:color="auto"/>
              <w:left w:val="single" w:sz="6" w:space="0" w:color="auto"/>
              <w:bottom w:val="single" w:sz="4" w:space="0" w:color="auto"/>
              <w:right w:val="single" w:sz="4" w:space="0" w:color="auto"/>
            </w:tcBorders>
            <w:vAlign w:val="center"/>
            <w:hideMark/>
          </w:tcPr>
          <w:p w14:paraId="7C868A44" w14:textId="77777777" w:rsidR="002F40F0" w:rsidRPr="003C5E66" w:rsidRDefault="002F40F0" w:rsidP="00BA771A">
            <w:pPr>
              <w:keepNext/>
              <w:keepLines/>
              <w:spacing w:before="180" w:after="200" w:line="276" w:lineRule="auto"/>
              <w:jc w:val="right"/>
              <w:rPr>
                <w:rFonts w:ascii="Tahoma" w:eastAsia="Frutiger" w:hAnsi="Tahoma" w:cs="Tahoma"/>
                <w:b/>
                <w:sz w:val="20"/>
                <w:szCs w:val="20"/>
              </w:rPr>
            </w:pPr>
            <w:r w:rsidRPr="003C5E66">
              <w:rPr>
                <w:rFonts w:ascii="Tahoma" w:eastAsia="Frutiger" w:hAnsi="Tahoma" w:cs="Tahoma"/>
                <w:b/>
                <w:sz w:val="20"/>
                <w:szCs w:val="20"/>
              </w:rPr>
              <w:t>EUR</w:t>
            </w:r>
          </w:p>
        </w:tc>
      </w:tr>
      <w:tr w:rsidR="002F40F0" w:rsidRPr="003C5E66" w14:paraId="5C229F8F" w14:textId="77777777" w:rsidTr="00BA771A">
        <w:trPr>
          <w:trHeight w:hRule="exact" w:val="572"/>
        </w:trPr>
        <w:tc>
          <w:tcPr>
            <w:tcW w:w="6533" w:type="dxa"/>
            <w:tcBorders>
              <w:top w:val="single" w:sz="4" w:space="0" w:color="auto"/>
              <w:left w:val="single" w:sz="4" w:space="0" w:color="auto"/>
              <w:bottom w:val="single" w:sz="4" w:space="0" w:color="auto"/>
              <w:right w:val="single" w:sz="4" w:space="0" w:color="auto"/>
            </w:tcBorders>
            <w:hideMark/>
          </w:tcPr>
          <w:p w14:paraId="730122DF" w14:textId="77777777" w:rsidR="002F40F0" w:rsidRPr="003C5E66" w:rsidRDefault="002F40F0" w:rsidP="00BA771A">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INFORMATIVNI DDV 22%</w:t>
            </w:r>
          </w:p>
        </w:tc>
        <w:tc>
          <w:tcPr>
            <w:tcW w:w="2135" w:type="dxa"/>
            <w:tcBorders>
              <w:top w:val="single" w:sz="4" w:space="0" w:color="auto"/>
              <w:left w:val="single" w:sz="4" w:space="0" w:color="auto"/>
              <w:bottom w:val="single" w:sz="4" w:space="0" w:color="auto"/>
              <w:right w:val="single" w:sz="4" w:space="0" w:color="auto"/>
            </w:tcBorders>
            <w:vAlign w:val="center"/>
            <w:hideMark/>
          </w:tcPr>
          <w:p w14:paraId="0DA3B34F" w14:textId="77777777" w:rsidR="002F40F0" w:rsidRPr="003C5E66" w:rsidRDefault="002F40F0" w:rsidP="00BA771A">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2F40F0" w:rsidRPr="003C5E66" w14:paraId="61986069" w14:textId="77777777" w:rsidTr="00BA771A">
        <w:trPr>
          <w:trHeight w:hRule="exact" w:val="510"/>
        </w:trPr>
        <w:tc>
          <w:tcPr>
            <w:tcW w:w="6533" w:type="dxa"/>
            <w:tcBorders>
              <w:top w:val="single" w:sz="4" w:space="0" w:color="auto"/>
              <w:left w:val="single" w:sz="4" w:space="0" w:color="auto"/>
              <w:bottom w:val="single" w:sz="4" w:space="0" w:color="auto"/>
              <w:right w:val="single" w:sz="4" w:space="0" w:color="auto"/>
            </w:tcBorders>
            <w:hideMark/>
          </w:tcPr>
          <w:p w14:paraId="37502431" w14:textId="77777777" w:rsidR="002F40F0" w:rsidRPr="003C5E66" w:rsidRDefault="002F40F0" w:rsidP="00BA771A">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SKUPAJ POGODBENA VREDNOST (Z INFORMATIVNIM DDV)</w:t>
            </w:r>
          </w:p>
        </w:tc>
        <w:tc>
          <w:tcPr>
            <w:tcW w:w="2135" w:type="dxa"/>
            <w:tcBorders>
              <w:top w:val="single" w:sz="4" w:space="0" w:color="auto"/>
              <w:left w:val="single" w:sz="4" w:space="0" w:color="auto"/>
              <w:bottom w:val="single" w:sz="4" w:space="0" w:color="auto"/>
              <w:right w:val="single" w:sz="4" w:space="0" w:color="auto"/>
            </w:tcBorders>
            <w:vAlign w:val="center"/>
            <w:hideMark/>
          </w:tcPr>
          <w:p w14:paraId="18892D37" w14:textId="77777777" w:rsidR="002F40F0" w:rsidRPr="003C5E66" w:rsidRDefault="002F40F0" w:rsidP="00BA771A">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bl>
    <w:p w14:paraId="2DB77649" w14:textId="77777777" w:rsidR="002F40F0" w:rsidRPr="003C5E66" w:rsidRDefault="002F40F0" w:rsidP="00BA771A">
      <w:pPr>
        <w:keepNext/>
        <w:keepLines/>
        <w:jc w:val="both"/>
        <w:rPr>
          <w:rFonts w:ascii="Tahoma" w:eastAsia="Frutiger" w:hAnsi="Tahoma" w:cs="Tahoma"/>
        </w:rPr>
      </w:pPr>
    </w:p>
    <w:p w14:paraId="724195B3" w14:textId="77777777" w:rsidR="002F40F0" w:rsidRPr="003C5E66" w:rsidRDefault="002F40F0" w:rsidP="00BA771A">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5918E34B" w14:textId="77777777" w:rsidR="002F40F0" w:rsidRPr="003C5E66" w:rsidRDefault="002F40F0" w:rsidP="00BA771A">
      <w:pPr>
        <w:keepNext/>
        <w:keepLines/>
        <w:jc w:val="both"/>
        <w:rPr>
          <w:rFonts w:ascii="Tahoma" w:eastAsia="Frutiger" w:hAnsi="Tahoma" w:cs="Tahoma"/>
        </w:rPr>
      </w:pPr>
    </w:p>
    <w:p w14:paraId="2AD4AA69" w14:textId="77777777" w:rsidR="002F40F0" w:rsidRPr="003C5E66" w:rsidRDefault="002F40F0" w:rsidP="00BA771A">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3B9A42C8" w14:textId="77777777" w:rsidR="002F40F0" w:rsidRPr="003C5E66" w:rsidRDefault="002F40F0" w:rsidP="00BA771A">
      <w:pPr>
        <w:keepNext/>
        <w:keepLines/>
        <w:jc w:val="both"/>
        <w:rPr>
          <w:rFonts w:ascii="Tahoma" w:eastAsia="Frutiger" w:hAnsi="Tahoma" w:cs="Tahoma"/>
          <w:lang w:eastAsia="en-US"/>
        </w:rPr>
      </w:pPr>
    </w:p>
    <w:p w14:paraId="2800B4D2" w14:textId="77777777" w:rsidR="00E90FDB" w:rsidRPr="003C5E66" w:rsidRDefault="00E90FDB" w:rsidP="00BA771A">
      <w:pPr>
        <w:keepNext/>
        <w:keepLines/>
        <w:jc w:val="both"/>
        <w:rPr>
          <w:rFonts w:ascii="Tahoma" w:eastAsia="Frutiger" w:hAnsi="Tahoma" w:cs="Tahoma"/>
          <w:lang w:eastAsia="en-US"/>
        </w:rPr>
      </w:pPr>
      <w:r w:rsidRPr="003C5E66">
        <w:rPr>
          <w:rFonts w:ascii="Tahoma" w:eastAsia="Frutiger" w:hAnsi="Tahoma" w:cs="Tahoma"/>
          <w:lang w:eastAsia="en-US"/>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3E259EAD" w14:textId="77777777" w:rsidR="00E90FDB" w:rsidRPr="003C5E66" w:rsidRDefault="00E90FDB" w:rsidP="00BA771A">
      <w:pPr>
        <w:keepNext/>
        <w:keepLines/>
        <w:jc w:val="both"/>
        <w:rPr>
          <w:rFonts w:ascii="Tahoma" w:eastAsia="Frutiger" w:hAnsi="Tahoma" w:cs="Tahoma"/>
          <w:lang w:eastAsia="en-US"/>
        </w:rPr>
      </w:pPr>
    </w:p>
    <w:p w14:paraId="44452A24" w14:textId="77777777" w:rsidR="00E90FDB" w:rsidRPr="003C5E66" w:rsidRDefault="00E90FDB" w:rsidP="00BA771A">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2C6E7202" w14:textId="77777777" w:rsidR="00860385" w:rsidRPr="003C5E66" w:rsidRDefault="00860385" w:rsidP="00BA771A">
      <w:pPr>
        <w:keepNext/>
        <w:keepLines/>
        <w:jc w:val="both"/>
        <w:rPr>
          <w:rFonts w:ascii="Tahoma" w:eastAsia="Frutiger" w:hAnsi="Tahoma" w:cs="Tahoma"/>
          <w:lang w:eastAsia="en-US"/>
        </w:rPr>
      </w:pPr>
    </w:p>
    <w:p w14:paraId="241882C8" w14:textId="77777777" w:rsidR="003C5E66" w:rsidRPr="003C5E66" w:rsidRDefault="003C5E66" w:rsidP="00BA771A">
      <w:pPr>
        <w:keepNext/>
        <w:keepLines/>
        <w:jc w:val="both"/>
        <w:rPr>
          <w:rFonts w:ascii="Tahoma" w:eastAsia="Frutiger" w:hAnsi="Tahoma" w:cs="Tahoma"/>
          <w:lang w:eastAsia="en-US"/>
        </w:rPr>
      </w:pPr>
    </w:p>
    <w:p w14:paraId="5B5DF424" w14:textId="0D92A462" w:rsidR="003C5E66" w:rsidRDefault="003C5E66" w:rsidP="00BA771A">
      <w:pPr>
        <w:keepNext/>
        <w:keepLines/>
        <w:jc w:val="both"/>
        <w:rPr>
          <w:rFonts w:ascii="Tahoma" w:eastAsia="Frutiger" w:hAnsi="Tahoma" w:cs="Tahoma"/>
          <w:lang w:eastAsia="en-US"/>
        </w:rPr>
      </w:pPr>
    </w:p>
    <w:p w14:paraId="4DB90577" w14:textId="07835CE9" w:rsidR="00037DDD" w:rsidRDefault="00037DDD" w:rsidP="00BA771A">
      <w:pPr>
        <w:keepNext/>
        <w:keepLines/>
        <w:jc w:val="both"/>
        <w:rPr>
          <w:rFonts w:ascii="Tahoma" w:eastAsia="Frutiger" w:hAnsi="Tahoma" w:cs="Tahoma"/>
          <w:lang w:eastAsia="en-US"/>
        </w:rPr>
      </w:pPr>
    </w:p>
    <w:p w14:paraId="559001F4" w14:textId="77777777" w:rsidR="00037DDD" w:rsidRPr="003C5E66" w:rsidRDefault="00037DDD" w:rsidP="00BA771A">
      <w:pPr>
        <w:keepNext/>
        <w:keepLines/>
        <w:jc w:val="both"/>
        <w:rPr>
          <w:rFonts w:ascii="Tahoma" w:eastAsia="Frutiger" w:hAnsi="Tahoma" w:cs="Tahoma"/>
          <w:lang w:eastAsia="en-US"/>
        </w:rPr>
      </w:pPr>
    </w:p>
    <w:p w14:paraId="2991E02F" w14:textId="55534518" w:rsidR="00E90FDB" w:rsidRPr="003C5E66" w:rsidRDefault="00E90FDB" w:rsidP="00BA771A">
      <w:pPr>
        <w:pStyle w:val="Odstavekseznama"/>
        <w:keepNext/>
        <w:keepLines/>
        <w:numPr>
          <w:ilvl w:val="0"/>
          <w:numId w:val="40"/>
        </w:numPr>
        <w:ind w:left="426" w:hanging="426"/>
        <w:rPr>
          <w:rFonts w:ascii="Tahoma" w:eastAsia="Frutiger" w:hAnsi="Tahoma" w:cs="Tahoma"/>
          <w:b/>
          <w:lang w:eastAsia="en-US"/>
        </w:rPr>
      </w:pPr>
      <w:r w:rsidRPr="003C5E66">
        <w:rPr>
          <w:rFonts w:ascii="Tahoma" w:eastAsia="Frutiger" w:hAnsi="Tahoma" w:cs="Tahoma"/>
          <w:b/>
          <w:lang w:eastAsia="en-US"/>
        </w:rPr>
        <w:lastRenderedPageBreak/>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5C523075" w14:textId="77777777" w:rsidR="008A1E65" w:rsidRPr="003C5E66" w:rsidRDefault="008A1E65" w:rsidP="00BA771A">
      <w:pPr>
        <w:pStyle w:val="Odstavekseznama"/>
        <w:keepNext/>
        <w:keepLines/>
        <w:ind w:left="426"/>
        <w:rPr>
          <w:rFonts w:ascii="Tahoma" w:eastAsia="Frutiger" w:hAnsi="Tahoma" w:cs="Tahoma"/>
          <w:b/>
          <w:lang w:eastAsia="en-US"/>
        </w:rPr>
      </w:pPr>
    </w:p>
    <w:p w14:paraId="5819D9FC" w14:textId="77777777" w:rsidR="00E90FDB" w:rsidRPr="003C5E66" w:rsidRDefault="00E90FDB" w:rsidP="00BA771A">
      <w:pPr>
        <w:keepNext/>
        <w:keepLines/>
        <w:numPr>
          <w:ilvl w:val="0"/>
          <w:numId w:val="28"/>
        </w:numPr>
        <w:jc w:val="center"/>
        <w:rPr>
          <w:rFonts w:ascii="Tahoma" w:eastAsia="Frutiger" w:hAnsi="Tahoma" w:cs="Tahoma"/>
          <w:lang w:eastAsia="en-US"/>
        </w:rPr>
      </w:pPr>
      <w:r w:rsidRPr="003C5E66">
        <w:rPr>
          <w:rFonts w:ascii="Tahoma" w:eastAsia="Frutiger" w:hAnsi="Tahoma" w:cs="Tahoma"/>
          <w:lang w:eastAsia="en-US"/>
        </w:rPr>
        <w:t>člen</w:t>
      </w:r>
    </w:p>
    <w:p w14:paraId="72CC7E72" w14:textId="77777777" w:rsidR="008A1E65" w:rsidRPr="003C5E66" w:rsidRDefault="008A1E65" w:rsidP="00BA771A">
      <w:pPr>
        <w:keepNext/>
        <w:keepLines/>
        <w:jc w:val="both"/>
        <w:rPr>
          <w:rFonts w:ascii="Tahoma" w:eastAsia="Frutiger" w:hAnsi="Tahoma" w:cs="Tahoma"/>
          <w:lang w:eastAsia="en-US"/>
        </w:rPr>
      </w:pPr>
    </w:p>
    <w:p w14:paraId="2A1BDCD1" w14:textId="2C52D449" w:rsidR="00E90FDB" w:rsidRPr="003C5E66" w:rsidRDefault="00E90FDB" w:rsidP="00BA771A">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09F30C14"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4C23200D" w14:textId="77777777" w:rsidR="00EF6F2D" w:rsidRPr="003C5E66" w:rsidRDefault="00EF6F2D"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A9162D1" w14:textId="33544858" w:rsidR="00DF3EAD" w:rsidRPr="003C5E66" w:rsidRDefault="00DF3EAD"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3688F2CC" w14:textId="114478B5"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3ED75427"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65C4200D"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300E824B" w14:textId="77777777" w:rsidR="00C925FE"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p>
    <w:p w14:paraId="37A93C7B"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72820E3A" w14:textId="77777777" w:rsidR="002F40F0" w:rsidRDefault="002F40F0" w:rsidP="00BA771A">
      <w:pPr>
        <w:keepNext/>
        <w:keepLines/>
        <w:jc w:val="both"/>
        <w:rPr>
          <w:rFonts w:ascii="Tahoma" w:eastAsia="Frutiger" w:hAnsi="Tahoma" w:cs="Tahoma"/>
          <w:lang w:eastAsia="en-US"/>
        </w:rPr>
      </w:pPr>
    </w:p>
    <w:p w14:paraId="0268B538"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05FCD96C" w14:textId="77777777" w:rsidR="00E90FDB" w:rsidRPr="004C1F13" w:rsidRDefault="00E90FDB" w:rsidP="00BA771A">
      <w:pPr>
        <w:keepNext/>
        <w:keepLines/>
        <w:jc w:val="both"/>
        <w:rPr>
          <w:rFonts w:ascii="Tahoma" w:eastAsia="Frutiger" w:hAnsi="Tahoma" w:cs="Tahoma"/>
          <w:lang w:eastAsia="en-US"/>
        </w:rPr>
      </w:pPr>
    </w:p>
    <w:p w14:paraId="502DC0EE"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64F39E1" w14:textId="77777777" w:rsidR="003D7413" w:rsidRDefault="003D7413" w:rsidP="00BA771A">
      <w:pPr>
        <w:keepNext/>
        <w:keepLines/>
        <w:jc w:val="both"/>
        <w:rPr>
          <w:rFonts w:ascii="Tahoma" w:eastAsia="Frutiger" w:hAnsi="Tahoma" w:cs="Tahoma"/>
          <w:lang w:eastAsia="en-US"/>
        </w:rPr>
      </w:pPr>
    </w:p>
    <w:p w14:paraId="286C259C" w14:textId="74394AA4" w:rsidR="00E90FDB" w:rsidRDefault="005455A5" w:rsidP="00BA771A">
      <w:pPr>
        <w:pStyle w:val="Odstavekseznama"/>
        <w:keepNext/>
        <w:keepLines/>
        <w:numPr>
          <w:ilvl w:val="0"/>
          <w:numId w:val="40"/>
        </w:numPr>
        <w:ind w:left="426" w:hanging="426"/>
        <w:rPr>
          <w:rFonts w:ascii="Tahoma" w:eastAsia="Frutiger" w:hAnsi="Tahoma" w:cs="Tahoma"/>
          <w:b/>
          <w:lang w:eastAsia="en-US"/>
        </w:rPr>
      </w:pPr>
      <w:r>
        <w:rPr>
          <w:rFonts w:ascii="Tahoma" w:eastAsia="Frutiger" w:hAnsi="Tahoma" w:cs="Tahoma"/>
          <w:b/>
          <w:lang w:eastAsia="en-US"/>
        </w:rPr>
        <w:t>NEPREDVIDENA DELA</w:t>
      </w:r>
      <w:r w:rsidR="0095014B">
        <w:rPr>
          <w:rFonts w:ascii="Tahoma" w:eastAsia="Frutiger" w:hAnsi="Tahoma" w:cs="Tahoma"/>
          <w:b/>
          <w:lang w:eastAsia="en-US"/>
        </w:rPr>
        <w:t>,</w:t>
      </w:r>
      <w:r>
        <w:rPr>
          <w:rFonts w:ascii="Tahoma" w:eastAsia="Frutiger" w:hAnsi="Tahoma" w:cs="Tahoma"/>
          <w:b/>
          <w:lang w:eastAsia="en-US"/>
        </w:rPr>
        <w:t xml:space="preserve"> </w:t>
      </w:r>
      <w:r w:rsidR="00E90FDB" w:rsidRPr="004C1F13">
        <w:rPr>
          <w:rFonts w:ascii="Tahoma" w:eastAsia="Frutiger" w:hAnsi="Tahoma" w:cs="Tahoma"/>
          <w:b/>
          <w:lang w:eastAsia="en-US"/>
        </w:rPr>
        <w:t>DODATNA DELA</w:t>
      </w:r>
      <w:r w:rsidR="0095014B">
        <w:rPr>
          <w:rFonts w:ascii="Tahoma" w:eastAsia="Frutiger" w:hAnsi="Tahoma" w:cs="Tahoma"/>
          <w:b/>
          <w:lang w:eastAsia="en-US"/>
        </w:rPr>
        <w:t xml:space="preserve"> IN VEČ DELA</w:t>
      </w:r>
    </w:p>
    <w:p w14:paraId="57EBA657" w14:textId="77777777" w:rsidR="008A1E65" w:rsidRPr="004C1F13" w:rsidRDefault="008A1E65" w:rsidP="00BA771A">
      <w:pPr>
        <w:pStyle w:val="Odstavekseznama"/>
        <w:keepNext/>
        <w:keepLines/>
        <w:ind w:left="426"/>
        <w:rPr>
          <w:rFonts w:ascii="Tahoma" w:eastAsia="Frutiger" w:hAnsi="Tahoma" w:cs="Tahoma"/>
          <w:b/>
          <w:lang w:eastAsia="en-US"/>
        </w:rPr>
      </w:pPr>
    </w:p>
    <w:p w14:paraId="06593B30" w14:textId="77777777" w:rsidR="00E90FDB" w:rsidRPr="008A1E65" w:rsidRDefault="00E90FDB" w:rsidP="00BA771A">
      <w:pPr>
        <w:keepNext/>
        <w:keepLines/>
        <w:numPr>
          <w:ilvl w:val="0"/>
          <w:numId w:val="28"/>
        </w:numPr>
        <w:jc w:val="center"/>
        <w:rPr>
          <w:rFonts w:ascii="Tahoma" w:eastAsia="Frutiger" w:hAnsi="Tahoma" w:cs="Tahoma"/>
          <w:lang w:eastAsia="en-US"/>
        </w:rPr>
      </w:pPr>
      <w:r w:rsidRPr="008A1E65">
        <w:rPr>
          <w:rFonts w:ascii="Tahoma" w:eastAsia="Frutiger" w:hAnsi="Tahoma" w:cs="Tahoma"/>
          <w:lang w:eastAsia="en-US"/>
        </w:rPr>
        <w:t>člen</w:t>
      </w:r>
    </w:p>
    <w:p w14:paraId="28406346" w14:textId="77777777" w:rsidR="008A1E65" w:rsidRDefault="008A1E65" w:rsidP="00BA771A">
      <w:pPr>
        <w:keepNext/>
        <w:keepLines/>
        <w:jc w:val="both"/>
        <w:rPr>
          <w:rFonts w:ascii="Tahoma" w:eastAsia="Frutiger" w:hAnsi="Tahoma" w:cs="Tahoma"/>
          <w:lang w:eastAsia="en-US"/>
        </w:rPr>
      </w:pPr>
    </w:p>
    <w:p w14:paraId="492D4F2B" w14:textId="0953F792" w:rsidR="005455A5" w:rsidRPr="002C1824" w:rsidRDefault="005455A5" w:rsidP="00BA771A">
      <w:pPr>
        <w:keepNext/>
        <w:keepLines/>
        <w:jc w:val="both"/>
        <w:rPr>
          <w:rFonts w:ascii="Tahoma" w:hAnsi="Tahoma" w:cs="Tahoma"/>
        </w:rPr>
      </w:pPr>
      <w:r w:rsidRPr="002C1824">
        <w:rPr>
          <w:rFonts w:ascii="Tahoma" w:hAnsi="Tahoma" w:cs="Tahoma"/>
        </w:rPr>
        <w:t>Če se obseg de</w:t>
      </w:r>
      <w:r>
        <w:rPr>
          <w:rFonts w:ascii="Tahoma" w:hAnsi="Tahoma" w:cs="Tahoma"/>
        </w:rPr>
        <w:t xml:space="preserve">l poveča (zaradi nepredvidenih </w:t>
      </w:r>
      <w:r w:rsidR="000C7AEC">
        <w:rPr>
          <w:rFonts w:ascii="Tahoma" w:hAnsi="Tahoma" w:cs="Tahoma"/>
        </w:rPr>
        <w:t>in/</w:t>
      </w:r>
      <w:r w:rsidRPr="002C1824">
        <w:rPr>
          <w:rFonts w:ascii="Tahoma" w:hAnsi="Tahoma" w:cs="Tahoma"/>
        </w:rPr>
        <w:t>ali dodatnih del</w:t>
      </w:r>
      <w:r w:rsidR="0095014B">
        <w:rPr>
          <w:rFonts w:ascii="Tahoma" w:hAnsi="Tahoma" w:cs="Tahoma"/>
        </w:rPr>
        <w:t xml:space="preserve"> </w:t>
      </w:r>
      <w:r w:rsidR="000C7AEC">
        <w:rPr>
          <w:rFonts w:ascii="Tahoma" w:hAnsi="Tahoma" w:cs="Tahoma"/>
        </w:rPr>
        <w:t>in/</w:t>
      </w:r>
      <w:r w:rsidR="0095014B">
        <w:rPr>
          <w:rFonts w:ascii="Tahoma" w:hAnsi="Tahoma" w:cs="Tahoma"/>
        </w:rPr>
        <w:t>ali več del</w:t>
      </w:r>
      <w:r w:rsidRPr="002C1824">
        <w:rPr>
          <w:rFonts w:ascii="Tahoma" w:hAnsi="Tahoma" w:cs="Tahoma"/>
        </w:rPr>
        <w:t xml:space="preserve">) do največ 30 % </w:t>
      </w:r>
      <w:r w:rsidR="003D7413">
        <w:rPr>
          <w:rFonts w:ascii="Tahoma" w:hAnsi="Tahoma" w:cs="Tahoma"/>
        </w:rPr>
        <w:t xml:space="preserve">(trideset odstotkov) </w:t>
      </w:r>
      <w:r w:rsidRPr="002C1824">
        <w:rPr>
          <w:rFonts w:ascii="Tahoma" w:hAnsi="Tahoma" w:cs="Tahoma"/>
        </w:rPr>
        <w:t xml:space="preserve">glede na </w:t>
      </w:r>
      <w:r>
        <w:rPr>
          <w:rFonts w:ascii="Tahoma" w:hAnsi="Tahoma" w:cs="Tahoma"/>
        </w:rPr>
        <w:t xml:space="preserve">skupno </w:t>
      </w:r>
      <w:r w:rsidRPr="002C1824">
        <w:rPr>
          <w:rFonts w:ascii="Tahoma" w:hAnsi="Tahoma" w:cs="Tahoma"/>
        </w:rPr>
        <w:t xml:space="preserve">pogodbeno vrednost, navedeno v </w:t>
      </w:r>
      <w:r>
        <w:rPr>
          <w:rFonts w:ascii="Tahoma" w:hAnsi="Tahoma" w:cs="Tahoma"/>
        </w:rPr>
        <w:t>3</w:t>
      </w:r>
      <w:r w:rsidRPr="009F3E02">
        <w:rPr>
          <w:rFonts w:ascii="Tahoma" w:hAnsi="Tahoma" w:cs="Tahoma"/>
        </w:rPr>
        <w:t>. členu</w:t>
      </w:r>
      <w:r w:rsidRPr="002C1824">
        <w:rPr>
          <w:rFonts w:ascii="Tahoma" w:hAnsi="Tahoma" w:cs="Tahoma"/>
        </w:rPr>
        <w:t xml:space="preserve"> te pogodbe, ki ga pogodbeni stranki sporazumno ugotovita in naročnik s tem pisno soglaša, se ta dela obračunavajo po cenah, ki so določene v </w:t>
      </w:r>
      <w:r>
        <w:rPr>
          <w:rFonts w:ascii="Tahoma" w:hAnsi="Tahoma" w:cs="Tahoma"/>
        </w:rPr>
        <w:t xml:space="preserve">popisu del </w:t>
      </w:r>
      <w:r w:rsidRPr="002C1824">
        <w:rPr>
          <w:rFonts w:ascii="Tahoma" w:hAnsi="Tahoma" w:cs="Tahoma"/>
        </w:rPr>
        <w:t xml:space="preserve">za posamezne merske enote del, oziroma če niso zajete v </w:t>
      </w:r>
      <w:r>
        <w:rPr>
          <w:rFonts w:ascii="Tahoma" w:hAnsi="Tahoma" w:cs="Tahoma"/>
        </w:rPr>
        <w:t>popisu del</w:t>
      </w:r>
      <w:r w:rsidRPr="002C1824">
        <w:rPr>
          <w:rFonts w:ascii="Tahoma" w:hAnsi="Tahoma" w:cs="Tahoma"/>
        </w:rPr>
        <w:t xml:space="preserve">, po </w:t>
      </w:r>
      <w:r>
        <w:rPr>
          <w:rFonts w:ascii="Tahoma" w:hAnsi="Tahoma" w:cs="Tahoma"/>
        </w:rPr>
        <w:t>kalkulativnih elementih izvajalca</w:t>
      </w:r>
      <w:r w:rsidRPr="002C1824">
        <w:rPr>
          <w:rFonts w:ascii="Tahoma" w:hAnsi="Tahoma" w:cs="Tahoma"/>
        </w:rPr>
        <w:t xml:space="preserve"> za ta dela</w:t>
      </w:r>
      <w:r>
        <w:rPr>
          <w:rFonts w:ascii="Tahoma" w:hAnsi="Tahoma" w:cs="Tahoma"/>
        </w:rPr>
        <w:t>, ki so sestavni del ponudbe</w:t>
      </w:r>
      <w:r w:rsidRPr="002C1824">
        <w:rPr>
          <w:rFonts w:ascii="Tahoma" w:hAnsi="Tahoma" w:cs="Tahoma"/>
        </w:rPr>
        <w:t xml:space="preserve">. V tem primeru bo naročnik z izvajalcem sklenil </w:t>
      </w:r>
      <w:r>
        <w:rPr>
          <w:rFonts w:ascii="Tahoma" w:hAnsi="Tahoma" w:cs="Tahoma"/>
        </w:rPr>
        <w:t>aneks</w:t>
      </w:r>
      <w:r w:rsidRPr="002C1824">
        <w:rPr>
          <w:rFonts w:ascii="Tahoma" w:hAnsi="Tahoma" w:cs="Tahoma"/>
        </w:rPr>
        <w:t xml:space="preserve"> k tej pogodbi v skladu </w:t>
      </w:r>
      <w:r w:rsidR="000C7AEC">
        <w:rPr>
          <w:rFonts w:ascii="Tahoma" w:hAnsi="Tahoma" w:cs="Tahoma"/>
        </w:rPr>
        <w:t>s</w:t>
      </w:r>
      <w:r w:rsidRPr="002C1824">
        <w:rPr>
          <w:rFonts w:ascii="Tahoma" w:hAnsi="Tahoma" w:cs="Tahoma"/>
        </w:rPr>
        <w:t xml:space="preserve"> 95. členom ZJN-3.</w:t>
      </w:r>
    </w:p>
    <w:p w14:paraId="6A42FD2F" w14:textId="77777777" w:rsidR="005455A5" w:rsidRPr="002C1824" w:rsidRDefault="005455A5" w:rsidP="00BA771A">
      <w:pPr>
        <w:keepNext/>
        <w:keepLines/>
        <w:jc w:val="both"/>
        <w:rPr>
          <w:rFonts w:ascii="Tahoma" w:hAnsi="Tahoma" w:cs="Tahoma"/>
        </w:rPr>
      </w:pPr>
    </w:p>
    <w:p w14:paraId="26F7E8BD" w14:textId="4C0EE3DA" w:rsidR="005455A5" w:rsidRPr="002C1824" w:rsidRDefault="005455A5" w:rsidP="00BA771A">
      <w:pPr>
        <w:keepNext/>
        <w:keepLines/>
        <w:jc w:val="both"/>
        <w:rPr>
          <w:rFonts w:ascii="Tahoma" w:hAnsi="Tahoma" w:cs="Tahoma"/>
        </w:rPr>
      </w:pPr>
      <w:r w:rsidRPr="002C1824">
        <w:rPr>
          <w:rFonts w:ascii="Tahoma" w:hAnsi="Tahoma" w:cs="Tahoma"/>
        </w:rPr>
        <w:t>Naročn</w:t>
      </w:r>
      <w:r>
        <w:rPr>
          <w:rFonts w:ascii="Tahoma" w:hAnsi="Tahoma" w:cs="Tahoma"/>
        </w:rPr>
        <w:t xml:space="preserve">ik ne bo priznal nepredvidenih </w:t>
      </w:r>
      <w:r w:rsidRPr="002C1824">
        <w:rPr>
          <w:rFonts w:ascii="Tahoma" w:hAnsi="Tahoma" w:cs="Tahoma"/>
        </w:rPr>
        <w:t>in</w:t>
      </w:r>
      <w:r w:rsidR="000C7AEC">
        <w:rPr>
          <w:rFonts w:ascii="Tahoma" w:hAnsi="Tahoma" w:cs="Tahoma"/>
        </w:rPr>
        <w:t>/ali</w:t>
      </w:r>
      <w:r w:rsidRPr="002C1824">
        <w:rPr>
          <w:rFonts w:ascii="Tahoma" w:hAnsi="Tahoma" w:cs="Tahoma"/>
        </w:rPr>
        <w:t xml:space="preserve"> dodatnih del, v kolikor ne bodo potrjena</w:t>
      </w:r>
      <w:r>
        <w:rPr>
          <w:rFonts w:ascii="Tahoma" w:hAnsi="Tahoma" w:cs="Tahoma"/>
        </w:rPr>
        <w:t xml:space="preserve"> in evidentirana v gradben</w:t>
      </w:r>
      <w:r w:rsidR="00FD3EDD">
        <w:rPr>
          <w:rFonts w:ascii="Tahoma" w:hAnsi="Tahoma" w:cs="Tahoma"/>
        </w:rPr>
        <w:t>em</w:t>
      </w:r>
      <w:r>
        <w:rPr>
          <w:rFonts w:ascii="Tahoma" w:hAnsi="Tahoma" w:cs="Tahoma"/>
        </w:rPr>
        <w:t xml:space="preserve"> dnevnik</w:t>
      </w:r>
      <w:r w:rsidR="00FD3EDD">
        <w:rPr>
          <w:rFonts w:ascii="Tahoma" w:hAnsi="Tahoma" w:cs="Tahoma"/>
        </w:rPr>
        <w:t>u</w:t>
      </w:r>
      <w:r w:rsidRPr="002C1824">
        <w:rPr>
          <w:rFonts w:ascii="Tahoma" w:hAnsi="Tahoma" w:cs="Tahoma"/>
        </w:rPr>
        <w:t xml:space="preserve"> s strani osebe, ki opravlja nadzor nad gradbenimi deli, pred izvedbo le teh. Pri dodatnih delih izvajalec ni upravičen do obračuna manipulativnih stroškov.</w:t>
      </w:r>
    </w:p>
    <w:p w14:paraId="0FA86D62" w14:textId="77777777" w:rsidR="00E90FDB" w:rsidRPr="004C1F13" w:rsidRDefault="00E90FDB" w:rsidP="00BA771A">
      <w:pPr>
        <w:keepNext/>
        <w:keepLines/>
        <w:jc w:val="both"/>
        <w:rPr>
          <w:rFonts w:ascii="Tahoma" w:eastAsia="Frutiger" w:hAnsi="Tahoma" w:cs="Tahoma"/>
          <w:lang w:eastAsia="en-US"/>
        </w:rPr>
      </w:pPr>
    </w:p>
    <w:p w14:paraId="4B791075"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7E7939C2" w14:textId="77777777" w:rsidR="008A1E65" w:rsidRPr="004C1F13" w:rsidRDefault="008A1E65" w:rsidP="00BA771A">
      <w:pPr>
        <w:pStyle w:val="Odstavekseznama"/>
        <w:keepNext/>
        <w:keepLines/>
        <w:ind w:left="426"/>
        <w:rPr>
          <w:rFonts w:ascii="Tahoma" w:eastAsia="Frutiger" w:hAnsi="Tahoma" w:cs="Tahoma"/>
          <w:b/>
          <w:lang w:eastAsia="en-US"/>
        </w:rPr>
      </w:pPr>
    </w:p>
    <w:p w14:paraId="0BA9BED7" w14:textId="77777777" w:rsidR="00E90FDB" w:rsidRPr="008A1E65" w:rsidRDefault="00E90FDB" w:rsidP="00BA771A">
      <w:pPr>
        <w:keepNext/>
        <w:keepLines/>
        <w:numPr>
          <w:ilvl w:val="0"/>
          <w:numId w:val="28"/>
        </w:numPr>
        <w:jc w:val="center"/>
        <w:rPr>
          <w:rFonts w:ascii="Tahoma" w:eastAsia="Frutiger" w:hAnsi="Tahoma" w:cs="Tahoma"/>
          <w:lang w:eastAsia="en-US"/>
        </w:rPr>
      </w:pPr>
      <w:r w:rsidRPr="008A1E65">
        <w:rPr>
          <w:rFonts w:ascii="Tahoma" w:eastAsia="Frutiger" w:hAnsi="Tahoma" w:cs="Tahoma"/>
          <w:lang w:eastAsia="en-US"/>
        </w:rPr>
        <w:t>člen</w:t>
      </w:r>
    </w:p>
    <w:p w14:paraId="0A0AFF39" w14:textId="77777777" w:rsidR="008A1E65" w:rsidRDefault="008A1E65" w:rsidP="00BA771A">
      <w:pPr>
        <w:keepNext/>
        <w:keepLines/>
        <w:contextualSpacing/>
        <w:jc w:val="both"/>
        <w:rPr>
          <w:rFonts w:ascii="Tahoma" w:eastAsia="Frutiger" w:hAnsi="Tahoma" w:cs="Tahoma"/>
          <w:lang w:eastAsia="en-US"/>
        </w:rPr>
      </w:pPr>
    </w:p>
    <w:p w14:paraId="62EDDB43" w14:textId="77777777" w:rsidR="00E90FDB" w:rsidRPr="004C1F13" w:rsidRDefault="00E90FDB" w:rsidP="00BA771A">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5A0183F6"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0730606B"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xml:space="preserve">% (pet odstotkov) preostale vrednosti izplača po uspešno opravljenem prevzemnem pregledu in odpravi morebitno ugotovljenih napak na prevzemnem pregledu,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v skladu s 27. členom pogodbe.</w:t>
      </w:r>
    </w:p>
    <w:p w14:paraId="65EF997F" w14:textId="77777777" w:rsidR="00E90FDB" w:rsidRPr="004C1F13" w:rsidRDefault="00E90FDB" w:rsidP="00BA771A">
      <w:pPr>
        <w:keepNext/>
        <w:keepLines/>
        <w:ind w:left="567" w:hanging="425"/>
        <w:jc w:val="both"/>
        <w:rPr>
          <w:rFonts w:ascii="Tahoma" w:eastAsia="Frutiger" w:hAnsi="Tahoma" w:cs="Tahoma"/>
          <w:lang w:eastAsia="en-US"/>
        </w:rPr>
      </w:pPr>
    </w:p>
    <w:p w14:paraId="33E098EB" w14:textId="77777777" w:rsidR="00E90FDB" w:rsidRPr="008A1E65" w:rsidRDefault="00E90FDB" w:rsidP="00BA771A">
      <w:pPr>
        <w:keepNext/>
        <w:keepLines/>
        <w:numPr>
          <w:ilvl w:val="0"/>
          <w:numId w:val="28"/>
        </w:numPr>
        <w:jc w:val="center"/>
        <w:rPr>
          <w:rFonts w:ascii="Tahoma" w:eastAsia="Frutiger" w:hAnsi="Tahoma" w:cs="Tahoma"/>
          <w:lang w:eastAsia="en-US"/>
        </w:rPr>
      </w:pPr>
      <w:r w:rsidRPr="008A1E65">
        <w:rPr>
          <w:rFonts w:ascii="Tahoma" w:eastAsia="Frutiger" w:hAnsi="Tahoma" w:cs="Tahoma"/>
          <w:lang w:eastAsia="en-US"/>
        </w:rPr>
        <w:t>člen</w:t>
      </w:r>
    </w:p>
    <w:p w14:paraId="4A574BE8" w14:textId="77777777" w:rsidR="008A1E65" w:rsidRDefault="008A1E65" w:rsidP="00BA771A">
      <w:pPr>
        <w:keepNext/>
        <w:keepLines/>
        <w:jc w:val="both"/>
        <w:rPr>
          <w:rFonts w:ascii="Tahoma" w:eastAsia="Frutiger" w:hAnsi="Tahoma" w:cs="Tahoma"/>
          <w:lang w:eastAsia="en-US"/>
        </w:rPr>
      </w:pPr>
    </w:p>
    <w:p w14:paraId="1207E9A3"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 </w:t>
      </w:r>
    </w:p>
    <w:p w14:paraId="549ACA56" w14:textId="77777777" w:rsidR="003D7413" w:rsidRPr="004C1F13" w:rsidRDefault="003D7413" w:rsidP="00BA771A">
      <w:pPr>
        <w:keepNext/>
        <w:keepLines/>
        <w:jc w:val="both"/>
        <w:rPr>
          <w:rFonts w:ascii="Tahoma" w:eastAsia="Frutiger" w:hAnsi="Tahoma" w:cs="Tahoma"/>
          <w:lang w:eastAsia="en-US"/>
        </w:rPr>
      </w:pPr>
      <w:r w:rsidRPr="004C1F13">
        <w:rPr>
          <w:rFonts w:ascii="Tahoma" w:eastAsia="Frutiger" w:hAnsi="Tahoma" w:cs="Tahoma"/>
          <w:lang w:eastAsia="en-US"/>
        </w:rPr>
        <w:lastRenderedPageBreak/>
        <w:t>Pogodbeno delo se šteje za opravljeno s pretekom zadnjega dne preteklega meseca, zajetega v situaciji.</w:t>
      </w:r>
    </w:p>
    <w:p w14:paraId="515120F4" w14:textId="77777777" w:rsidR="00E90FDB" w:rsidRPr="004C1F13" w:rsidRDefault="00E90FDB" w:rsidP="00BA771A">
      <w:pPr>
        <w:keepNext/>
        <w:keepLines/>
        <w:jc w:val="both"/>
        <w:rPr>
          <w:rFonts w:ascii="Tahoma" w:eastAsia="Frutiger" w:hAnsi="Tahoma" w:cs="Tahoma"/>
          <w:lang w:eastAsia="en-US"/>
        </w:rPr>
      </w:pPr>
    </w:p>
    <w:p w14:paraId="306A1712"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dostavi naročniku začasne/mesečne situacije ločeno za vsak komunalni vod do petega (5.) koledarskega dne v tekočem mesecu za pretekli mesec, končno situacijo pa v osmih (8) koledarskih dneh po opravljenem tehničnem pregledu in odpravi morebitnih pomanjkljivosti.</w:t>
      </w:r>
    </w:p>
    <w:p w14:paraId="7103CCA0" w14:textId="77777777" w:rsidR="008066AF" w:rsidRDefault="008066AF" w:rsidP="00BA771A">
      <w:pPr>
        <w:keepNext/>
        <w:keepLines/>
        <w:jc w:val="both"/>
        <w:rPr>
          <w:rFonts w:ascii="Tahoma" w:eastAsia="Frutiger" w:hAnsi="Tahoma" w:cs="Tahoma"/>
          <w:b/>
          <w:lang w:eastAsia="en-US"/>
        </w:rPr>
      </w:pPr>
    </w:p>
    <w:p w14:paraId="39CE1415" w14:textId="77777777" w:rsidR="00E90FDB" w:rsidRPr="008A1E65" w:rsidRDefault="00E90FDB" w:rsidP="00BA771A">
      <w:pPr>
        <w:keepNext/>
        <w:keepLines/>
        <w:numPr>
          <w:ilvl w:val="0"/>
          <w:numId w:val="28"/>
        </w:numPr>
        <w:jc w:val="center"/>
        <w:rPr>
          <w:rFonts w:ascii="Tahoma" w:eastAsia="Frutiger" w:hAnsi="Tahoma" w:cs="Tahoma"/>
          <w:lang w:eastAsia="en-US"/>
        </w:rPr>
      </w:pPr>
      <w:r w:rsidRPr="008A1E65">
        <w:rPr>
          <w:rFonts w:ascii="Tahoma" w:eastAsia="Frutiger" w:hAnsi="Tahoma" w:cs="Tahoma"/>
          <w:lang w:eastAsia="en-US"/>
        </w:rPr>
        <w:t xml:space="preserve">člen </w:t>
      </w:r>
    </w:p>
    <w:p w14:paraId="31E52A25" w14:textId="77777777" w:rsidR="00B12749" w:rsidRDefault="00B12749" w:rsidP="00BA771A">
      <w:pPr>
        <w:keepNext/>
        <w:keepLines/>
        <w:jc w:val="both"/>
        <w:rPr>
          <w:rFonts w:ascii="Tahoma" w:eastAsia="Frutiger" w:hAnsi="Tahoma" w:cs="Tahoma"/>
          <w:lang w:eastAsia="en-US"/>
        </w:rPr>
      </w:pPr>
    </w:p>
    <w:p w14:paraId="3F8E8FFA" w14:textId="77777777" w:rsidR="008066AF"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dneh od dneva uradno evidentiranega prejema situacije. </w:t>
      </w:r>
    </w:p>
    <w:p w14:paraId="5B364F0C" w14:textId="77777777" w:rsidR="008066AF" w:rsidRDefault="008066AF" w:rsidP="00BA771A">
      <w:pPr>
        <w:keepNext/>
        <w:keepLines/>
        <w:jc w:val="both"/>
        <w:rPr>
          <w:rFonts w:ascii="Tahoma" w:eastAsia="Frutiger" w:hAnsi="Tahoma" w:cs="Tahoma"/>
          <w:lang w:eastAsia="en-US"/>
        </w:rPr>
      </w:pPr>
    </w:p>
    <w:p w14:paraId="4D836869"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da izstavljena situacija ni pravilna, jo je naročnik v navedenem roku 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dni od zavrnitve, v kateri bo izkazana pravilna vrednost opravljenih del. Končna situacija mora biti usklajena med izvajalcem in naročnikom. Za plačila s kompenzacijo se zamudne obresti ne obračunajo. </w:t>
      </w:r>
    </w:p>
    <w:p w14:paraId="454950F2" w14:textId="77777777" w:rsidR="00794965" w:rsidRPr="004C1F13" w:rsidRDefault="00794965" w:rsidP="00BA771A">
      <w:pPr>
        <w:keepNext/>
        <w:keepLines/>
        <w:jc w:val="both"/>
        <w:rPr>
          <w:rFonts w:ascii="Tahoma" w:eastAsia="Frutiger" w:hAnsi="Tahoma" w:cs="Tahoma"/>
          <w:lang w:eastAsia="en-US"/>
        </w:rPr>
      </w:pPr>
    </w:p>
    <w:p w14:paraId="28B334B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7DFA6AC1" w14:textId="77777777" w:rsidR="00E90FDB" w:rsidRPr="004C1F13" w:rsidRDefault="00E90FDB" w:rsidP="00BA771A">
      <w:pPr>
        <w:keepNext/>
        <w:keepLines/>
        <w:jc w:val="both"/>
        <w:rPr>
          <w:rFonts w:ascii="Tahoma" w:eastAsia="Frutiger" w:hAnsi="Tahoma" w:cs="Tahoma"/>
          <w:lang w:eastAsia="en-US"/>
        </w:rPr>
      </w:pPr>
    </w:p>
    <w:p w14:paraId="0ADE6E3F"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12380B61" w14:textId="77777777" w:rsidR="00F82A67" w:rsidRPr="004C1F13" w:rsidRDefault="00F82A67" w:rsidP="00BA771A">
      <w:pPr>
        <w:keepNext/>
        <w:keepLines/>
        <w:jc w:val="both"/>
        <w:rPr>
          <w:rFonts w:ascii="Tahoma" w:eastAsia="Frutiger" w:hAnsi="Tahoma" w:cs="Tahoma"/>
          <w:lang w:eastAsia="en-US"/>
        </w:rPr>
      </w:pPr>
    </w:p>
    <w:p w14:paraId="0B194D53"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64B82EC2" w14:textId="77777777" w:rsidR="00E90FDB" w:rsidRPr="004C1F13" w:rsidRDefault="00E90FDB" w:rsidP="00BA771A">
      <w:pPr>
        <w:keepNext/>
        <w:keepLines/>
        <w:jc w:val="both"/>
        <w:rPr>
          <w:rFonts w:ascii="Tahoma" w:eastAsia="Frutiger" w:hAnsi="Tahoma" w:cs="Tahoma"/>
          <w:lang w:eastAsia="en-US"/>
        </w:rPr>
      </w:pPr>
    </w:p>
    <w:p w14:paraId="08E6BEDE" w14:textId="77777777" w:rsidR="00E90FDB" w:rsidRDefault="00FD3EDD" w:rsidP="00BA771A">
      <w:pPr>
        <w:pStyle w:val="Odstavekseznama"/>
        <w:keepNext/>
        <w:keepLines/>
        <w:numPr>
          <w:ilvl w:val="0"/>
          <w:numId w:val="40"/>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734FDD4" w14:textId="77777777" w:rsidR="008A1E65" w:rsidRPr="004C1F13" w:rsidRDefault="008A1E65" w:rsidP="00BA771A">
      <w:pPr>
        <w:pStyle w:val="Odstavekseznama"/>
        <w:keepNext/>
        <w:keepLines/>
        <w:ind w:left="426"/>
        <w:rPr>
          <w:rFonts w:ascii="Tahoma" w:eastAsia="Frutiger" w:hAnsi="Tahoma" w:cs="Tahoma"/>
          <w:b/>
          <w:lang w:eastAsia="en-US"/>
        </w:rPr>
      </w:pPr>
    </w:p>
    <w:p w14:paraId="66FA63D0" w14:textId="77777777" w:rsidR="00E90FDB" w:rsidRPr="008A1E65" w:rsidRDefault="00E90FDB" w:rsidP="00BA771A">
      <w:pPr>
        <w:keepNext/>
        <w:keepLines/>
        <w:numPr>
          <w:ilvl w:val="0"/>
          <w:numId w:val="28"/>
        </w:numPr>
        <w:jc w:val="center"/>
        <w:rPr>
          <w:rFonts w:ascii="Tahoma" w:eastAsia="Frutiger" w:hAnsi="Tahoma" w:cs="Tahoma"/>
          <w:lang w:eastAsia="en-US"/>
        </w:rPr>
      </w:pPr>
      <w:r w:rsidRPr="008A1E65">
        <w:rPr>
          <w:rFonts w:ascii="Tahoma" w:eastAsia="Frutiger" w:hAnsi="Tahoma" w:cs="Tahoma"/>
          <w:lang w:eastAsia="en-US"/>
        </w:rPr>
        <w:t>člen</w:t>
      </w:r>
    </w:p>
    <w:p w14:paraId="2ED40C70" w14:textId="77777777" w:rsidR="008A1E65" w:rsidRDefault="008A1E65" w:rsidP="00BA771A">
      <w:pPr>
        <w:keepNext/>
        <w:keepLines/>
        <w:jc w:val="both"/>
        <w:rPr>
          <w:rFonts w:ascii="Tahoma" w:eastAsia="Frutiger" w:hAnsi="Tahoma" w:cs="Tahoma"/>
          <w:lang w:eastAsia="en-US"/>
        </w:rPr>
      </w:pPr>
    </w:p>
    <w:p w14:paraId="17EDF16B" w14:textId="77777777" w:rsidR="00FD3EDD" w:rsidRDefault="00FD3EDD" w:rsidP="00BA771A">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1E534959" w14:textId="77777777" w:rsidR="00FD3EDD" w:rsidRDefault="00FD3EDD" w:rsidP="00BA771A">
      <w:pPr>
        <w:keepNext/>
        <w:keepLines/>
        <w:jc w:val="both"/>
        <w:rPr>
          <w:rFonts w:ascii="Tahoma" w:eastAsia="Frutiger" w:hAnsi="Tahoma" w:cs="Tahoma"/>
          <w:lang w:eastAsia="en-US"/>
        </w:rPr>
      </w:pPr>
    </w:p>
    <w:p w14:paraId="7C31AD00"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18C6D8C1" w14:textId="77777777" w:rsidR="00E90FDB" w:rsidRPr="004C1F13" w:rsidRDefault="00E90FDB" w:rsidP="00BA771A">
      <w:pPr>
        <w:keepNext/>
        <w:keepLines/>
        <w:jc w:val="both"/>
        <w:rPr>
          <w:rFonts w:ascii="Tahoma" w:eastAsia="Frutiger" w:hAnsi="Tahoma" w:cs="Tahoma"/>
          <w:lang w:eastAsia="en-US"/>
        </w:rPr>
      </w:pPr>
    </w:p>
    <w:p w14:paraId="1F76326A" w14:textId="77777777" w:rsidR="00CF437B" w:rsidRDefault="00E90FDB" w:rsidP="00CF437B">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1478DF3B" w14:textId="77777777" w:rsidR="00E90FDB" w:rsidRPr="004C1F13" w:rsidRDefault="00E90FDB" w:rsidP="00BA771A">
      <w:pPr>
        <w:keepNext/>
        <w:keepLines/>
        <w:jc w:val="both"/>
        <w:rPr>
          <w:rFonts w:ascii="Tahoma" w:eastAsia="Frutiger" w:hAnsi="Tahoma" w:cs="Tahoma"/>
          <w:lang w:eastAsia="en-US"/>
        </w:rPr>
      </w:pPr>
    </w:p>
    <w:p w14:paraId="7C18A249"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5816D223" w14:textId="77777777" w:rsidR="008A1E65" w:rsidRPr="008A1E65" w:rsidRDefault="008A1E65" w:rsidP="00BA771A">
      <w:pPr>
        <w:pStyle w:val="Odstavekseznama"/>
        <w:keepNext/>
        <w:keepLines/>
        <w:ind w:left="426"/>
        <w:rPr>
          <w:rFonts w:ascii="Tahoma" w:eastAsia="Frutiger" w:hAnsi="Tahoma" w:cs="Tahoma"/>
          <w:b/>
          <w:lang w:eastAsia="en-US"/>
        </w:rPr>
      </w:pPr>
    </w:p>
    <w:p w14:paraId="7E888039" w14:textId="77777777" w:rsidR="00E90FDB" w:rsidRPr="00B12749" w:rsidRDefault="00E90FDB" w:rsidP="00BA771A">
      <w:pPr>
        <w:keepNext/>
        <w:keepLines/>
        <w:numPr>
          <w:ilvl w:val="0"/>
          <w:numId w:val="28"/>
        </w:numPr>
        <w:jc w:val="center"/>
        <w:rPr>
          <w:rFonts w:ascii="Tahoma" w:eastAsia="Frutiger" w:hAnsi="Tahoma" w:cs="Tahoma"/>
          <w:lang w:eastAsia="en-US"/>
        </w:rPr>
      </w:pPr>
      <w:r w:rsidRPr="00B12749">
        <w:rPr>
          <w:rFonts w:ascii="Tahoma" w:eastAsia="Frutiger" w:hAnsi="Tahoma" w:cs="Tahoma"/>
          <w:lang w:eastAsia="en-US"/>
        </w:rPr>
        <w:t xml:space="preserve"> člen</w:t>
      </w:r>
    </w:p>
    <w:p w14:paraId="55AC000B" w14:textId="77777777" w:rsidR="00E90FDB" w:rsidRPr="004C1F13" w:rsidRDefault="00E90FDB" w:rsidP="00BA771A">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428A9138" w14:textId="77777777" w:rsidR="009A2A2E" w:rsidRDefault="009A2A2E" w:rsidP="00BA771A">
      <w:pPr>
        <w:keepNext/>
        <w:keepLines/>
        <w:jc w:val="both"/>
        <w:rPr>
          <w:rFonts w:ascii="Tahoma" w:eastAsia="Frutiger" w:hAnsi="Tahoma" w:cs="Tahoma"/>
          <w:lang w:eastAsia="en-US"/>
        </w:rPr>
      </w:pPr>
    </w:p>
    <w:p w14:paraId="58F1E86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458F405" w14:textId="77777777" w:rsidTr="00E90FDB">
        <w:trPr>
          <w:trHeight w:val="269"/>
          <w:jc w:val="center"/>
        </w:trPr>
        <w:tc>
          <w:tcPr>
            <w:tcW w:w="3527" w:type="dxa"/>
            <w:tcMar>
              <w:top w:w="0" w:type="dxa"/>
              <w:left w:w="108" w:type="dxa"/>
              <w:bottom w:w="0" w:type="dxa"/>
              <w:right w:w="108" w:type="dxa"/>
            </w:tcMar>
            <w:vAlign w:val="center"/>
            <w:hideMark/>
          </w:tcPr>
          <w:p w14:paraId="536DE088"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394B99D3" w14:textId="77777777" w:rsidR="00E90FDB" w:rsidRPr="004C1F13" w:rsidRDefault="00E90FDB" w:rsidP="00BA771A">
            <w:pPr>
              <w:keepNext/>
              <w:keepLines/>
              <w:rPr>
                <w:rFonts w:ascii="Tahoma" w:eastAsia="Frutiger" w:hAnsi="Tahoma" w:cs="Tahoma"/>
                <w:lang w:eastAsia="en-US"/>
              </w:rPr>
            </w:pPr>
          </w:p>
        </w:tc>
      </w:tr>
      <w:tr w:rsidR="00E90FDB" w:rsidRPr="004C1F13" w14:paraId="43F46A1F" w14:textId="77777777" w:rsidTr="00E90FDB">
        <w:trPr>
          <w:trHeight w:val="273"/>
          <w:jc w:val="center"/>
        </w:trPr>
        <w:tc>
          <w:tcPr>
            <w:tcW w:w="3527" w:type="dxa"/>
            <w:tcMar>
              <w:top w:w="0" w:type="dxa"/>
              <w:left w:w="108" w:type="dxa"/>
              <w:bottom w:w="0" w:type="dxa"/>
              <w:right w:w="108" w:type="dxa"/>
            </w:tcMar>
            <w:vAlign w:val="center"/>
            <w:hideMark/>
          </w:tcPr>
          <w:p w14:paraId="0396186C"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303387FB" w14:textId="77777777" w:rsidR="00E90FDB" w:rsidRPr="004C1F13" w:rsidRDefault="00E90FDB" w:rsidP="00BA771A">
            <w:pPr>
              <w:keepNext/>
              <w:keepLines/>
              <w:rPr>
                <w:rFonts w:ascii="Tahoma" w:eastAsia="Frutiger" w:hAnsi="Tahoma" w:cs="Tahoma"/>
                <w:lang w:eastAsia="en-US"/>
              </w:rPr>
            </w:pPr>
          </w:p>
        </w:tc>
      </w:tr>
      <w:tr w:rsidR="00E90FDB" w:rsidRPr="004C1F13" w14:paraId="0662850A" w14:textId="77777777" w:rsidTr="00E90FDB">
        <w:trPr>
          <w:trHeight w:val="278"/>
          <w:jc w:val="center"/>
        </w:trPr>
        <w:tc>
          <w:tcPr>
            <w:tcW w:w="3527" w:type="dxa"/>
            <w:tcMar>
              <w:top w:w="0" w:type="dxa"/>
              <w:left w:w="108" w:type="dxa"/>
              <w:bottom w:w="0" w:type="dxa"/>
              <w:right w:w="108" w:type="dxa"/>
            </w:tcMar>
            <w:vAlign w:val="center"/>
            <w:hideMark/>
          </w:tcPr>
          <w:p w14:paraId="1297FB1C"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6B891E76" w14:textId="77777777" w:rsidR="00E90FDB" w:rsidRPr="004C1F13" w:rsidRDefault="00E90FDB" w:rsidP="00BA771A">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5CE19373" w14:textId="77777777" w:rsidTr="00E90FDB">
        <w:trPr>
          <w:trHeight w:val="267"/>
          <w:jc w:val="center"/>
        </w:trPr>
        <w:tc>
          <w:tcPr>
            <w:tcW w:w="3527" w:type="dxa"/>
            <w:tcMar>
              <w:top w:w="0" w:type="dxa"/>
              <w:left w:w="108" w:type="dxa"/>
              <w:bottom w:w="0" w:type="dxa"/>
              <w:right w:w="108" w:type="dxa"/>
            </w:tcMar>
            <w:vAlign w:val="center"/>
            <w:hideMark/>
          </w:tcPr>
          <w:p w14:paraId="0C9680F7"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04DE3D48" w14:textId="77777777" w:rsidR="00E90FDB" w:rsidRPr="004C1F13" w:rsidRDefault="00E90FDB" w:rsidP="00BA771A">
            <w:pPr>
              <w:keepNext/>
              <w:keepLines/>
              <w:rPr>
                <w:rFonts w:ascii="Tahoma" w:eastAsia="Frutiger" w:hAnsi="Tahoma" w:cs="Tahoma"/>
                <w:lang w:eastAsia="en-US"/>
              </w:rPr>
            </w:pPr>
          </w:p>
        </w:tc>
      </w:tr>
      <w:tr w:rsidR="00E90FDB" w:rsidRPr="004C1F13" w14:paraId="13F9D8DC" w14:textId="77777777" w:rsidTr="00E90FDB">
        <w:trPr>
          <w:trHeight w:val="285"/>
          <w:jc w:val="center"/>
        </w:trPr>
        <w:tc>
          <w:tcPr>
            <w:tcW w:w="3527" w:type="dxa"/>
            <w:tcMar>
              <w:top w:w="0" w:type="dxa"/>
              <w:left w:w="108" w:type="dxa"/>
              <w:bottom w:w="0" w:type="dxa"/>
              <w:right w:w="108" w:type="dxa"/>
            </w:tcMar>
            <w:vAlign w:val="center"/>
            <w:hideMark/>
          </w:tcPr>
          <w:p w14:paraId="54E287A1"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117A1810" w14:textId="77777777" w:rsidR="00E90FDB" w:rsidRPr="004C1F13" w:rsidRDefault="00E90FDB" w:rsidP="00BA771A">
            <w:pPr>
              <w:keepNext/>
              <w:keepLines/>
              <w:rPr>
                <w:rFonts w:ascii="Tahoma" w:eastAsia="Frutiger" w:hAnsi="Tahoma" w:cs="Tahoma"/>
                <w:lang w:eastAsia="en-US"/>
              </w:rPr>
            </w:pPr>
          </w:p>
        </w:tc>
      </w:tr>
      <w:tr w:rsidR="00E90FDB" w:rsidRPr="004C1F13" w14:paraId="2AA9C6AD" w14:textId="77777777" w:rsidTr="00E90FDB">
        <w:trPr>
          <w:trHeight w:val="261"/>
          <w:jc w:val="center"/>
        </w:trPr>
        <w:tc>
          <w:tcPr>
            <w:tcW w:w="3527" w:type="dxa"/>
            <w:tcMar>
              <w:top w:w="0" w:type="dxa"/>
              <w:left w:w="108" w:type="dxa"/>
              <w:bottom w:w="0" w:type="dxa"/>
              <w:right w:w="108" w:type="dxa"/>
            </w:tcMar>
            <w:vAlign w:val="center"/>
            <w:hideMark/>
          </w:tcPr>
          <w:p w14:paraId="7301287D"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0E7B48F0" w14:textId="77777777" w:rsidR="00E90FDB" w:rsidRPr="004C1F13" w:rsidRDefault="00E90FDB" w:rsidP="00BA771A">
            <w:pPr>
              <w:keepNext/>
              <w:keepLines/>
              <w:rPr>
                <w:rFonts w:ascii="Tahoma" w:eastAsia="Frutiger" w:hAnsi="Tahoma" w:cs="Tahoma"/>
                <w:lang w:eastAsia="en-US"/>
              </w:rPr>
            </w:pPr>
          </w:p>
        </w:tc>
      </w:tr>
      <w:tr w:rsidR="00E90FDB" w:rsidRPr="004C1F13" w14:paraId="627F087A" w14:textId="77777777" w:rsidTr="00E90FDB">
        <w:trPr>
          <w:trHeight w:val="279"/>
          <w:jc w:val="center"/>
        </w:trPr>
        <w:tc>
          <w:tcPr>
            <w:tcW w:w="3527" w:type="dxa"/>
            <w:tcMar>
              <w:top w:w="0" w:type="dxa"/>
              <w:left w:w="108" w:type="dxa"/>
              <w:bottom w:w="0" w:type="dxa"/>
              <w:right w:w="108" w:type="dxa"/>
            </w:tcMar>
            <w:vAlign w:val="center"/>
            <w:hideMark/>
          </w:tcPr>
          <w:p w14:paraId="4E37AA1F"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88647D8" w14:textId="77777777" w:rsidR="00E90FDB" w:rsidRPr="004C1F13" w:rsidRDefault="00E90FDB" w:rsidP="00BA771A">
            <w:pPr>
              <w:keepNext/>
              <w:keepLines/>
              <w:rPr>
                <w:rFonts w:ascii="Tahoma" w:eastAsia="Frutiger" w:hAnsi="Tahoma" w:cs="Tahoma"/>
                <w:lang w:eastAsia="en-US"/>
              </w:rPr>
            </w:pPr>
          </w:p>
        </w:tc>
      </w:tr>
      <w:tr w:rsidR="00E90FDB" w:rsidRPr="004C1F13" w14:paraId="4EECA222" w14:textId="77777777" w:rsidTr="00E90FDB">
        <w:trPr>
          <w:trHeight w:val="301"/>
          <w:jc w:val="center"/>
        </w:trPr>
        <w:tc>
          <w:tcPr>
            <w:tcW w:w="3527" w:type="dxa"/>
            <w:tcMar>
              <w:top w:w="0" w:type="dxa"/>
              <w:left w:w="108" w:type="dxa"/>
              <w:bottom w:w="0" w:type="dxa"/>
              <w:right w:w="108" w:type="dxa"/>
            </w:tcMar>
            <w:vAlign w:val="center"/>
            <w:hideMark/>
          </w:tcPr>
          <w:p w14:paraId="3E751673"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2CEB035C" w14:textId="77777777" w:rsidR="00E90FDB" w:rsidRPr="004C1F13" w:rsidRDefault="00E90FDB" w:rsidP="00BA771A">
            <w:pPr>
              <w:keepNext/>
              <w:keepLines/>
              <w:rPr>
                <w:rFonts w:ascii="Tahoma" w:eastAsia="Frutiger" w:hAnsi="Tahoma" w:cs="Tahoma"/>
                <w:lang w:eastAsia="en-US"/>
              </w:rPr>
            </w:pPr>
          </w:p>
        </w:tc>
      </w:tr>
      <w:tr w:rsidR="00E90FDB" w:rsidRPr="004C1F13" w14:paraId="558D559E" w14:textId="77777777" w:rsidTr="00E90FDB">
        <w:trPr>
          <w:trHeight w:val="235"/>
          <w:jc w:val="center"/>
        </w:trPr>
        <w:tc>
          <w:tcPr>
            <w:tcW w:w="3527" w:type="dxa"/>
            <w:tcMar>
              <w:top w:w="0" w:type="dxa"/>
              <w:left w:w="108" w:type="dxa"/>
              <w:bottom w:w="0" w:type="dxa"/>
              <w:right w:w="108" w:type="dxa"/>
            </w:tcMar>
            <w:vAlign w:val="center"/>
            <w:hideMark/>
          </w:tcPr>
          <w:p w14:paraId="6714D7A7"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25A211B0" w14:textId="77777777" w:rsidR="00E90FDB" w:rsidRPr="004C1F13" w:rsidRDefault="00E90FDB" w:rsidP="00BA771A">
            <w:pPr>
              <w:keepNext/>
              <w:keepLines/>
              <w:rPr>
                <w:rFonts w:ascii="Tahoma" w:eastAsia="Frutiger" w:hAnsi="Tahoma" w:cs="Tahoma"/>
                <w:lang w:eastAsia="en-US"/>
              </w:rPr>
            </w:pPr>
          </w:p>
        </w:tc>
      </w:tr>
      <w:tr w:rsidR="00E90FDB" w:rsidRPr="004C1F13" w14:paraId="10FCF70E" w14:textId="77777777" w:rsidTr="00E90FDB">
        <w:trPr>
          <w:trHeight w:val="270"/>
          <w:jc w:val="center"/>
        </w:trPr>
        <w:tc>
          <w:tcPr>
            <w:tcW w:w="3527" w:type="dxa"/>
            <w:tcMar>
              <w:top w:w="0" w:type="dxa"/>
              <w:left w:w="108" w:type="dxa"/>
              <w:bottom w:w="0" w:type="dxa"/>
              <w:right w:w="108" w:type="dxa"/>
            </w:tcMar>
            <w:vAlign w:val="center"/>
            <w:hideMark/>
          </w:tcPr>
          <w:p w14:paraId="2A1A6F95"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53377128" w14:textId="77777777" w:rsidR="00E90FDB" w:rsidRPr="004C1F13" w:rsidRDefault="00E90FDB" w:rsidP="00BA771A">
            <w:pPr>
              <w:keepNext/>
              <w:keepLines/>
              <w:rPr>
                <w:rFonts w:ascii="Tahoma" w:eastAsia="Frutiger" w:hAnsi="Tahoma" w:cs="Tahoma"/>
                <w:lang w:eastAsia="en-US"/>
              </w:rPr>
            </w:pPr>
          </w:p>
        </w:tc>
      </w:tr>
      <w:tr w:rsidR="00E90FDB" w:rsidRPr="004C1F13" w14:paraId="49F6DE4F" w14:textId="77777777" w:rsidTr="00E90FDB">
        <w:trPr>
          <w:trHeight w:val="273"/>
          <w:jc w:val="center"/>
        </w:trPr>
        <w:tc>
          <w:tcPr>
            <w:tcW w:w="3527" w:type="dxa"/>
            <w:tcMar>
              <w:top w:w="0" w:type="dxa"/>
              <w:left w:w="108" w:type="dxa"/>
              <w:bottom w:w="0" w:type="dxa"/>
              <w:right w:w="108" w:type="dxa"/>
            </w:tcMar>
            <w:vAlign w:val="center"/>
            <w:hideMark/>
          </w:tcPr>
          <w:p w14:paraId="539EA0A9"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078665AA" w14:textId="77777777" w:rsidR="00E90FDB" w:rsidRPr="004C1F13" w:rsidRDefault="00E90FDB" w:rsidP="00BA771A">
            <w:pPr>
              <w:keepNext/>
              <w:keepLines/>
              <w:rPr>
                <w:rFonts w:ascii="Tahoma" w:eastAsia="Frutiger" w:hAnsi="Tahoma" w:cs="Tahoma"/>
                <w:lang w:eastAsia="en-US"/>
              </w:rPr>
            </w:pPr>
          </w:p>
        </w:tc>
      </w:tr>
      <w:tr w:rsidR="00E90FDB" w:rsidRPr="004C1F13" w14:paraId="245EC2FA" w14:textId="77777777" w:rsidTr="00E90FDB">
        <w:trPr>
          <w:trHeight w:val="277"/>
          <w:jc w:val="center"/>
        </w:trPr>
        <w:tc>
          <w:tcPr>
            <w:tcW w:w="3527" w:type="dxa"/>
            <w:tcMar>
              <w:top w:w="0" w:type="dxa"/>
              <w:left w:w="108" w:type="dxa"/>
              <w:bottom w:w="0" w:type="dxa"/>
              <w:right w:w="108" w:type="dxa"/>
            </w:tcMar>
            <w:vAlign w:val="center"/>
            <w:hideMark/>
          </w:tcPr>
          <w:p w14:paraId="1EBB5557"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13C5BFE0" w14:textId="77777777" w:rsidR="00E90FDB" w:rsidRPr="004C1F13" w:rsidRDefault="00E90FDB" w:rsidP="00BA771A">
            <w:pPr>
              <w:keepNext/>
              <w:keepLines/>
              <w:rPr>
                <w:rFonts w:ascii="Tahoma" w:eastAsia="Frutiger" w:hAnsi="Tahoma" w:cs="Tahoma"/>
                <w:lang w:eastAsia="en-US"/>
              </w:rPr>
            </w:pPr>
          </w:p>
        </w:tc>
      </w:tr>
    </w:tbl>
    <w:p w14:paraId="626AB90D" w14:textId="77777777" w:rsidR="00E90FDB" w:rsidRPr="004C1F13" w:rsidRDefault="00E90FDB" w:rsidP="00BA771A">
      <w:pPr>
        <w:keepNext/>
        <w:keepLines/>
        <w:jc w:val="both"/>
        <w:rPr>
          <w:rFonts w:ascii="Tahoma" w:eastAsia="Frutiger" w:hAnsi="Tahoma" w:cs="Tahoma"/>
          <w:lang w:eastAsia="en-US"/>
        </w:rPr>
      </w:pPr>
    </w:p>
    <w:p w14:paraId="334A0576"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9C03C43" w14:textId="77777777" w:rsidR="00A30A31" w:rsidRPr="004C1F13" w:rsidRDefault="00A30A31" w:rsidP="00BA771A">
      <w:pPr>
        <w:keepNext/>
        <w:keepLines/>
        <w:jc w:val="both"/>
        <w:rPr>
          <w:rFonts w:ascii="Tahoma" w:eastAsia="Frutiger" w:hAnsi="Tahoma" w:cs="Tahoma"/>
          <w:lang w:eastAsia="en-US"/>
        </w:rPr>
      </w:pPr>
    </w:p>
    <w:p w14:paraId="1ED4994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5D080DF4" w14:textId="77777777" w:rsidR="00E90FDB" w:rsidRPr="004C1F13" w:rsidRDefault="00E90FDB" w:rsidP="00BA771A">
      <w:pPr>
        <w:keepNext/>
        <w:keepLines/>
        <w:jc w:val="both"/>
        <w:rPr>
          <w:rFonts w:ascii="Tahoma" w:eastAsia="Frutiger" w:hAnsi="Tahoma" w:cs="Tahoma"/>
          <w:lang w:eastAsia="en-US"/>
        </w:rPr>
      </w:pPr>
    </w:p>
    <w:p w14:paraId="190C4473"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06AABE75" w14:textId="77777777" w:rsidR="00E90FDB" w:rsidRPr="004C1F13" w:rsidRDefault="00E90FDB" w:rsidP="00BA771A">
      <w:pPr>
        <w:keepNext/>
        <w:keepLines/>
        <w:jc w:val="both"/>
        <w:rPr>
          <w:rFonts w:ascii="Tahoma" w:eastAsia="Frutiger" w:hAnsi="Tahoma" w:cs="Tahoma"/>
          <w:lang w:eastAsia="en-US"/>
        </w:rPr>
      </w:pPr>
    </w:p>
    <w:p w14:paraId="5F593757"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7CACDE37" w14:textId="77777777" w:rsidR="00E90FDB" w:rsidRPr="004C1F13" w:rsidRDefault="00E90FDB" w:rsidP="00BA771A">
      <w:pPr>
        <w:keepNext/>
        <w:keepLines/>
        <w:jc w:val="both"/>
        <w:rPr>
          <w:rFonts w:ascii="Tahoma" w:eastAsia="Frutiger" w:hAnsi="Tahoma" w:cs="Tahoma"/>
          <w:lang w:eastAsia="en-US"/>
        </w:rPr>
      </w:pPr>
    </w:p>
    <w:p w14:paraId="0ED5ED7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00420C9" w14:textId="77777777" w:rsidR="00E90FDB" w:rsidRPr="004C1F13" w:rsidRDefault="00E90FDB" w:rsidP="00BA771A">
      <w:pPr>
        <w:keepNext/>
        <w:keepLines/>
        <w:jc w:val="both"/>
        <w:rPr>
          <w:rFonts w:ascii="Tahoma" w:eastAsia="Frutiger" w:hAnsi="Tahoma" w:cs="Tahoma"/>
          <w:lang w:eastAsia="en-US"/>
        </w:rPr>
      </w:pPr>
    </w:p>
    <w:p w14:paraId="796A9316" w14:textId="77777777" w:rsidR="00E90FDB" w:rsidRPr="004C1F13" w:rsidRDefault="00E90FDB" w:rsidP="00BA771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0899AB8E" w14:textId="77777777" w:rsidR="00E90FDB" w:rsidRPr="004C1F13" w:rsidRDefault="00E90FDB" w:rsidP="00BA771A">
      <w:pPr>
        <w:keepNext/>
        <w:keepLines/>
        <w:jc w:val="center"/>
        <w:rPr>
          <w:rFonts w:ascii="Tahoma" w:eastAsia="Frutiger" w:hAnsi="Tahoma" w:cs="Tahoma"/>
          <w:lang w:eastAsia="en-US"/>
        </w:rPr>
      </w:pPr>
    </w:p>
    <w:p w14:paraId="0A57241B" w14:textId="77777777" w:rsidR="00C32864" w:rsidRPr="00357262" w:rsidRDefault="00C32864" w:rsidP="00C32864">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14:paraId="4C10D827" w14:textId="77777777" w:rsidR="00E90FDB" w:rsidRPr="004C1F13" w:rsidRDefault="00E90FDB" w:rsidP="00BA771A">
      <w:pPr>
        <w:keepNext/>
        <w:keepLines/>
        <w:jc w:val="both"/>
        <w:rPr>
          <w:rFonts w:ascii="Tahoma" w:eastAsia="Frutiger" w:hAnsi="Tahoma" w:cs="Tahoma"/>
          <w:lang w:eastAsia="en-US"/>
        </w:rPr>
      </w:pPr>
    </w:p>
    <w:p w14:paraId="3D4140C9" w14:textId="77777777" w:rsidR="00E90FDB" w:rsidRPr="004C1F13" w:rsidRDefault="00E90FDB" w:rsidP="00BA771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0B5F3916" w14:textId="77777777" w:rsidR="00E90FDB" w:rsidRPr="004C1F13" w:rsidRDefault="00E90FDB" w:rsidP="00BA771A">
      <w:pPr>
        <w:keepNext/>
        <w:keepLines/>
        <w:jc w:val="both"/>
        <w:rPr>
          <w:rFonts w:ascii="Tahoma" w:eastAsia="Frutiger" w:hAnsi="Tahoma" w:cs="Tahoma"/>
          <w:lang w:eastAsia="en-US"/>
        </w:rPr>
      </w:pPr>
    </w:p>
    <w:p w14:paraId="5F1DC134"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Kadar izvajalec izvaja javno naročilo s podizvajalcem, ki zahteva neposredno plačilo, mora v skladu s 94. členom ZJN-3: </w:t>
      </w:r>
    </w:p>
    <w:p w14:paraId="1389DB49"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lastRenderedPageBreak/>
        <w:t>pooblastiti naročnika, da na podlagi potrjenega računa oziroma situacije s strani izvajalca neposredno plačuje podizvajalcu,</w:t>
      </w:r>
    </w:p>
    <w:p w14:paraId="2AAE2882"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predložiti soglasje podizvajalca, na podlagi katerega naročnik namesto izvajalca poravna podizvajalčevo terjatev do izvajalca, </w:t>
      </w:r>
    </w:p>
    <w:p w14:paraId="7654C469"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svojemu računu oziroma situaciji priložiti račun oziroma situacijo podizvajalca, ki ga/jo je predhodno potrdil.</w:t>
      </w:r>
    </w:p>
    <w:p w14:paraId="2CFFF166" w14:textId="77777777" w:rsidR="00E90FDB" w:rsidRPr="004C1F13" w:rsidRDefault="00E90FDB" w:rsidP="00BA771A">
      <w:pPr>
        <w:keepNext/>
        <w:keepLines/>
        <w:jc w:val="both"/>
        <w:rPr>
          <w:rFonts w:ascii="Tahoma" w:eastAsia="Frutiger" w:hAnsi="Tahoma" w:cs="Tahoma"/>
          <w:lang w:eastAsia="en-US"/>
        </w:rPr>
      </w:pPr>
    </w:p>
    <w:p w14:paraId="71DC9644"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367DA218" w14:textId="77777777" w:rsidR="00E90FDB" w:rsidRPr="004C1F13" w:rsidRDefault="00E90FDB" w:rsidP="00BA771A">
      <w:pPr>
        <w:keepNext/>
        <w:keepLines/>
        <w:jc w:val="both"/>
        <w:rPr>
          <w:rFonts w:ascii="Tahoma" w:eastAsia="Calibri" w:hAnsi="Tahoma" w:cs="Tahoma"/>
          <w:color w:val="1F497D"/>
          <w:lang w:eastAsia="en-US"/>
        </w:rPr>
      </w:pPr>
    </w:p>
    <w:p w14:paraId="0CC04212"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če nobeden od dokumentov iz prvega odstavka tega člena za prijavljenega podizvajalca ni predložen, naročnik do dostavitve vseh dokumentov zadrži plačilo celotnega računa oziroma situacije in s tem ne pride v zamudo pri plačilu.</w:t>
      </w:r>
    </w:p>
    <w:p w14:paraId="46B36DBA" w14:textId="77777777" w:rsidR="00E90FDB" w:rsidRPr="004C1F13" w:rsidRDefault="00E90FDB" w:rsidP="00BA771A">
      <w:pPr>
        <w:keepNext/>
        <w:keepLines/>
        <w:jc w:val="both"/>
        <w:rPr>
          <w:rFonts w:ascii="Tahoma" w:eastAsia="Frutiger" w:hAnsi="Tahoma" w:cs="Tahoma"/>
          <w:lang w:eastAsia="en-US"/>
        </w:rPr>
      </w:pPr>
    </w:p>
    <w:p w14:paraId="6C855375"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51DF9601" w14:textId="77777777" w:rsidR="00FD097B" w:rsidRDefault="00FD097B" w:rsidP="00BA771A">
      <w:pPr>
        <w:keepNext/>
        <w:keepLines/>
        <w:rPr>
          <w:rFonts w:ascii="Tahoma" w:eastAsia="Frutiger" w:hAnsi="Tahoma" w:cs="Tahoma"/>
          <w:b/>
          <w:bCs/>
          <w:lang w:eastAsia="en-US"/>
        </w:rPr>
      </w:pPr>
    </w:p>
    <w:p w14:paraId="098A90CA" w14:textId="77777777" w:rsidR="00E90FDB" w:rsidRPr="004C1F13" w:rsidRDefault="00E90FDB" w:rsidP="00BA771A">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23E1427E" w14:textId="77777777" w:rsidR="00C037B5" w:rsidRDefault="00C037B5" w:rsidP="00BA771A">
      <w:pPr>
        <w:keepNext/>
        <w:keepLines/>
        <w:jc w:val="both"/>
        <w:rPr>
          <w:rFonts w:ascii="Tahoma" w:eastAsia="Frutiger" w:hAnsi="Tahoma" w:cs="Tahoma"/>
          <w:lang w:eastAsia="en-US"/>
        </w:rPr>
      </w:pPr>
    </w:p>
    <w:p w14:paraId="13C09C97"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5F4404E6" w14:textId="77777777" w:rsidR="009A2A2E" w:rsidRPr="004C1F13" w:rsidRDefault="009A2A2E" w:rsidP="00BA771A">
      <w:pPr>
        <w:keepNext/>
        <w:keepLines/>
        <w:jc w:val="both"/>
        <w:rPr>
          <w:rFonts w:ascii="Tahoma" w:eastAsia="Frutiger" w:hAnsi="Tahoma" w:cs="Tahoma"/>
          <w:lang w:eastAsia="en-US"/>
        </w:rPr>
      </w:pPr>
    </w:p>
    <w:p w14:paraId="4F7CE6A9"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05A9CBF2" w14:textId="77777777" w:rsidR="008066AF" w:rsidRDefault="008066AF" w:rsidP="00BA771A">
      <w:pPr>
        <w:keepNext/>
        <w:keepLines/>
        <w:jc w:val="both"/>
        <w:rPr>
          <w:rFonts w:ascii="Tahoma" w:eastAsia="Frutiger" w:hAnsi="Tahoma" w:cs="Tahoma"/>
          <w:lang w:eastAsia="en-US"/>
        </w:rPr>
      </w:pPr>
    </w:p>
    <w:p w14:paraId="5E01C1A1"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46E189B" w14:textId="77777777" w:rsidR="004040D8" w:rsidRPr="004C1F13" w:rsidRDefault="004040D8" w:rsidP="00BA771A">
      <w:pPr>
        <w:keepNext/>
        <w:keepLines/>
        <w:jc w:val="both"/>
        <w:rPr>
          <w:rFonts w:ascii="Tahoma" w:eastAsia="Frutiger" w:hAnsi="Tahoma" w:cs="Tahoma"/>
          <w:lang w:eastAsia="en-US"/>
        </w:rPr>
      </w:pPr>
    </w:p>
    <w:p w14:paraId="0EB2A0FE"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75D6E9F7" w14:textId="77777777" w:rsidR="00E90FDB" w:rsidRPr="004C1F13" w:rsidRDefault="00E90FDB" w:rsidP="00BA771A">
      <w:pPr>
        <w:keepNext/>
        <w:keepLines/>
        <w:jc w:val="both"/>
        <w:rPr>
          <w:rFonts w:ascii="Tahoma" w:eastAsia="Frutiger" w:hAnsi="Tahoma" w:cs="Tahoma"/>
          <w:lang w:eastAsia="en-US"/>
        </w:rPr>
      </w:pPr>
    </w:p>
    <w:p w14:paraId="50DAA3B0"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6EC6739F" w14:textId="77777777" w:rsidR="009A2A2E" w:rsidRPr="004C1F13" w:rsidRDefault="009A2A2E" w:rsidP="00BA771A">
      <w:pPr>
        <w:pStyle w:val="Odstavekseznama"/>
        <w:keepNext/>
        <w:keepLines/>
        <w:ind w:left="426"/>
        <w:rPr>
          <w:rFonts w:ascii="Tahoma" w:eastAsia="Frutiger" w:hAnsi="Tahoma" w:cs="Tahoma"/>
          <w:b/>
          <w:lang w:eastAsia="en-US"/>
        </w:rPr>
      </w:pPr>
    </w:p>
    <w:p w14:paraId="4E4E8F0D" w14:textId="77777777" w:rsidR="00E90FDB" w:rsidRPr="009A2A2E" w:rsidRDefault="00E90FDB" w:rsidP="00BA771A">
      <w:pPr>
        <w:keepNext/>
        <w:keepLines/>
        <w:numPr>
          <w:ilvl w:val="0"/>
          <w:numId w:val="28"/>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36D2BBF7" w14:textId="77777777" w:rsidR="009A2A2E" w:rsidRDefault="009A2A2E" w:rsidP="00BA771A">
      <w:pPr>
        <w:keepNext/>
        <w:keepLines/>
        <w:jc w:val="both"/>
        <w:rPr>
          <w:rFonts w:ascii="Tahoma" w:eastAsia="Frutiger" w:hAnsi="Tahoma" w:cs="Tahoma"/>
          <w:lang w:eastAsia="en-US"/>
        </w:rPr>
      </w:pPr>
    </w:p>
    <w:p w14:paraId="4D81CF3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7F66A30"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p>
    <w:p w14:paraId="13546FAF"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situacijo vseh obstoječih podzemnih in nadzemnih vodov in naprav,</w:t>
      </w:r>
    </w:p>
    <w:p w14:paraId="294D418D"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3D881D0"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73F8B5E4" w14:textId="77777777" w:rsidR="00E90FDB" w:rsidRPr="004C1F13" w:rsidRDefault="00E90FDB" w:rsidP="00BA771A">
      <w:pPr>
        <w:keepNext/>
        <w:keepLines/>
        <w:jc w:val="both"/>
        <w:rPr>
          <w:rFonts w:ascii="Tahoma" w:eastAsia="Frutiger" w:hAnsi="Tahoma" w:cs="Tahoma"/>
          <w:lang w:eastAsia="en-US"/>
        </w:rPr>
      </w:pPr>
    </w:p>
    <w:p w14:paraId="2766E7E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31DBA7B1" w14:textId="77777777" w:rsidR="00E90FDB" w:rsidRPr="004C1F13" w:rsidRDefault="00E90FDB" w:rsidP="00BA771A">
      <w:pPr>
        <w:keepNext/>
        <w:keepLines/>
        <w:jc w:val="both"/>
        <w:rPr>
          <w:rFonts w:ascii="Tahoma" w:eastAsia="Frutiger" w:hAnsi="Tahoma" w:cs="Tahoma"/>
          <w:b/>
          <w:lang w:eastAsia="en-US"/>
        </w:rPr>
      </w:pPr>
    </w:p>
    <w:p w14:paraId="52BD072B" w14:textId="77777777" w:rsidR="00E90FDB" w:rsidRPr="003C5E66" w:rsidRDefault="00E90FDB" w:rsidP="00BA771A">
      <w:pPr>
        <w:pStyle w:val="Odstavekseznama"/>
        <w:keepNext/>
        <w:keepLines/>
        <w:numPr>
          <w:ilvl w:val="0"/>
          <w:numId w:val="40"/>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8C8DC9B" w14:textId="77777777" w:rsidR="009A2A2E" w:rsidRPr="003C5E66" w:rsidRDefault="009A2A2E" w:rsidP="00BA771A">
      <w:pPr>
        <w:pStyle w:val="Odstavekseznama"/>
        <w:keepNext/>
        <w:keepLines/>
        <w:ind w:left="426"/>
        <w:rPr>
          <w:rFonts w:ascii="Tahoma" w:eastAsia="Frutiger" w:hAnsi="Tahoma" w:cs="Tahoma"/>
          <w:b/>
          <w:lang w:eastAsia="en-US"/>
        </w:rPr>
      </w:pPr>
    </w:p>
    <w:p w14:paraId="0CC3F3F0" w14:textId="77777777" w:rsidR="00E90FDB" w:rsidRPr="003C5E66"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5471F88E" w14:textId="77777777" w:rsidR="009A2A2E" w:rsidRPr="003A3421" w:rsidRDefault="009A2A2E" w:rsidP="00BA771A">
      <w:pPr>
        <w:keepNext/>
        <w:keepLines/>
        <w:ind w:left="426" w:hanging="219"/>
        <w:contextualSpacing/>
        <w:jc w:val="both"/>
        <w:rPr>
          <w:rFonts w:ascii="Tahoma" w:eastAsia="Frutiger" w:hAnsi="Tahoma" w:cs="Tahoma"/>
          <w:highlight w:val="yellow"/>
          <w:lang w:eastAsia="en-US"/>
        </w:rPr>
      </w:pPr>
    </w:p>
    <w:p w14:paraId="33594C88" w14:textId="77777777" w:rsidR="00E90FDB" w:rsidRPr="003C5E66" w:rsidRDefault="00E90FDB" w:rsidP="00BA771A">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03D9DB4C" w14:textId="77777777" w:rsidR="003A3421" w:rsidRPr="00936962" w:rsidRDefault="003A3421" w:rsidP="00BA771A">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lastRenderedPageBreak/>
        <w:t>izpolnjeval svoje obveznosti v skladu z določili te pogodbe in zahtevami iz razpisne dokumentacije ter projektne dokumentacije,</w:t>
      </w:r>
    </w:p>
    <w:p w14:paraId="57BE9693"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dobro izvedbo pogodbenih obveznosti (skladno z vzorcem iz razpisne dokumentacije) v skladu z 18. členom te pogodbe, </w:t>
      </w:r>
    </w:p>
    <w:p w14:paraId="45A3666F"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odpravo napak v garancijskem roku v skladu s 27. členom te pogodbe,</w:t>
      </w:r>
    </w:p>
    <w:p w14:paraId="289D92C8" w14:textId="77777777" w:rsidR="0095082D" w:rsidRPr="003C5E66" w:rsidRDefault="0095082D"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imel sklenjeno veljavno zavarovanje odgovornosti iz dejavnosti za škodo, ki bi utegnila nastati investitorjem 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p>
    <w:p w14:paraId="4014D00F"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7E9B46"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0917C5BE"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7009C07E"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pridobil vsa druga soglasja, ki so potrebna za izvajanje del in niso bila predmet upravnega postopka za pridobitev pravnomočnega upravnega dovoljenja,</w:t>
      </w:r>
    </w:p>
    <w:p w14:paraId="412AA400" w14:textId="574582AE"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1BE26227"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56DC36F3"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5934FEBD"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611D792B"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42BE3EA9" w14:textId="77777777" w:rsidR="00CC52D1" w:rsidRPr="003C5E66" w:rsidRDefault="00CC52D1"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7D4B3D">
        <w:rPr>
          <w:rFonts w:ascii="Tahoma" w:eastAsia="Frutiger" w:hAnsi="Tahoma" w:cs="Tahoma"/>
          <w:lang w:eastAsia="en-US"/>
        </w:rPr>
        <w:t>del</w:t>
      </w:r>
      <w:r w:rsidR="007D4B3D"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1776C3A5"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423C5A26" w14:textId="55FC0EA4"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B72047E" w14:textId="77777777" w:rsidTr="00FD3EDD">
        <w:trPr>
          <w:cantSplit/>
          <w:trHeight w:hRule="exact" w:val="454"/>
        </w:trPr>
        <w:tc>
          <w:tcPr>
            <w:tcW w:w="3520" w:type="dxa"/>
          </w:tcPr>
          <w:p w14:paraId="205B290A"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6442382D"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5865537C" w14:textId="77777777" w:rsidTr="00FD3EDD">
        <w:trPr>
          <w:cantSplit/>
          <w:trHeight w:hRule="exact" w:val="269"/>
        </w:trPr>
        <w:tc>
          <w:tcPr>
            <w:tcW w:w="3520" w:type="dxa"/>
          </w:tcPr>
          <w:p w14:paraId="40233010"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20F7AAEF"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0101E6CC" w14:textId="77777777" w:rsidTr="00FD3EDD">
        <w:trPr>
          <w:cantSplit/>
          <w:trHeight w:hRule="exact" w:val="287"/>
        </w:trPr>
        <w:tc>
          <w:tcPr>
            <w:tcW w:w="3520" w:type="dxa"/>
          </w:tcPr>
          <w:p w14:paraId="4240B2E2"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471B6516"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71A9C6B" w14:textId="77777777" w:rsidTr="00FD3EDD">
        <w:trPr>
          <w:cantSplit/>
          <w:trHeight w:hRule="exact" w:val="277"/>
        </w:trPr>
        <w:tc>
          <w:tcPr>
            <w:tcW w:w="3520" w:type="dxa"/>
          </w:tcPr>
          <w:p w14:paraId="40FFBF81"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2E6295D3"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7D16E2F7" w14:textId="77777777" w:rsidTr="00FD3EDD">
        <w:trPr>
          <w:cantSplit/>
          <w:trHeight w:hRule="exact" w:val="336"/>
        </w:trPr>
        <w:tc>
          <w:tcPr>
            <w:tcW w:w="3520" w:type="dxa"/>
          </w:tcPr>
          <w:p w14:paraId="72EF6366"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64C5388A"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C76B63" w14:textId="77777777" w:rsidTr="00FD3EDD">
        <w:trPr>
          <w:cantSplit/>
          <w:trHeight w:hRule="exact" w:val="284"/>
        </w:trPr>
        <w:tc>
          <w:tcPr>
            <w:tcW w:w="3520" w:type="dxa"/>
          </w:tcPr>
          <w:p w14:paraId="720E1FF4"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22ECC828"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0D37FC6D" w14:textId="77777777" w:rsidTr="00FD3EDD">
        <w:trPr>
          <w:cantSplit/>
          <w:trHeight w:hRule="exact" w:val="287"/>
        </w:trPr>
        <w:tc>
          <w:tcPr>
            <w:tcW w:w="3520" w:type="dxa"/>
          </w:tcPr>
          <w:p w14:paraId="2D6FB265"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11BA93B"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B864504" w14:textId="77777777" w:rsidTr="00FD3EDD">
        <w:trPr>
          <w:cantSplit/>
          <w:trHeight w:hRule="exact" w:val="278"/>
        </w:trPr>
        <w:tc>
          <w:tcPr>
            <w:tcW w:w="3520" w:type="dxa"/>
          </w:tcPr>
          <w:p w14:paraId="37DB99B8" w14:textId="77777777" w:rsidR="00C32864" w:rsidRPr="004C1F13" w:rsidRDefault="00C32864" w:rsidP="00FD3EDD">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7EA5038D" w14:textId="77777777" w:rsidR="00C32864" w:rsidRPr="004C1F13" w:rsidRDefault="00C32864" w:rsidP="00FD3EDD">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0912699F" w14:textId="77777777" w:rsidR="00A30A31" w:rsidRPr="003C5E66" w:rsidRDefault="00A30A31" w:rsidP="00BA771A">
      <w:pPr>
        <w:keepNext/>
        <w:keepLines/>
        <w:tabs>
          <w:tab w:val="left" w:pos="0"/>
          <w:tab w:val="left" w:pos="567"/>
          <w:tab w:val="left" w:pos="1276"/>
        </w:tabs>
        <w:ind w:left="567"/>
        <w:contextualSpacing/>
        <w:jc w:val="both"/>
        <w:rPr>
          <w:rFonts w:ascii="Tahoma" w:eastAsia="Frutiger" w:hAnsi="Tahoma" w:cs="Tahoma"/>
          <w:lang w:eastAsia="en-US"/>
        </w:rPr>
      </w:pPr>
    </w:p>
    <w:p w14:paraId="226AB0F6"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21389AF"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7295E0E1" w14:textId="77777777" w:rsidR="00E90FDB" w:rsidRPr="003C5E66" w:rsidRDefault="00E90FDB" w:rsidP="00BA771A">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od dneva tehničnega pregleda odpravil pomanjkljivosti, ugotovljene na tehničnem pregledu.</w:t>
      </w:r>
    </w:p>
    <w:p w14:paraId="7AE0FD90" w14:textId="77777777" w:rsidR="00E90FDB" w:rsidRDefault="00E90FDB" w:rsidP="00BA771A">
      <w:pPr>
        <w:keepNext/>
        <w:keepLines/>
        <w:tabs>
          <w:tab w:val="left" w:pos="0"/>
          <w:tab w:val="left" w:pos="567"/>
          <w:tab w:val="left" w:pos="851"/>
        </w:tabs>
        <w:jc w:val="both"/>
        <w:rPr>
          <w:rFonts w:ascii="Tahoma" w:eastAsia="Frutiger" w:hAnsi="Tahoma" w:cs="Tahoma"/>
          <w:lang w:eastAsia="en-US"/>
        </w:rPr>
      </w:pPr>
    </w:p>
    <w:p w14:paraId="246C77D3" w14:textId="754BEA75" w:rsidR="00B14990" w:rsidRPr="00936962" w:rsidRDefault="00B14990" w:rsidP="00B14990">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703D8C87" w14:textId="77777777" w:rsidR="00B14990" w:rsidRPr="003C5E66" w:rsidRDefault="00B14990" w:rsidP="00BA771A">
      <w:pPr>
        <w:keepNext/>
        <w:keepLines/>
        <w:tabs>
          <w:tab w:val="left" w:pos="0"/>
          <w:tab w:val="left" w:pos="567"/>
          <w:tab w:val="left" w:pos="851"/>
        </w:tabs>
        <w:jc w:val="both"/>
        <w:rPr>
          <w:rFonts w:ascii="Tahoma" w:eastAsia="Frutiger" w:hAnsi="Tahoma" w:cs="Tahoma"/>
          <w:lang w:eastAsia="en-US"/>
        </w:rPr>
      </w:pPr>
    </w:p>
    <w:p w14:paraId="0444FDB3" w14:textId="77777777" w:rsidR="00E90FDB" w:rsidRPr="004C1F13" w:rsidRDefault="00E90FDB" w:rsidP="00BA771A">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6179035D"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7A82E677" w14:textId="77777777" w:rsidR="009A2A2E" w:rsidRDefault="009A2A2E" w:rsidP="00BA771A">
      <w:pPr>
        <w:keepNext/>
        <w:keepLines/>
        <w:jc w:val="both"/>
        <w:rPr>
          <w:rFonts w:ascii="Tahoma" w:eastAsia="Frutiger" w:hAnsi="Tahoma" w:cs="Tahoma"/>
          <w:lang w:eastAsia="en-US"/>
        </w:rPr>
      </w:pPr>
    </w:p>
    <w:p w14:paraId="0AD061B7" w14:textId="77777777" w:rsidR="00E90FDB" w:rsidRPr="004C1F13" w:rsidRDefault="00C037B5" w:rsidP="00BA771A">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77414DF8" w14:textId="77777777" w:rsidR="00E90FDB" w:rsidRPr="004C1F13" w:rsidRDefault="00E90FDB" w:rsidP="00FD7592">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F590E8B" w14:textId="77777777" w:rsidR="005455A5" w:rsidRPr="004C1F13" w:rsidRDefault="00E90FDB" w:rsidP="00FD7592">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5455A5">
        <w:rPr>
          <w:rFonts w:ascii="Tahoma" w:eastAsia="Frutiger" w:hAnsi="Tahoma" w:cs="Tahoma"/>
          <w:lang w:eastAsia="en-US"/>
        </w:rPr>
        <w:t xml:space="preserve">, in </w:t>
      </w:r>
      <w:r w:rsidR="005455A5" w:rsidRPr="004C1F13">
        <w:rPr>
          <w:rFonts w:ascii="Tahoma" w:eastAsia="Frutiger" w:hAnsi="Tahoma" w:cs="Tahoma"/>
          <w:lang w:eastAsia="en-US"/>
        </w:rPr>
        <w:t>predložitvi izpolnjenih izjav oziroma obrazcev:</w:t>
      </w:r>
    </w:p>
    <w:p w14:paraId="368FB041" w14:textId="77777777" w:rsidR="005455A5" w:rsidRPr="004C1F13" w:rsidRDefault="005455A5" w:rsidP="00BA771A">
      <w:pPr>
        <w:keepNext/>
        <w:keepLines/>
        <w:numPr>
          <w:ilvl w:val="0"/>
          <w:numId w:val="19"/>
        </w:numPr>
        <w:ind w:left="993"/>
        <w:contextualSpacing/>
        <w:jc w:val="both"/>
        <w:rPr>
          <w:rFonts w:ascii="Tahoma" w:eastAsia="Frutiger" w:hAnsi="Tahoma" w:cs="Tahoma"/>
          <w:lang w:eastAsia="en-US"/>
        </w:rPr>
      </w:pPr>
      <w:r w:rsidRPr="004C1F13">
        <w:rPr>
          <w:rFonts w:ascii="Tahoma" w:eastAsia="Frutiger" w:hAnsi="Tahoma" w:cs="Tahoma"/>
          <w:lang w:eastAsia="en-US"/>
        </w:rPr>
        <w:t>Obrazca 1 – Soglasje osebe k obveznosti prijavljanja bolezni, ki se lahko prenašajo z delom iz Pravilnika o zdravstvenih zahtevah za osebe, ki pri delu proizvodnji in prometu z živili prihajajo v stik z živili (Ur</w:t>
      </w:r>
      <w:r>
        <w:rPr>
          <w:rFonts w:ascii="Tahoma" w:eastAsia="Frutiger" w:hAnsi="Tahoma" w:cs="Tahoma"/>
          <w:lang w:eastAsia="en-US"/>
        </w:rPr>
        <w:t>.</w:t>
      </w:r>
      <w:r w:rsidRPr="004C1F13">
        <w:rPr>
          <w:rFonts w:ascii="Tahoma" w:eastAsia="Frutiger" w:hAnsi="Tahoma" w:cs="Tahoma"/>
          <w:lang w:eastAsia="en-US"/>
        </w:rPr>
        <w:t xml:space="preserve"> l</w:t>
      </w:r>
      <w:r>
        <w:rPr>
          <w:rFonts w:ascii="Tahoma" w:eastAsia="Frutiger" w:hAnsi="Tahoma" w:cs="Tahoma"/>
          <w:lang w:eastAsia="en-US"/>
        </w:rPr>
        <w:t>. 82/03 in 25/</w:t>
      </w:r>
      <w:r w:rsidRPr="004C1F13">
        <w:rPr>
          <w:rFonts w:ascii="Tahoma" w:eastAsia="Frutiger" w:hAnsi="Tahoma" w:cs="Tahoma"/>
          <w:lang w:eastAsia="en-US"/>
        </w:rPr>
        <w:t xml:space="preserve">09) in </w:t>
      </w:r>
    </w:p>
    <w:p w14:paraId="41698B93" w14:textId="6F17DCA2" w:rsidR="00E90FDB" w:rsidRDefault="005455A5" w:rsidP="00BA771A">
      <w:pPr>
        <w:keepNext/>
        <w:keepLines/>
        <w:numPr>
          <w:ilvl w:val="0"/>
          <w:numId w:val="19"/>
        </w:numPr>
        <w:ind w:left="993"/>
        <w:contextualSpacing/>
        <w:jc w:val="both"/>
        <w:rPr>
          <w:rFonts w:ascii="Tahoma" w:eastAsia="Frutiger" w:hAnsi="Tahoma" w:cs="Tahoma"/>
          <w:lang w:eastAsia="en-US"/>
        </w:rPr>
      </w:pPr>
      <w:r w:rsidRPr="004C1F13">
        <w:rPr>
          <w:rFonts w:ascii="Tahoma" w:eastAsia="Frutiger" w:hAnsi="Tahoma" w:cs="Tahoma"/>
          <w:lang w:eastAsia="en-US"/>
        </w:rPr>
        <w:t xml:space="preserve">Obrazca 2 – Individualna izjava o bolezenskih znakih iz Pravilnika o zdravstvenih zahtevah za osebe, ki pri delu proizvodnji in prometu z živili prihajajo v stik z živili, ki jih morajo izpolniti delavci, ki bodo delali na gradbišču. Izjave </w:t>
      </w:r>
      <w:r w:rsidR="007B544D">
        <w:rPr>
          <w:rFonts w:ascii="Tahoma" w:eastAsia="Frutiger" w:hAnsi="Tahoma" w:cs="Tahoma"/>
          <w:lang w:eastAsia="en-US"/>
        </w:rPr>
        <w:t>mora izvajalec</w:t>
      </w:r>
      <w:r w:rsidRPr="004C1F13">
        <w:rPr>
          <w:rFonts w:ascii="Tahoma" w:eastAsia="Frutiger" w:hAnsi="Tahoma" w:cs="Tahoma"/>
          <w:lang w:eastAsia="en-US"/>
        </w:rPr>
        <w:t xml:space="preserve"> predložiti </w:t>
      </w:r>
      <w:r w:rsidR="002D1223">
        <w:rPr>
          <w:rFonts w:ascii="Tahoma" w:eastAsia="Frutiger" w:hAnsi="Tahoma" w:cs="Tahoma"/>
          <w:lang w:eastAsia="en-US"/>
        </w:rPr>
        <w:t>predstavniku</w:t>
      </w:r>
      <w:r w:rsidRPr="004C1F13">
        <w:rPr>
          <w:rFonts w:ascii="Tahoma" w:eastAsia="Frutiger" w:hAnsi="Tahoma" w:cs="Tahoma"/>
          <w:lang w:eastAsia="en-US"/>
        </w:rPr>
        <w:t xml:space="preserve"> naročnika.</w:t>
      </w:r>
    </w:p>
    <w:p w14:paraId="091C57B4" w14:textId="77777777" w:rsidR="005455A5" w:rsidRPr="005455A5" w:rsidRDefault="005455A5" w:rsidP="00BA771A">
      <w:pPr>
        <w:keepNext/>
        <w:keepLines/>
        <w:ind w:left="993"/>
        <w:contextualSpacing/>
        <w:jc w:val="both"/>
        <w:rPr>
          <w:rFonts w:ascii="Tahoma" w:eastAsia="Frutiger" w:hAnsi="Tahoma" w:cs="Tahoma"/>
          <w:lang w:eastAsia="en-US"/>
        </w:rPr>
      </w:pPr>
    </w:p>
    <w:p w14:paraId="1F5D4AF1"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ROKI</w:t>
      </w:r>
    </w:p>
    <w:p w14:paraId="5910BC04" w14:textId="77777777" w:rsidR="009A2A2E" w:rsidRPr="004C1F13" w:rsidRDefault="009A2A2E" w:rsidP="00BA771A">
      <w:pPr>
        <w:pStyle w:val="Odstavekseznama"/>
        <w:keepNext/>
        <w:keepLines/>
        <w:ind w:left="426"/>
        <w:rPr>
          <w:rFonts w:ascii="Tahoma" w:eastAsia="Frutiger" w:hAnsi="Tahoma" w:cs="Tahoma"/>
          <w:b/>
          <w:lang w:eastAsia="en-US"/>
        </w:rPr>
      </w:pPr>
    </w:p>
    <w:p w14:paraId="7209D5B1"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7E57EB3F" w14:textId="77777777" w:rsidR="009A2A2E" w:rsidRDefault="009A2A2E" w:rsidP="00BA771A">
      <w:pPr>
        <w:keepNext/>
        <w:keepLines/>
        <w:tabs>
          <w:tab w:val="left" w:pos="0"/>
          <w:tab w:val="left" w:pos="567"/>
          <w:tab w:val="left" w:pos="851"/>
        </w:tabs>
        <w:jc w:val="both"/>
        <w:rPr>
          <w:rFonts w:ascii="Tahoma" w:eastAsia="Frutiger" w:hAnsi="Tahoma" w:cs="Tahoma"/>
          <w:lang w:eastAsia="en-US"/>
        </w:rPr>
      </w:pPr>
    </w:p>
    <w:p w14:paraId="0DE8CB26" w14:textId="4B8C1DBD" w:rsidR="00F9284A" w:rsidRDefault="00E90FDB" w:rsidP="00BA771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95014B">
        <w:rPr>
          <w:rFonts w:ascii="Tahoma" w:eastAsia="Frutiger" w:hAnsi="Tahoma" w:cs="Tahoma"/>
          <w:lang w:eastAsia="en-US"/>
        </w:rPr>
        <w:t>12</w:t>
      </w:r>
      <w:r w:rsidR="00AE217E" w:rsidRPr="00DC08D8">
        <w:rPr>
          <w:rFonts w:ascii="Tahoma" w:eastAsia="Frutiger" w:hAnsi="Tahoma" w:cs="Tahoma"/>
          <w:lang w:eastAsia="en-US"/>
        </w:rPr>
        <w:t>0</w:t>
      </w:r>
      <w:r w:rsidRPr="00DC08D8">
        <w:rPr>
          <w:rFonts w:ascii="Tahoma" w:eastAsia="Frutiger" w:hAnsi="Tahoma" w:cs="Tahoma"/>
          <w:lang w:eastAsia="en-US"/>
        </w:rPr>
        <w:t xml:space="preserve"> (</w:t>
      </w:r>
      <w:r w:rsidR="0095014B">
        <w:rPr>
          <w:rFonts w:ascii="Tahoma" w:eastAsia="Frutiger" w:hAnsi="Tahoma" w:cs="Tahoma"/>
          <w:lang w:eastAsia="en-US"/>
        </w:rPr>
        <w:t>stodvajset</w:t>
      </w:r>
      <w:r w:rsidRPr="00DC08D8">
        <w:rPr>
          <w:rFonts w:ascii="Tahoma" w:eastAsia="Frutiger" w:hAnsi="Tahoma" w:cs="Tahoma"/>
          <w:lang w:eastAsia="en-US"/>
        </w:rPr>
        <w:t>) koledarskih dni</w:t>
      </w:r>
      <w:r w:rsidRPr="004C1F13">
        <w:rPr>
          <w:rFonts w:ascii="Tahoma" w:eastAsia="Frutiger" w:hAnsi="Tahoma" w:cs="Tahoma"/>
          <w:lang w:eastAsia="en-US"/>
        </w:rPr>
        <w:t xml:space="preserve"> od dneva </w:t>
      </w:r>
      <w:r w:rsidR="00F9284A">
        <w:rPr>
          <w:rFonts w:ascii="Tahoma" w:eastAsia="Frutiger" w:hAnsi="Tahoma" w:cs="Tahoma"/>
          <w:lang w:eastAsia="en-US"/>
        </w:rPr>
        <w:t>sklenitve pogodbe</w:t>
      </w:r>
      <w:r w:rsidR="00AC7255" w:rsidRPr="004C1F13">
        <w:rPr>
          <w:rFonts w:ascii="Tahoma" w:eastAsia="Frutiger" w:hAnsi="Tahoma" w:cs="Tahoma"/>
          <w:lang w:eastAsia="en-US"/>
        </w:rPr>
        <w:t xml:space="preserve">. </w:t>
      </w:r>
      <w:r w:rsidRPr="004C1F13">
        <w:rPr>
          <w:rFonts w:ascii="Tahoma" w:eastAsia="Frutiger" w:hAnsi="Tahoma" w:cs="Tahoma"/>
          <w:lang w:eastAsia="en-US"/>
        </w:rPr>
        <w:t xml:space="preserve">V pogodbenem roku je vključen tudi rok za pridobitev cestne zapore. </w:t>
      </w:r>
    </w:p>
    <w:p w14:paraId="36C61CA3" w14:textId="77777777" w:rsidR="00F9284A" w:rsidRDefault="00F9284A" w:rsidP="00BA771A">
      <w:pPr>
        <w:keepNext/>
        <w:keepLines/>
        <w:tabs>
          <w:tab w:val="left" w:pos="0"/>
          <w:tab w:val="left" w:pos="567"/>
          <w:tab w:val="left" w:pos="851"/>
        </w:tabs>
        <w:jc w:val="both"/>
        <w:rPr>
          <w:rFonts w:ascii="Tahoma" w:eastAsia="Frutiger" w:hAnsi="Tahoma" w:cs="Tahoma"/>
          <w:lang w:eastAsia="en-US"/>
        </w:rPr>
      </w:pPr>
    </w:p>
    <w:p w14:paraId="69457D04" w14:textId="77777777" w:rsidR="00E90FDB" w:rsidRPr="004C1F13" w:rsidRDefault="00E90FDB" w:rsidP="00BA771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29DA008F" w14:textId="77777777" w:rsidR="00FD097B" w:rsidRPr="004C1F13" w:rsidRDefault="00FD097B" w:rsidP="00BA771A">
      <w:pPr>
        <w:keepNext/>
        <w:keepLines/>
        <w:tabs>
          <w:tab w:val="left" w:pos="0"/>
          <w:tab w:val="left" w:pos="567"/>
          <w:tab w:val="left" w:pos="851"/>
        </w:tabs>
        <w:jc w:val="both"/>
        <w:rPr>
          <w:rFonts w:ascii="Tahoma" w:eastAsia="Frutiger" w:hAnsi="Tahoma" w:cs="Tahoma"/>
          <w:lang w:eastAsia="en-US"/>
        </w:rPr>
      </w:pPr>
    </w:p>
    <w:p w14:paraId="2B543C53"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99B15D7" w14:textId="77777777" w:rsidR="00F3668A" w:rsidRDefault="00F3668A" w:rsidP="00BA771A">
      <w:pPr>
        <w:keepNext/>
        <w:keepLines/>
        <w:tabs>
          <w:tab w:val="left" w:pos="0"/>
          <w:tab w:val="left" w:pos="567"/>
          <w:tab w:val="left" w:pos="851"/>
        </w:tabs>
        <w:jc w:val="both"/>
        <w:rPr>
          <w:rFonts w:ascii="Tahoma" w:eastAsia="Frutiger" w:hAnsi="Tahoma" w:cs="Tahoma"/>
          <w:lang w:eastAsia="en-US"/>
        </w:rPr>
      </w:pPr>
    </w:p>
    <w:p w14:paraId="2DA1C335" w14:textId="77777777" w:rsidR="00E90FDB" w:rsidRDefault="00E90FDB" w:rsidP="00BA771A">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dni </w:t>
      </w:r>
      <w:r w:rsidR="00C037B5">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14:paraId="31CA8386" w14:textId="77777777" w:rsidR="005455A5" w:rsidRPr="004C1F13" w:rsidRDefault="005455A5" w:rsidP="00BA771A">
      <w:pPr>
        <w:keepNext/>
        <w:keepLines/>
        <w:tabs>
          <w:tab w:val="left" w:pos="0"/>
          <w:tab w:val="left" w:pos="567"/>
          <w:tab w:val="left" w:pos="851"/>
        </w:tabs>
        <w:jc w:val="both"/>
        <w:rPr>
          <w:rFonts w:ascii="Tahoma" w:eastAsia="Frutiger" w:hAnsi="Tahoma" w:cs="Tahoma"/>
          <w:lang w:eastAsia="en-US"/>
        </w:rPr>
      </w:pPr>
    </w:p>
    <w:p w14:paraId="41247928"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F48C654" w14:textId="77777777" w:rsidR="009A2A2E" w:rsidRDefault="009A2A2E"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15ED5358" w14:textId="77777777" w:rsidR="00E90FDB" w:rsidRPr="004C1F13" w:rsidRDefault="00E90FDB"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da izvajalec ne more pričeti z deli po naročnikovi krivdi, ima pravico zahtevati nov rok dokončanja del. </w:t>
      </w:r>
    </w:p>
    <w:p w14:paraId="4CA30DBE" w14:textId="77777777" w:rsidR="00E90FDB" w:rsidRPr="004C1F13" w:rsidRDefault="00E90FDB"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6530366" w14:textId="77777777" w:rsidR="00E90FDB" w:rsidRPr="004C1F13" w:rsidRDefault="00E90FDB"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9B61D92" w14:textId="77777777" w:rsidR="00E90FDB" w:rsidRPr="004C1F13" w:rsidRDefault="00E90FDB"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A9948C0"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588B802" w14:textId="77777777" w:rsidR="009A2A2E" w:rsidRDefault="009A2A2E"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907D86E" w14:textId="77777777" w:rsidR="00E90FDB" w:rsidRPr="004C1F13" w:rsidRDefault="00E90FDB"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15. in 16.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0D06B42E" w14:textId="77777777" w:rsidR="00B767D9" w:rsidRPr="004C1F13" w:rsidRDefault="00B767D9"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553AEF5F"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50FE0539" w14:textId="77777777" w:rsidR="009A2A2E" w:rsidRPr="004C1F13" w:rsidRDefault="009A2A2E" w:rsidP="00BA771A">
      <w:pPr>
        <w:pStyle w:val="Odstavekseznama"/>
        <w:keepNext/>
        <w:keepLines/>
        <w:ind w:left="426"/>
        <w:rPr>
          <w:rFonts w:ascii="Tahoma" w:eastAsia="Frutiger" w:hAnsi="Tahoma" w:cs="Tahoma"/>
          <w:b/>
          <w:lang w:eastAsia="en-US"/>
        </w:rPr>
      </w:pPr>
    </w:p>
    <w:p w14:paraId="3C1B4342"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7CF015DC" w14:textId="77777777" w:rsidR="009A2A2E" w:rsidRDefault="009A2A2E" w:rsidP="00BA771A">
      <w:pPr>
        <w:keepNext/>
        <w:keepLines/>
        <w:jc w:val="both"/>
        <w:rPr>
          <w:rFonts w:ascii="Tahoma" w:eastAsia="Frutiger" w:hAnsi="Tahoma" w:cs="Tahoma"/>
          <w:lang w:eastAsia="en-US"/>
        </w:rPr>
      </w:pPr>
    </w:p>
    <w:p w14:paraId="2183A5C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 sklenitve pogodbe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527BFC71" w14:textId="77777777" w:rsidR="00E90FDB" w:rsidRPr="004C1F13" w:rsidRDefault="00E90FDB" w:rsidP="00BA771A">
      <w:pPr>
        <w:keepNext/>
        <w:keepLines/>
        <w:jc w:val="both"/>
        <w:rPr>
          <w:rFonts w:ascii="Tahoma" w:eastAsia="Frutiger" w:hAnsi="Tahoma" w:cs="Tahoma"/>
          <w:lang w:eastAsia="en-US"/>
        </w:rPr>
      </w:pPr>
    </w:p>
    <w:p w14:paraId="2014922E" w14:textId="77777777" w:rsidR="00945806" w:rsidRDefault="00E90FDB" w:rsidP="00945806">
      <w:pPr>
        <w:keepNext/>
        <w:keepLines/>
        <w:jc w:val="both"/>
        <w:rPr>
          <w:rFonts w:ascii="Tahoma" w:eastAsia="Frutiger" w:hAnsi="Tahoma" w:cs="Tahoma"/>
          <w:lang w:eastAsia="en-US"/>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r w:rsidR="00945806">
        <w:rPr>
          <w:rFonts w:ascii="Tahoma" w:eastAsia="Frutiger" w:hAnsi="Tahoma" w:cs="Tahoma"/>
          <w:lang w:eastAsia="en-US"/>
        </w:rPr>
        <w:t xml:space="preserve"> </w:t>
      </w:r>
      <w:r w:rsidR="00945806" w:rsidRPr="00494D20">
        <w:rPr>
          <w:rFonts w:ascii="Tahoma" w:hAnsi="Tahoma" w:cs="Tahoma"/>
        </w:rPr>
        <w:t>V tem primeru bo naročnik unovčil finančno zavarovanje resnosti ponudbe, brez kakršnekoli obveznosti do izvajalca.</w:t>
      </w:r>
    </w:p>
    <w:p w14:paraId="30212B7E" w14:textId="34AA563D"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lastRenderedPageBreak/>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038E5F43" w14:textId="77777777" w:rsidR="00E90FDB" w:rsidRPr="004C1F13" w:rsidRDefault="00E90FDB" w:rsidP="00BA771A">
      <w:pPr>
        <w:keepNext/>
        <w:keepLines/>
        <w:jc w:val="both"/>
        <w:rPr>
          <w:rFonts w:ascii="Tahoma" w:eastAsia="Frutiger" w:hAnsi="Tahoma" w:cs="Tahoma"/>
          <w:lang w:eastAsia="en-US"/>
        </w:rPr>
      </w:pPr>
    </w:p>
    <w:p w14:paraId="07E942B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1AB0405E" w14:textId="77777777" w:rsidR="00E90FDB" w:rsidRPr="004C1F13" w:rsidRDefault="00E90FDB" w:rsidP="00BA771A">
      <w:pPr>
        <w:keepNext/>
        <w:keepLines/>
        <w:jc w:val="both"/>
        <w:rPr>
          <w:rFonts w:ascii="Tahoma" w:eastAsia="Frutiger" w:hAnsi="Tahoma" w:cs="Tahoma"/>
          <w:lang w:eastAsia="en-US"/>
        </w:rPr>
      </w:pPr>
    </w:p>
    <w:p w14:paraId="76A2153C"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3159CC0" w14:textId="77777777" w:rsidR="009A2A2E" w:rsidRDefault="009A2A2E" w:rsidP="00BA771A">
      <w:pPr>
        <w:keepNext/>
        <w:keepLines/>
        <w:jc w:val="both"/>
        <w:rPr>
          <w:rFonts w:ascii="Tahoma" w:eastAsia="Frutiger" w:hAnsi="Tahoma" w:cs="Tahoma"/>
          <w:lang w:eastAsia="en-US"/>
        </w:rPr>
      </w:pPr>
    </w:p>
    <w:p w14:paraId="2F2B58A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CF3DB07" w14:textId="77777777" w:rsidR="008066AF" w:rsidRDefault="008066AF" w:rsidP="00BA771A">
      <w:pPr>
        <w:keepNext/>
        <w:keepLines/>
        <w:jc w:val="both"/>
        <w:rPr>
          <w:rFonts w:ascii="Tahoma" w:eastAsia="Frutiger" w:hAnsi="Tahoma" w:cs="Tahoma"/>
          <w:lang w:eastAsia="en-US"/>
        </w:rPr>
      </w:pPr>
    </w:p>
    <w:p w14:paraId="22265A69"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346730D5" w14:textId="77777777" w:rsidR="009A2A2E" w:rsidRPr="004C1F13" w:rsidRDefault="009A2A2E" w:rsidP="00BA771A">
      <w:pPr>
        <w:pStyle w:val="Odstavekseznama"/>
        <w:keepNext/>
        <w:keepLines/>
        <w:ind w:left="426"/>
        <w:rPr>
          <w:rFonts w:ascii="Tahoma" w:eastAsia="Frutiger" w:hAnsi="Tahoma" w:cs="Tahoma"/>
          <w:b/>
          <w:lang w:eastAsia="en-US"/>
        </w:rPr>
      </w:pPr>
    </w:p>
    <w:p w14:paraId="75C9282D" w14:textId="77777777" w:rsidR="00E90FDB" w:rsidRPr="009A2A2E"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1174D85" w14:textId="77777777" w:rsidR="00943997" w:rsidRDefault="00943997" w:rsidP="00BA771A">
      <w:pPr>
        <w:keepNext/>
        <w:keepLines/>
        <w:jc w:val="both"/>
        <w:rPr>
          <w:rFonts w:ascii="Tahoma" w:eastAsia="Frutiger" w:hAnsi="Tahoma" w:cs="Tahoma"/>
          <w:lang w:eastAsia="en-US"/>
        </w:rPr>
      </w:pPr>
    </w:p>
    <w:p w14:paraId="3605B4DE"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13F8826A" w14:textId="77777777" w:rsidR="00E90FDB" w:rsidRPr="008066AF" w:rsidRDefault="00E90FDB" w:rsidP="00BA771A">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3FAFE736" w14:textId="77777777" w:rsidR="00E90FDB" w:rsidRPr="008066AF" w:rsidRDefault="00E90FDB" w:rsidP="00BA771A">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5A45E020" w14:textId="77777777" w:rsidR="00E90FDB" w:rsidRPr="008066AF" w:rsidRDefault="00E90FDB" w:rsidP="00BA771A">
      <w:pPr>
        <w:keepNext/>
        <w:keepLines/>
        <w:jc w:val="both"/>
        <w:rPr>
          <w:rFonts w:ascii="Tahoma" w:eastAsia="Frutiger" w:hAnsi="Tahoma" w:cs="Tahoma"/>
          <w:lang w:eastAsia="en-US"/>
        </w:rPr>
      </w:pPr>
    </w:p>
    <w:p w14:paraId="45B41FD7" w14:textId="77777777" w:rsidR="00E90FDB" w:rsidRPr="004C1F13" w:rsidRDefault="00E90FDB" w:rsidP="00BA771A">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2A364A62" w14:textId="77777777" w:rsidR="00E90FDB" w:rsidRPr="004C1F13" w:rsidRDefault="00E90FDB" w:rsidP="00BA771A">
      <w:pPr>
        <w:keepNext/>
        <w:keepLines/>
        <w:jc w:val="both"/>
        <w:rPr>
          <w:rFonts w:ascii="Tahoma" w:eastAsia="Frutiger" w:hAnsi="Tahoma" w:cs="Tahoma"/>
          <w:lang w:eastAsia="en-US"/>
        </w:rPr>
      </w:pPr>
    </w:p>
    <w:p w14:paraId="7FD04BD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74F9964C" w14:textId="77777777" w:rsidR="00E90FDB" w:rsidRPr="004C1F13" w:rsidRDefault="00E90FDB" w:rsidP="00BA771A">
      <w:pPr>
        <w:keepNext/>
        <w:keepLines/>
        <w:jc w:val="both"/>
        <w:rPr>
          <w:rFonts w:ascii="Tahoma" w:eastAsia="Frutiger" w:hAnsi="Tahoma" w:cs="Tahoma"/>
          <w:lang w:eastAsia="en-US"/>
        </w:rPr>
      </w:pPr>
    </w:p>
    <w:p w14:paraId="2607C7BD"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3866751" w14:textId="77777777" w:rsidR="00C75C7F" w:rsidRDefault="00C75C7F" w:rsidP="00BA771A">
      <w:pPr>
        <w:keepNext/>
        <w:keepLines/>
        <w:jc w:val="both"/>
        <w:rPr>
          <w:rFonts w:ascii="Tahoma" w:eastAsia="Frutiger" w:hAnsi="Tahoma" w:cs="Tahoma"/>
          <w:lang w:eastAsia="en-US"/>
        </w:rPr>
      </w:pPr>
    </w:p>
    <w:p w14:paraId="2636571C"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0DB887FE" w14:textId="77777777" w:rsidR="00E90FDB" w:rsidRPr="004C1F13" w:rsidRDefault="00E90FDB" w:rsidP="00BA771A">
      <w:pPr>
        <w:keepNext/>
        <w:keepLines/>
        <w:jc w:val="both"/>
        <w:rPr>
          <w:rFonts w:ascii="Tahoma" w:eastAsia="Frutiger" w:hAnsi="Tahoma" w:cs="Tahoma"/>
          <w:lang w:eastAsia="en-US"/>
        </w:rPr>
      </w:pPr>
    </w:p>
    <w:p w14:paraId="7B45E54D"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37AA67F" w14:textId="77777777" w:rsidR="00C75C7F" w:rsidRDefault="00C75C7F" w:rsidP="00BA771A">
      <w:pPr>
        <w:keepNext/>
        <w:keepLines/>
        <w:jc w:val="both"/>
        <w:rPr>
          <w:rFonts w:ascii="Tahoma" w:eastAsia="Frutiger" w:hAnsi="Tahoma" w:cs="Tahoma"/>
          <w:lang w:eastAsia="en-US"/>
        </w:rPr>
      </w:pPr>
    </w:p>
    <w:p w14:paraId="535222C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da izvajalec ne dostavi začasne/mesečne situacije v zahtevanem roku iz 7.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10D7242" w14:textId="77777777" w:rsidR="00834D93" w:rsidRPr="004C1F13" w:rsidRDefault="00834D93" w:rsidP="00BA771A">
      <w:pPr>
        <w:keepNext/>
        <w:keepLines/>
        <w:jc w:val="both"/>
        <w:rPr>
          <w:rFonts w:ascii="Tahoma" w:eastAsia="Frutiger" w:hAnsi="Tahoma" w:cs="Tahoma"/>
          <w:lang w:eastAsia="en-US"/>
        </w:rPr>
      </w:pPr>
    </w:p>
    <w:p w14:paraId="4BE4FD68" w14:textId="77777777" w:rsidR="00E90FDB" w:rsidRPr="004C1F13"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2ADA57CC" w14:textId="77777777" w:rsidR="00E90FDB" w:rsidRPr="004C1F13" w:rsidRDefault="00E90FDB" w:rsidP="00BA771A">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566FEDC"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B4BF7EB" w14:textId="77777777" w:rsidR="00C75C7F" w:rsidRDefault="00C75C7F" w:rsidP="00BA771A">
      <w:pPr>
        <w:keepNext/>
        <w:keepLines/>
        <w:jc w:val="both"/>
        <w:rPr>
          <w:rFonts w:ascii="Tahoma" w:eastAsia="Frutiger" w:hAnsi="Tahoma" w:cs="Tahoma"/>
          <w:lang w:eastAsia="en-US"/>
        </w:rPr>
      </w:pPr>
    </w:p>
    <w:p w14:paraId="1C72BC7A" w14:textId="77777777" w:rsidR="00B479AD" w:rsidRPr="00C8579C" w:rsidRDefault="00B479AD" w:rsidP="00B479AD">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je ……………………………, telefon: ……………………, e-pošta: ……………………………….</w:t>
      </w:r>
    </w:p>
    <w:p w14:paraId="78B56072" w14:textId="77777777" w:rsidR="00B479AD" w:rsidRDefault="00B479AD" w:rsidP="00B479AD">
      <w:pPr>
        <w:keepNext/>
        <w:keepLines/>
        <w:jc w:val="both"/>
        <w:rPr>
          <w:rFonts w:ascii="Tahoma" w:hAnsi="Tahoma" w:cs="Tahoma"/>
        </w:rPr>
      </w:pPr>
    </w:p>
    <w:p w14:paraId="6141E43B" w14:textId="77777777" w:rsidR="00B479AD" w:rsidRDefault="00B479AD" w:rsidP="00B479AD">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37DD9E26" w14:textId="77777777" w:rsidR="00B479AD" w:rsidRDefault="00B479AD" w:rsidP="00B479AD">
      <w:pPr>
        <w:keepNext/>
        <w:keepLines/>
        <w:jc w:val="both"/>
        <w:rPr>
          <w:rFonts w:ascii="Tahoma" w:hAnsi="Tahoma" w:cs="Tahoma"/>
        </w:rPr>
      </w:pPr>
    </w:p>
    <w:p w14:paraId="4C08F52A" w14:textId="77777777" w:rsidR="00B479AD" w:rsidRDefault="00B479AD" w:rsidP="00B479AD">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izvajalca je </w:t>
      </w:r>
      <w:r w:rsidRPr="00C8579C">
        <w:rPr>
          <w:rFonts w:ascii="Tahoma" w:hAnsi="Tahoma" w:cs="Tahoma"/>
        </w:rPr>
        <w:t>…………………………….., telefon: ……………………, e-pošta: …………………….</w:t>
      </w:r>
      <w:r>
        <w:rPr>
          <w:rFonts w:ascii="Tahoma" w:hAnsi="Tahoma" w:cs="Tahoma"/>
        </w:rPr>
        <w:t xml:space="preserve"> .</w:t>
      </w:r>
    </w:p>
    <w:p w14:paraId="0EB2328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6549894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Predstavnik v imenu </w:t>
      </w:r>
      <w:r w:rsidR="007D4B3D" w:rsidRPr="004C1F13">
        <w:rPr>
          <w:rFonts w:ascii="Tahoma" w:eastAsia="Frutiger" w:hAnsi="Tahoma" w:cs="Tahoma"/>
          <w:lang w:eastAsia="en-US"/>
        </w:rPr>
        <w:t xml:space="preserve">naročnika oziroma izvajalca </w:t>
      </w:r>
      <w:r w:rsidRPr="004C1F13">
        <w:rPr>
          <w:rFonts w:ascii="Tahoma" w:eastAsia="Frutiger" w:hAnsi="Tahoma" w:cs="Tahoma"/>
          <w:lang w:eastAsia="en-US"/>
        </w:rPr>
        <w:t>izvaja vse ukrepe v zvezi z deli po pogodbi. Naročnik in izvajalec sta se dolžna medsebojno obvestiti o zamenjavi predstavnika,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14:paraId="5124955A" w14:textId="77777777" w:rsidR="00E90FDB" w:rsidRPr="004C1F13" w:rsidRDefault="00E90FDB" w:rsidP="00BA771A">
      <w:pPr>
        <w:keepNext/>
        <w:keepLines/>
        <w:jc w:val="both"/>
        <w:rPr>
          <w:rFonts w:ascii="Tahoma" w:eastAsia="Frutiger" w:hAnsi="Tahoma" w:cs="Tahoma"/>
          <w:lang w:eastAsia="en-US"/>
        </w:rPr>
      </w:pPr>
    </w:p>
    <w:p w14:paraId="038283C0" w14:textId="0EA61C02"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41051F5D" w14:textId="77777777" w:rsidR="00B767D9"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C90F89D"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09EAA53" w14:textId="77777777" w:rsidR="00C75C7F" w:rsidRDefault="00C75C7F" w:rsidP="00BA771A">
      <w:pPr>
        <w:keepNext/>
        <w:keepLines/>
        <w:jc w:val="both"/>
        <w:rPr>
          <w:rFonts w:ascii="Tahoma" w:eastAsia="Frutiger" w:hAnsi="Tahoma" w:cs="Tahoma"/>
          <w:lang w:eastAsia="en-US"/>
        </w:rPr>
      </w:pPr>
    </w:p>
    <w:p w14:paraId="41F925C4" w14:textId="0F015196"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je razlog za prekinitev pogodbe.</w:t>
      </w:r>
    </w:p>
    <w:p w14:paraId="0E2AB476" w14:textId="77777777" w:rsidR="00E90FDB" w:rsidRDefault="00E90FDB" w:rsidP="00BA771A">
      <w:pPr>
        <w:keepNext/>
        <w:keepLines/>
        <w:jc w:val="both"/>
        <w:rPr>
          <w:rFonts w:ascii="Tahoma" w:eastAsia="Frutiger" w:hAnsi="Tahoma" w:cs="Tahoma"/>
          <w:lang w:eastAsia="en-US"/>
        </w:rPr>
      </w:pPr>
    </w:p>
    <w:p w14:paraId="1759C7B2" w14:textId="77777777" w:rsidR="00A71530" w:rsidRPr="00A71530" w:rsidRDefault="00A71530" w:rsidP="00BA771A">
      <w:pPr>
        <w:keepNext/>
        <w:keepLines/>
        <w:jc w:val="both"/>
        <w:rPr>
          <w:rFonts w:ascii="Tahoma" w:eastAsia="Frutiger" w:hAnsi="Tahoma" w:cs="Tahoma"/>
          <w:i/>
          <w:lang w:eastAsia="en-US"/>
        </w:rPr>
      </w:pPr>
      <w:r w:rsidRPr="00A71530">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 l</w:t>
      </w:r>
      <w:r>
        <w:rPr>
          <w:rFonts w:ascii="Tahoma" w:eastAsia="Frutiger" w:hAnsi="Tahoma" w:cs="Tahoma"/>
          <w:lang w:eastAsia="en-US"/>
        </w:rPr>
        <w:t>.</w:t>
      </w:r>
      <w:r w:rsidRPr="00A71530">
        <w:rPr>
          <w:rFonts w:ascii="Tahoma" w:eastAsia="Frutiger" w:hAnsi="Tahoma" w:cs="Tahoma"/>
          <w:lang w:eastAsia="en-US"/>
        </w:rPr>
        <w:t xml:space="preserve">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6A4EAD4F" w14:textId="77777777" w:rsidR="00A71530" w:rsidRPr="004C1F13" w:rsidRDefault="00A71530" w:rsidP="00BA771A">
      <w:pPr>
        <w:keepNext/>
        <w:keepLines/>
        <w:jc w:val="both"/>
        <w:rPr>
          <w:rFonts w:ascii="Tahoma" w:eastAsia="Frutiger" w:hAnsi="Tahoma" w:cs="Tahoma"/>
          <w:lang w:eastAsia="en-US"/>
        </w:rPr>
      </w:pPr>
    </w:p>
    <w:p w14:paraId="675BB1FF"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Delavci izvajalca morajo imeti opravljen zdravstveni pregled, v skladu z veljavnim </w:t>
      </w:r>
      <w:r w:rsidR="00447825">
        <w:rPr>
          <w:rFonts w:ascii="Tahoma" w:eastAsia="Frutiger" w:hAnsi="Tahoma" w:cs="Tahoma"/>
          <w:lang w:eastAsia="en-US"/>
        </w:rPr>
        <w:t>p</w:t>
      </w:r>
      <w:r w:rsidRPr="004C1F13">
        <w:rPr>
          <w:rFonts w:ascii="Tahoma" w:eastAsia="Frutiger" w:hAnsi="Tahoma" w:cs="Tahoma"/>
          <w:lang w:eastAsia="en-US"/>
        </w:rPr>
        <w:t>ravilnikom</w:t>
      </w:r>
      <w:r w:rsidR="00447825">
        <w:rPr>
          <w:rFonts w:ascii="Tahoma" w:eastAsia="Frutiger" w:hAnsi="Tahoma" w:cs="Tahoma"/>
          <w:lang w:eastAsia="en-US"/>
        </w:rPr>
        <w:t>, ki ureja</w:t>
      </w:r>
      <w:r w:rsidRPr="004C1F13">
        <w:rPr>
          <w:rFonts w:ascii="Tahoma" w:eastAsia="Frutiger" w:hAnsi="Tahoma" w:cs="Tahoma"/>
          <w:lang w:eastAsia="en-US"/>
        </w:rPr>
        <w:t xml:space="preserve"> preventivn</w:t>
      </w:r>
      <w:r w:rsidR="00447825">
        <w:rPr>
          <w:rFonts w:ascii="Tahoma" w:eastAsia="Frutiger" w:hAnsi="Tahoma" w:cs="Tahoma"/>
          <w:lang w:eastAsia="en-US"/>
        </w:rPr>
        <w:t>e</w:t>
      </w:r>
      <w:r w:rsidRPr="004C1F13">
        <w:rPr>
          <w:rFonts w:ascii="Tahoma" w:eastAsia="Frutiger" w:hAnsi="Tahoma" w:cs="Tahoma"/>
          <w:lang w:eastAsia="en-US"/>
        </w:rPr>
        <w:t xml:space="preserve"> zdravstven</w:t>
      </w:r>
      <w:r w:rsidR="00447825">
        <w:rPr>
          <w:rFonts w:ascii="Tahoma" w:eastAsia="Frutiger" w:hAnsi="Tahoma" w:cs="Tahoma"/>
          <w:lang w:eastAsia="en-US"/>
        </w:rPr>
        <w:t>e</w:t>
      </w:r>
      <w:r w:rsidRPr="004C1F13">
        <w:rPr>
          <w:rFonts w:ascii="Tahoma" w:eastAsia="Frutiger" w:hAnsi="Tahoma" w:cs="Tahoma"/>
          <w:lang w:eastAsia="en-US"/>
        </w:rPr>
        <w:t xml:space="preserve"> pregled</w:t>
      </w:r>
      <w:r w:rsidR="00447825">
        <w:rPr>
          <w:rFonts w:ascii="Tahoma" w:eastAsia="Frutiger" w:hAnsi="Tahoma" w:cs="Tahoma"/>
          <w:lang w:eastAsia="en-US"/>
        </w:rPr>
        <w:t>e</w:t>
      </w:r>
      <w:r w:rsidRPr="004C1F13">
        <w:rPr>
          <w:rFonts w:ascii="Tahoma" w:eastAsia="Frutiger" w:hAnsi="Tahoma" w:cs="Tahoma"/>
          <w:lang w:eastAsia="en-US"/>
        </w:rPr>
        <w:t xml:space="preserve"> delavcev. </w:t>
      </w:r>
    </w:p>
    <w:p w14:paraId="43C87EF8" w14:textId="77777777" w:rsidR="00E90FDB" w:rsidRPr="004C1F13" w:rsidRDefault="00E90FDB" w:rsidP="00BA771A">
      <w:pPr>
        <w:keepNext/>
        <w:keepLines/>
        <w:jc w:val="both"/>
        <w:rPr>
          <w:rFonts w:ascii="Tahoma" w:eastAsia="Frutiger" w:hAnsi="Tahoma" w:cs="Tahoma"/>
          <w:lang w:eastAsia="en-US"/>
        </w:rPr>
      </w:pPr>
    </w:p>
    <w:p w14:paraId="7DBBC92E"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14:paraId="2821E8CB" w14:textId="77777777" w:rsidR="000B70E6" w:rsidRPr="004C1F13" w:rsidRDefault="000B70E6" w:rsidP="00BA771A">
      <w:pPr>
        <w:keepNext/>
        <w:keepLines/>
        <w:jc w:val="both"/>
        <w:rPr>
          <w:rFonts w:ascii="Tahoma" w:eastAsia="Frutiger" w:hAnsi="Tahoma" w:cs="Tahoma"/>
          <w:lang w:eastAsia="en-US"/>
        </w:rPr>
      </w:pPr>
    </w:p>
    <w:p w14:paraId="37EC699F"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NADZOR</w:t>
      </w:r>
    </w:p>
    <w:p w14:paraId="039CC33F" w14:textId="77777777" w:rsidR="00C75C7F" w:rsidRPr="008A1E65" w:rsidRDefault="00C75C7F" w:rsidP="00BA771A">
      <w:pPr>
        <w:pStyle w:val="Odstavekseznama"/>
        <w:keepNext/>
        <w:keepLines/>
        <w:ind w:left="426"/>
        <w:rPr>
          <w:rFonts w:ascii="Tahoma" w:eastAsia="Frutiger" w:hAnsi="Tahoma" w:cs="Tahoma"/>
          <w:b/>
          <w:lang w:eastAsia="en-US"/>
        </w:rPr>
      </w:pPr>
    </w:p>
    <w:p w14:paraId="2FFAEA21"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7F4CE34" w14:textId="77777777" w:rsidR="000B7531" w:rsidRDefault="000B7531" w:rsidP="00BA771A">
      <w:pPr>
        <w:keepNext/>
        <w:keepLines/>
        <w:jc w:val="both"/>
        <w:rPr>
          <w:rFonts w:ascii="Tahoma" w:eastAsia="Frutiger" w:hAnsi="Tahoma" w:cs="Tahoma"/>
          <w:lang w:eastAsia="en-US"/>
        </w:rPr>
      </w:pPr>
    </w:p>
    <w:p w14:paraId="15976F0B"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6D8BBDC7" w14:textId="77777777" w:rsidR="00943997" w:rsidRPr="004C1F13" w:rsidRDefault="00943997" w:rsidP="00BA771A">
      <w:pPr>
        <w:keepNext/>
        <w:keepLines/>
        <w:jc w:val="both"/>
        <w:rPr>
          <w:rFonts w:ascii="Tahoma" w:eastAsia="Frutiger" w:hAnsi="Tahoma" w:cs="Tahoma"/>
          <w:lang w:eastAsia="en-US"/>
        </w:rPr>
      </w:pPr>
    </w:p>
    <w:p w14:paraId="24FC71C2"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03A4D9B3" w14:textId="77777777" w:rsidR="00E90FDB" w:rsidRPr="004C1F13" w:rsidRDefault="00E90FDB" w:rsidP="00BA771A">
      <w:pPr>
        <w:keepNext/>
        <w:keepLines/>
        <w:jc w:val="both"/>
        <w:rPr>
          <w:rFonts w:ascii="Tahoma" w:eastAsia="Frutiger" w:hAnsi="Tahoma" w:cs="Tahoma"/>
          <w:lang w:eastAsia="en-US"/>
        </w:rPr>
      </w:pPr>
    </w:p>
    <w:p w14:paraId="664060AC"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4EC98C9C" w14:textId="77777777" w:rsidR="00E90FDB" w:rsidRPr="004C1F13" w:rsidRDefault="00E90FDB" w:rsidP="00BA771A">
      <w:pPr>
        <w:keepNext/>
        <w:keepLines/>
        <w:jc w:val="both"/>
        <w:rPr>
          <w:rFonts w:ascii="Tahoma" w:eastAsia="Frutiger" w:hAnsi="Tahoma" w:cs="Tahoma"/>
          <w:lang w:eastAsia="en-US"/>
        </w:rPr>
      </w:pPr>
    </w:p>
    <w:p w14:paraId="25242C9E"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77D06B1C" w14:textId="77777777" w:rsidR="00C75C7F" w:rsidRPr="004C1F13" w:rsidRDefault="00C75C7F" w:rsidP="00BA771A">
      <w:pPr>
        <w:pStyle w:val="Odstavekseznama"/>
        <w:keepNext/>
        <w:keepLines/>
        <w:ind w:left="426"/>
        <w:rPr>
          <w:rFonts w:ascii="Tahoma" w:eastAsia="Frutiger" w:hAnsi="Tahoma" w:cs="Tahoma"/>
          <w:b/>
          <w:lang w:eastAsia="en-US"/>
        </w:rPr>
      </w:pPr>
    </w:p>
    <w:p w14:paraId="11A9F67A"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0616FFA" w14:textId="77777777" w:rsidR="00C75C7F" w:rsidRDefault="00C75C7F" w:rsidP="00BA771A">
      <w:pPr>
        <w:keepNext/>
        <w:keepLines/>
        <w:jc w:val="both"/>
        <w:rPr>
          <w:rFonts w:ascii="Tahoma" w:eastAsia="Frutiger" w:hAnsi="Tahoma" w:cs="Tahoma"/>
          <w:lang w:eastAsia="en-US"/>
        </w:rPr>
      </w:pPr>
    </w:p>
    <w:p w14:paraId="7511927F"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Ob zaključku del (po uspešno izvedenem tehničnem 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3E2E19AF" w14:textId="77777777" w:rsidR="00B479AD" w:rsidRPr="004C1F13" w:rsidRDefault="00B479AD" w:rsidP="00BA771A">
      <w:pPr>
        <w:keepNext/>
        <w:keepLines/>
        <w:jc w:val="both"/>
        <w:rPr>
          <w:rFonts w:ascii="Tahoma" w:eastAsia="Frutiger" w:hAnsi="Tahoma" w:cs="Tahoma"/>
          <w:lang w:eastAsia="en-US"/>
        </w:rPr>
      </w:pPr>
    </w:p>
    <w:p w14:paraId="099C18AF"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446B9757" w14:textId="77777777" w:rsidR="00E90FDB" w:rsidRPr="004C1F13" w:rsidRDefault="00E90FDB" w:rsidP="00BA771A">
      <w:pPr>
        <w:keepNext/>
        <w:keepLines/>
        <w:jc w:val="both"/>
        <w:rPr>
          <w:rFonts w:ascii="Tahoma" w:eastAsia="Frutiger" w:hAnsi="Tahoma" w:cs="Tahoma"/>
          <w:lang w:eastAsia="en-US"/>
        </w:rPr>
      </w:pPr>
    </w:p>
    <w:p w14:paraId="6E99AD0F"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 xml:space="preserve">člen </w:t>
      </w:r>
    </w:p>
    <w:p w14:paraId="18910B18" w14:textId="77777777" w:rsidR="00C75C7F" w:rsidRDefault="00C75C7F" w:rsidP="00BA771A">
      <w:pPr>
        <w:keepNext/>
        <w:keepLines/>
        <w:jc w:val="both"/>
        <w:rPr>
          <w:rFonts w:ascii="Tahoma" w:eastAsia="Frutiger" w:hAnsi="Tahoma" w:cs="Tahoma"/>
          <w:lang w:eastAsia="en-US"/>
        </w:rPr>
      </w:pPr>
    </w:p>
    <w:p w14:paraId="0F6347E7"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6ECA1486" w14:textId="77777777" w:rsidR="00E90FDB" w:rsidRPr="004C1F13" w:rsidRDefault="00E90FDB" w:rsidP="00BA771A">
      <w:pPr>
        <w:keepNext/>
        <w:keepLines/>
        <w:jc w:val="both"/>
        <w:rPr>
          <w:rFonts w:ascii="Tahoma" w:eastAsia="Frutiger" w:hAnsi="Tahoma" w:cs="Tahoma"/>
          <w:lang w:eastAsia="en-US"/>
        </w:rPr>
      </w:pPr>
    </w:p>
    <w:p w14:paraId="59824DF1"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76F4FABA" w14:textId="77777777" w:rsidR="00E90FDB" w:rsidRPr="004C1F13" w:rsidRDefault="00E90FDB" w:rsidP="00BA771A">
      <w:pPr>
        <w:keepNext/>
        <w:keepLines/>
        <w:jc w:val="both"/>
        <w:rPr>
          <w:rFonts w:ascii="Tahoma" w:eastAsia="Frutiger" w:hAnsi="Tahoma" w:cs="Tahoma"/>
          <w:lang w:eastAsia="en-US"/>
        </w:rPr>
      </w:pPr>
    </w:p>
    <w:p w14:paraId="2F43AC28"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5230344D" w14:textId="77777777" w:rsidR="00E90FDB" w:rsidRPr="004C1F13" w:rsidRDefault="00E90FDB" w:rsidP="00BA771A">
      <w:pPr>
        <w:keepNext/>
        <w:keepLines/>
        <w:jc w:val="both"/>
        <w:rPr>
          <w:rFonts w:ascii="Tahoma" w:eastAsia="Frutiger" w:hAnsi="Tahoma" w:cs="Tahoma"/>
          <w:lang w:eastAsia="en-US"/>
        </w:rPr>
      </w:pPr>
    </w:p>
    <w:p w14:paraId="1E53498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7C38E542" w14:textId="77777777" w:rsidR="00E90FDB" w:rsidRPr="004C1F13" w:rsidRDefault="00E90FDB" w:rsidP="00BA771A">
      <w:pPr>
        <w:keepNext/>
        <w:keepLines/>
        <w:jc w:val="both"/>
        <w:rPr>
          <w:rFonts w:ascii="Tahoma" w:eastAsia="Frutiger" w:hAnsi="Tahoma" w:cs="Tahoma"/>
          <w:lang w:eastAsia="en-US"/>
        </w:rPr>
      </w:pPr>
    </w:p>
    <w:p w14:paraId="2DC002AC"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3A335754" w14:textId="77777777" w:rsidR="009C0150" w:rsidRDefault="009C0150" w:rsidP="00BA771A">
      <w:pPr>
        <w:keepNext/>
        <w:keepLines/>
        <w:jc w:val="both"/>
        <w:rPr>
          <w:rFonts w:ascii="Tahoma" w:eastAsia="Frutiger" w:hAnsi="Tahoma" w:cs="Tahoma"/>
          <w:lang w:eastAsia="en-US"/>
        </w:rPr>
      </w:pPr>
    </w:p>
    <w:p w14:paraId="5EA9F8FF"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9C2336A" w14:textId="77777777" w:rsidR="00C75C7F" w:rsidRDefault="00C75C7F" w:rsidP="00BA771A">
      <w:pPr>
        <w:keepNext/>
        <w:keepLines/>
        <w:jc w:val="both"/>
        <w:rPr>
          <w:rFonts w:ascii="Tahoma" w:eastAsia="Frutiger" w:hAnsi="Tahoma" w:cs="Tahoma"/>
          <w:lang w:eastAsia="en-US"/>
        </w:rPr>
      </w:pPr>
    </w:p>
    <w:p w14:paraId="6A3B4F1C"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0056CAB4" w14:textId="77777777" w:rsidR="00D75066" w:rsidRPr="004C1F13" w:rsidRDefault="00D75066" w:rsidP="00BA771A">
      <w:pPr>
        <w:keepNext/>
        <w:keepLines/>
        <w:jc w:val="both"/>
        <w:rPr>
          <w:rFonts w:ascii="Tahoma" w:eastAsia="Frutiger" w:hAnsi="Tahoma" w:cs="Tahoma"/>
          <w:lang w:eastAsia="en-US"/>
        </w:rPr>
      </w:pPr>
    </w:p>
    <w:p w14:paraId="1CAB1397" w14:textId="77777777" w:rsidR="00E90FDB" w:rsidRPr="004C1F13"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6A1B442C" w14:textId="77777777" w:rsidR="00E90FDB" w:rsidRPr="004C1F13" w:rsidRDefault="00E90FDB" w:rsidP="00BA771A">
      <w:pPr>
        <w:keepNext/>
        <w:keepLines/>
        <w:jc w:val="both"/>
        <w:rPr>
          <w:rFonts w:ascii="Tahoma" w:eastAsia="Frutiger" w:hAnsi="Tahoma" w:cs="Tahoma"/>
          <w:lang w:eastAsia="en-US"/>
        </w:rPr>
      </w:pPr>
    </w:p>
    <w:p w14:paraId="33133CAD"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40B99E2" w14:textId="77777777" w:rsidR="00C75C7F" w:rsidRDefault="00C75C7F" w:rsidP="00BA771A">
      <w:pPr>
        <w:keepNext/>
        <w:keepLines/>
        <w:jc w:val="both"/>
        <w:rPr>
          <w:rFonts w:ascii="Tahoma" w:eastAsia="Frutiger" w:hAnsi="Tahoma" w:cs="Tahoma"/>
          <w:lang w:eastAsia="en-US"/>
        </w:rPr>
      </w:pPr>
    </w:p>
    <w:p w14:paraId="4C1B2F32"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49EE5E91"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8AEAC81"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p>
    <w:p w14:paraId="401CA3CF"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25C518F6"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155B6A44"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6F085E75"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2F1CB1B4" w14:textId="77777777" w:rsidR="00E90FDB" w:rsidRPr="004C1F13" w:rsidRDefault="00E90FDB" w:rsidP="00BA771A">
      <w:pPr>
        <w:keepNext/>
        <w:keepLines/>
        <w:jc w:val="both"/>
        <w:rPr>
          <w:rFonts w:ascii="Tahoma" w:eastAsia="Frutiger" w:hAnsi="Tahoma" w:cs="Tahoma"/>
          <w:lang w:eastAsia="en-US"/>
        </w:rPr>
      </w:pPr>
    </w:p>
    <w:p w14:paraId="7ADA2253"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w:t>
      </w:r>
    </w:p>
    <w:p w14:paraId="1D63C57D" w14:textId="77777777" w:rsidR="00E90FDB" w:rsidRPr="004C1F13" w:rsidRDefault="00E90FDB" w:rsidP="00BA771A">
      <w:pPr>
        <w:keepNext/>
        <w:keepLines/>
        <w:jc w:val="both"/>
        <w:rPr>
          <w:rFonts w:ascii="Tahoma" w:eastAsia="Frutiger" w:hAnsi="Tahoma" w:cs="Tahoma"/>
          <w:lang w:eastAsia="en-US"/>
        </w:rPr>
      </w:pPr>
    </w:p>
    <w:p w14:paraId="179BFF4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14:paraId="569D7A2C" w14:textId="77777777" w:rsidR="00E90FDB" w:rsidRPr="004C1F13" w:rsidRDefault="00E90FDB" w:rsidP="00BA771A">
      <w:pPr>
        <w:keepNext/>
        <w:keepLines/>
        <w:jc w:val="both"/>
        <w:rPr>
          <w:rFonts w:ascii="Tahoma" w:eastAsia="Frutiger" w:hAnsi="Tahoma" w:cs="Tahoma"/>
          <w:lang w:eastAsia="en-US"/>
        </w:rPr>
      </w:pPr>
    </w:p>
    <w:p w14:paraId="7264BDF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1DD9116A" w14:textId="77777777" w:rsidR="00E90FDB" w:rsidRPr="004C1F13" w:rsidRDefault="00E90FDB" w:rsidP="00BA771A">
      <w:pPr>
        <w:keepNext/>
        <w:keepLines/>
        <w:jc w:val="both"/>
        <w:rPr>
          <w:rFonts w:ascii="Tahoma" w:eastAsia="Frutiger" w:hAnsi="Tahoma" w:cs="Tahoma"/>
          <w:lang w:eastAsia="en-US"/>
        </w:rPr>
      </w:pPr>
    </w:p>
    <w:p w14:paraId="2B7DD112"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lastRenderedPageBreak/>
        <w:t>Med veljavnostjo pogodbe lahko naročnik, ne glede na določbe zakona, ki ureja obligacijska razmerja, odstopi od pogodbe tudi v primerih iz 96. člena ZJN-3.</w:t>
      </w:r>
    </w:p>
    <w:p w14:paraId="14CA76E9" w14:textId="77777777" w:rsidR="007D4B3D" w:rsidRPr="004C1F13" w:rsidRDefault="007D4B3D" w:rsidP="00BA771A">
      <w:pPr>
        <w:keepNext/>
        <w:keepLines/>
        <w:jc w:val="both"/>
        <w:rPr>
          <w:rFonts w:ascii="Tahoma" w:eastAsia="Frutiger" w:hAnsi="Tahoma" w:cs="Tahoma"/>
          <w:lang w:eastAsia="en-US"/>
        </w:rPr>
      </w:pPr>
    </w:p>
    <w:p w14:paraId="3640742E"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61B5D0A4" w14:textId="77777777" w:rsidR="00C75C7F" w:rsidRPr="004C1F13" w:rsidRDefault="00C75C7F" w:rsidP="00BA771A">
      <w:pPr>
        <w:pStyle w:val="Odstavekseznama"/>
        <w:keepNext/>
        <w:keepLines/>
        <w:ind w:left="426"/>
        <w:rPr>
          <w:rFonts w:ascii="Tahoma" w:eastAsia="Frutiger" w:hAnsi="Tahoma" w:cs="Tahoma"/>
          <w:b/>
          <w:lang w:eastAsia="en-US"/>
        </w:rPr>
      </w:pPr>
    </w:p>
    <w:p w14:paraId="17120BCE"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A5BAAB7" w14:textId="77777777" w:rsidR="00C75C7F" w:rsidRDefault="00C75C7F" w:rsidP="00BA771A">
      <w:pPr>
        <w:keepNext/>
        <w:keepLines/>
        <w:jc w:val="both"/>
        <w:rPr>
          <w:rFonts w:ascii="Tahoma" w:eastAsia="Frutiger" w:hAnsi="Tahoma" w:cs="Tahoma"/>
          <w:lang w:eastAsia="en-US"/>
        </w:rPr>
      </w:pPr>
    </w:p>
    <w:p w14:paraId="19B0EFE5" w14:textId="38212978"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Vsaka stranka lahko odpove pogodbo, če se okoliščine po sklenitvi pogodbe spremenijo tako, da sklenjena pogodba ne izraža več prave volje pogodbene stranke, pod pogojem da stranki pogodbe med seboj poravnata vse medsebojne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prične teči z dnem oddaje odpovedi na pošto, s priporočeno</w:t>
      </w:r>
      <w:r w:rsidR="003C2EF5">
        <w:rPr>
          <w:rFonts w:ascii="Tahoma" w:eastAsia="Frutiger" w:hAnsi="Tahoma" w:cs="Tahoma"/>
          <w:lang w:eastAsia="en-US"/>
        </w:rPr>
        <w:t xml:space="preserve"> poštno</w:t>
      </w:r>
      <w:r w:rsidRPr="004C1F13">
        <w:rPr>
          <w:rFonts w:ascii="Tahoma" w:eastAsia="Frutiger" w:hAnsi="Tahoma" w:cs="Tahoma"/>
          <w:lang w:eastAsia="en-US"/>
        </w:rPr>
        <w:t xml:space="preserve"> pošiljko.</w:t>
      </w:r>
    </w:p>
    <w:p w14:paraId="33EFED9F" w14:textId="77777777" w:rsidR="00E90FDB" w:rsidRPr="004C1F13" w:rsidRDefault="00E90FDB" w:rsidP="00BA771A">
      <w:pPr>
        <w:keepNext/>
        <w:keepLines/>
        <w:jc w:val="both"/>
        <w:rPr>
          <w:rFonts w:ascii="Tahoma" w:eastAsia="Frutiger" w:hAnsi="Tahoma" w:cs="Tahoma"/>
          <w:lang w:eastAsia="en-US"/>
        </w:rPr>
      </w:pPr>
    </w:p>
    <w:p w14:paraId="167BC6E7"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258A531A" w14:textId="77777777" w:rsidR="00E90FDB" w:rsidRPr="004C1F13" w:rsidRDefault="00E90FDB" w:rsidP="00BA771A">
      <w:pPr>
        <w:keepNext/>
        <w:keepLines/>
        <w:jc w:val="both"/>
        <w:rPr>
          <w:rFonts w:ascii="Tahoma" w:eastAsia="Frutiger" w:hAnsi="Tahoma" w:cs="Tahoma"/>
          <w:b/>
          <w:lang w:eastAsia="en-US"/>
        </w:rPr>
      </w:pPr>
    </w:p>
    <w:p w14:paraId="46A2D55A"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6FDFAD6B" w14:textId="77777777" w:rsidR="00C75C7F" w:rsidRPr="004C1F13" w:rsidRDefault="00C75C7F" w:rsidP="00BA771A">
      <w:pPr>
        <w:pStyle w:val="Odstavekseznama"/>
        <w:keepNext/>
        <w:keepLines/>
        <w:ind w:left="426"/>
        <w:rPr>
          <w:rFonts w:ascii="Tahoma" w:eastAsia="Frutiger" w:hAnsi="Tahoma" w:cs="Tahoma"/>
          <w:b/>
          <w:lang w:eastAsia="en-US"/>
        </w:rPr>
      </w:pPr>
    </w:p>
    <w:p w14:paraId="730CC5E6"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C10F546" w14:textId="77777777" w:rsidR="00C75C7F" w:rsidRDefault="00C75C7F" w:rsidP="00BA771A">
      <w:pPr>
        <w:keepNext/>
        <w:keepLines/>
        <w:jc w:val="both"/>
        <w:rPr>
          <w:rFonts w:ascii="Tahoma" w:eastAsia="Frutiger" w:hAnsi="Tahoma" w:cs="Tahoma"/>
          <w:lang w:eastAsia="en-US"/>
        </w:rPr>
      </w:pPr>
    </w:p>
    <w:p w14:paraId="419E6DD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75E8FB7D" w14:textId="77777777" w:rsidR="005455A5" w:rsidRPr="004C1F13" w:rsidRDefault="005455A5" w:rsidP="00BA771A">
      <w:pPr>
        <w:keepNext/>
        <w:keepLines/>
        <w:jc w:val="both"/>
        <w:rPr>
          <w:rFonts w:ascii="Tahoma" w:eastAsia="Frutiger" w:hAnsi="Tahoma" w:cs="Tahoma"/>
          <w:lang w:eastAsia="en-US"/>
        </w:rPr>
      </w:pPr>
    </w:p>
    <w:p w14:paraId="0604EC91"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05F4176C" w14:textId="77777777" w:rsidR="00C75C7F" w:rsidRPr="004C1F13" w:rsidRDefault="00C75C7F" w:rsidP="00BA771A">
      <w:pPr>
        <w:pStyle w:val="Odstavekseznama"/>
        <w:keepNext/>
        <w:keepLines/>
        <w:ind w:left="426"/>
        <w:rPr>
          <w:rFonts w:ascii="Tahoma" w:eastAsia="Frutiger" w:hAnsi="Tahoma" w:cs="Tahoma"/>
          <w:b/>
          <w:lang w:eastAsia="en-US"/>
        </w:rPr>
      </w:pPr>
    </w:p>
    <w:p w14:paraId="00334C2D"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AFE07D4" w14:textId="77777777" w:rsidR="00C75C7F" w:rsidRDefault="00C75C7F" w:rsidP="00BA771A">
      <w:pPr>
        <w:keepNext/>
        <w:keepLines/>
        <w:jc w:val="both"/>
        <w:rPr>
          <w:rFonts w:ascii="Tahoma" w:eastAsia="Frutiger" w:hAnsi="Tahoma" w:cs="Tahoma"/>
          <w:lang w:eastAsia="en-US"/>
        </w:rPr>
      </w:pPr>
    </w:p>
    <w:p w14:paraId="0E7F33AD" w14:textId="77777777" w:rsidR="00E90FDB" w:rsidRPr="004C1F13" w:rsidRDefault="00E90FDB" w:rsidP="00BA771A">
      <w:pPr>
        <w:keepNext/>
        <w:keepLines/>
        <w:jc w:val="both"/>
        <w:rPr>
          <w:rFonts w:ascii="Tahoma" w:eastAsia="Frutiger" w:hAnsi="Tahoma" w:cs="Tahoma"/>
        </w:rPr>
      </w:pPr>
      <w:r w:rsidRPr="004C1F13">
        <w:rPr>
          <w:rFonts w:ascii="Tahoma" w:eastAsia="Frutiger" w:hAnsi="Tahoma" w:cs="Tahoma"/>
          <w:lang w:eastAsia="en-US"/>
        </w:rPr>
        <w:t>Ta pogodba je sklenjena pod razveznim pogojem, ki se uresniči v primeru izpolnitve ene od naslednjih okoliščin:</w:t>
      </w:r>
    </w:p>
    <w:p w14:paraId="40EE25AD"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sodišče s pravnomočno odločitvijo ugotovilo kršitev obveznosti delovne, okoljske ali socialne zakonodaje s strani izvajalca ali podizvajalca ali </w:t>
      </w:r>
    </w:p>
    <w:p w14:paraId="0B282FAC" w14:textId="77777777" w:rsidR="00E90FDB" w:rsidRPr="004C1F13" w:rsidRDefault="00E90FDB" w:rsidP="00BA771A">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pristojni državni organ pri izvajalcu ali podizvajalcu v času izvajanja </w:t>
      </w:r>
      <w:r w:rsidR="008A14C8" w:rsidRPr="004C1F13">
        <w:rPr>
          <w:rFonts w:ascii="Tahoma" w:eastAsia="Frutiger" w:hAnsi="Tahoma" w:cs="Tahoma"/>
          <w:lang w:eastAsia="en-US"/>
        </w:rPr>
        <w:t>pogodbe</w:t>
      </w:r>
      <w:r w:rsidRPr="004C1F13">
        <w:rPr>
          <w:rFonts w:ascii="Tahoma" w:eastAsia="Frutiger"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p>
    <w:p w14:paraId="1FB99A73" w14:textId="77777777" w:rsidR="00E90FDB" w:rsidRPr="004C1F13" w:rsidRDefault="00E90FDB" w:rsidP="00BA771A">
      <w:pPr>
        <w:keepNext/>
        <w:keepLines/>
        <w:jc w:val="both"/>
        <w:rPr>
          <w:rFonts w:ascii="Tahoma" w:eastAsia="Frutiger" w:hAnsi="Tahoma" w:cs="Tahoma"/>
          <w:lang w:eastAsia="en-US"/>
        </w:rPr>
      </w:pPr>
    </w:p>
    <w:p w14:paraId="2E66F3C3" w14:textId="0C234ED6"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sidR="00A003D7" w:rsidRPr="004C1F13">
        <w:rPr>
          <w:rFonts w:ascii="Tahoma" w:eastAsia="Frutiger" w:hAnsi="Tahoma" w:cs="Tahoma"/>
          <w:lang w:eastAsia="en-US"/>
        </w:rPr>
        <w:t>te pogodbe</w:t>
      </w:r>
      <w:r w:rsidRPr="004C1F13">
        <w:rPr>
          <w:rFonts w:ascii="Tahoma" w:eastAsia="Frutiger" w:hAnsi="Tahoma" w:cs="Tahoma"/>
          <w:lang w:eastAsia="en-US"/>
        </w:rPr>
        <w:t xml:space="preserve">, v roku trideset (30) dni od seznanitve s kršitvijo. </w:t>
      </w:r>
      <w:r w:rsidR="0011771B" w:rsidRPr="0011771B">
        <w:rPr>
          <w:rFonts w:ascii="Tahoma" w:eastAsia="Frutiger" w:hAnsi="Tahoma" w:cs="Tahoma"/>
          <w:lang w:eastAsia="en-US"/>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sidR="003C2EF5">
        <w:rPr>
          <w:rFonts w:ascii="Tahoma" w:eastAsia="Frutiger" w:hAnsi="Tahoma" w:cs="Tahoma"/>
          <w:lang w:eastAsia="en-US"/>
        </w:rPr>
        <w:t>dvajsetih (</w:t>
      </w:r>
      <w:r w:rsidR="0011771B" w:rsidRPr="0011771B">
        <w:rPr>
          <w:rFonts w:ascii="Tahoma" w:eastAsia="Frutiger" w:hAnsi="Tahoma" w:cs="Tahoma"/>
          <w:lang w:eastAsia="en-US"/>
        </w:rPr>
        <w:t>20</w:t>
      </w:r>
      <w:r w:rsidR="003C2EF5">
        <w:rPr>
          <w:rFonts w:ascii="Tahoma" w:eastAsia="Frutiger" w:hAnsi="Tahoma" w:cs="Tahoma"/>
          <w:lang w:eastAsia="en-US"/>
        </w:rPr>
        <w:t>)</w:t>
      </w:r>
      <w:r w:rsidR="0011771B" w:rsidRPr="0011771B">
        <w:rPr>
          <w:rFonts w:ascii="Tahoma" w:eastAsia="Frutiger" w:hAnsi="Tahoma" w:cs="Tahoma"/>
          <w:lang w:eastAsia="en-US"/>
        </w:rPr>
        <w:t xml:space="preserve"> dneh od seznanitve s kršitvijo obvesti, da se pogodba ne razveže.</w:t>
      </w:r>
    </w:p>
    <w:p w14:paraId="3EA24C58" w14:textId="77777777" w:rsidR="00E90FDB" w:rsidRPr="004C1F13" w:rsidRDefault="00E90FDB" w:rsidP="00BA771A">
      <w:pPr>
        <w:keepNext/>
        <w:keepLines/>
        <w:jc w:val="both"/>
        <w:rPr>
          <w:rFonts w:ascii="Tahoma" w:eastAsia="Frutiger" w:hAnsi="Tahoma" w:cs="Tahoma"/>
          <w:lang w:eastAsia="en-US"/>
        </w:rPr>
      </w:pPr>
    </w:p>
    <w:p w14:paraId="735790E6"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015ECBF5" w14:textId="77777777" w:rsidR="00E90FDB" w:rsidRPr="004C1F13" w:rsidRDefault="00E90FDB" w:rsidP="00BA771A">
      <w:pPr>
        <w:keepNext/>
        <w:keepLines/>
        <w:jc w:val="both"/>
        <w:rPr>
          <w:rFonts w:ascii="Tahoma" w:eastAsia="Frutiger" w:hAnsi="Tahoma" w:cs="Tahoma"/>
          <w:lang w:eastAsia="en-US"/>
        </w:rPr>
      </w:pPr>
    </w:p>
    <w:p w14:paraId="2CC327FC" w14:textId="5BA80360" w:rsidR="00E90FDB" w:rsidRPr="004C1F13" w:rsidRDefault="00E90FDB" w:rsidP="00BA771A">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Če naročnik v roku trideset (30) dni od seznanitve s kršitvijo ne začne novega postopka javnega naročila, se šteje, da je pogodba razvezana trideseti (30.) dan od seznanitve s kršitvijo.</w:t>
      </w:r>
    </w:p>
    <w:p w14:paraId="3FA790DB" w14:textId="2D313E96" w:rsidR="001F132C" w:rsidRDefault="001F132C" w:rsidP="00BA771A">
      <w:pPr>
        <w:keepNext/>
        <w:keepLines/>
        <w:jc w:val="both"/>
        <w:rPr>
          <w:rFonts w:ascii="Tahoma" w:eastAsia="Frutiger" w:hAnsi="Tahoma" w:cs="Tahoma"/>
          <w:b/>
          <w:lang w:eastAsia="en-US"/>
        </w:rPr>
      </w:pPr>
    </w:p>
    <w:p w14:paraId="553ADEAD" w14:textId="65AD347B" w:rsidR="00037DDD" w:rsidRDefault="00037DDD" w:rsidP="00BA771A">
      <w:pPr>
        <w:keepNext/>
        <w:keepLines/>
        <w:jc w:val="both"/>
        <w:rPr>
          <w:rFonts w:ascii="Tahoma" w:eastAsia="Frutiger" w:hAnsi="Tahoma" w:cs="Tahoma"/>
          <w:b/>
          <w:lang w:eastAsia="en-US"/>
        </w:rPr>
      </w:pPr>
    </w:p>
    <w:p w14:paraId="40C33178" w14:textId="1A2FD4E3" w:rsidR="00037DDD" w:rsidRDefault="00037DDD" w:rsidP="00BA771A">
      <w:pPr>
        <w:keepNext/>
        <w:keepLines/>
        <w:jc w:val="both"/>
        <w:rPr>
          <w:rFonts w:ascii="Tahoma" w:eastAsia="Frutiger" w:hAnsi="Tahoma" w:cs="Tahoma"/>
          <w:b/>
          <w:lang w:eastAsia="en-US"/>
        </w:rPr>
      </w:pPr>
    </w:p>
    <w:p w14:paraId="3806CB87" w14:textId="57C51464" w:rsidR="00037DDD" w:rsidRDefault="00037DDD" w:rsidP="00BA771A">
      <w:pPr>
        <w:keepNext/>
        <w:keepLines/>
        <w:jc w:val="both"/>
        <w:rPr>
          <w:rFonts w:ascii="Tahoma" w:eastAsia="Frutiger" w:hAnsi="Tahoma" w:cs="Tahoma"/>
          <w:b/>
          <w:lang w:eastAsia="en-US"/>
        </w:rPr>
      </w:pPr>
    </w:p>
    <w:p w14:paraId="3EAC21F6" w14:textId="572C5523" w:rsidR="00037DDD" w:rsidRDefault="00037DDD" w:rsidP="00BA771A">
      <w:pPr>
        <w:keepNext/>
        <w:keepLines/>
        <w:jc w:val="both"/>
        <w:rPr>
          <w:rFonts w:ascii="Tahoma" w:eastAsia="Frutiger" w:hAnsi="Tahoma" w:cs="Tahoma"/>
          <w:b/>
          <w:lang w:eastAsia="en-US"/>
        </w:rPr>
      </w:pPr>
    </w:p>
    <w:p w14:paraId="5ACB16ED" w14:textId="6893226C" w:rsidR="00037DDD" w:rsidRDefault="00037DDD" w:rsidP="00BA771A">
      <w:pPr>
        <w:keepNext/>
        <w:keepLines/>
        <w:jc w:val="both"/>
        <w:rPr>
          <w:rFonts w:ascii="Tahoma" w:eastAsia="Frutiger" w:hAnsi="Tahoma" w:cs="Tahoma"/>
          <w:b/>
          <w:lang w:eastAsia="en-US"/>
        </w:rPr>
      </w:pPr>
    </w:p>
    <w:p w14:paraId="6F9C7A99" w14:textId="77777777" w:rsidR="00037DDD" w:rsidRDefault="00037DDD" w:rsidP="00BA771A">
      <w:pPr>
        <w:keepNext/>
        <w:keepLines/>
        <w:jc w:val="both"/>
        <w:rPr>
          <w:rFonts w:ascii="Tahoma" w:eastAsia="Frutiger" w:hAnsi="Tahoma" w:cs="Tahoma"/>
          <w:b/>
          <w:lang w:eastAsia="en-US"/>
        </w:rPr>
      </w:pPr>
    </w:p>
    <w:p w14:paraId="63D833FF"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784FBB97" w14:textId="77777777" w:rsidR="00C75C7F" w:rsidRPr="008A1E65" w:rsidRDefault="00C75C7F" w:rsidP="00BA771A">
      <w:pPr>
        <w:pStyle w:val="Odstavekseznama"/>
        <w:keepNext/>
        <w:keepLines/>
        <w:ind w:left="426"/>
        <w:rPr>
          <w:rFonts w:ascii="Tahoma" w:eastAsia="Frutiger" w:hAnsi="Tahoma" w:cs="Tahoma"/>
          <w:b/>
          <w:lang w:eastAsia="en-US"/>
        </w:rPr>
      </w:pPr>
    </w:p>
    <w:p w14:paraId="25DC76A9"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5C0ECF7" w14:textId="77777777" w:rsidR="00C75C7F" w:rsidRDefault="00C75C7F" w:rsidP="00BA771A">
      <w:pPr>
        <w:keepNext/>
        <w:keepLines/>
        <w:jc w:val="both"/>
        <w:rPr>
          <w:rFonts w:ascii="Tahoma" w:eastAsia="Frutiger" w:hAnsi="Tahoma" w:cs="Tahoma"/>
          <w:lang w:eastAsia="en-US"/>
        </w:rPr>
      </w:pPr>
    </w:p>
    <w:p w14:paraId="254F82B8"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76568F27" w14:textId="77777777" w:rsidR="00E90FDB" w:rsidRPr="004C1F13" w:rsidRDefault="00E90FDB" w:rsidP="00BA771A">
      <w:pPr>
        <w:keepNext/>
        <w:keepLines/>
        <w:jc w:val="both"/>
        <w:rPr>
          <w:rFonts w:ascii="Tahoma" w:eastAsia="Frutiger" w:hAnsi="Tahoma" w:cs="Tahoma"/>
          <w:lang w:eastAsia="en-US"/>
        </w:rPr>
      </w:pPr>
    </w:p>
    <w:p w14:paraId="71BEC1D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3E1FBD9C" w14:textId="77777777" w:rsidR="002216FE" w:rsidRDefault="002216FE" w:rsidP="00BA771A">
      <w:pPr>
        <w:keepNext/>
        <w:keepLines/>
        <w:rPr>
          <w:rFonts w:ascii="Tahoma" w:eastAsia="Frutiger" w:hAnsi="Tahoma" w:cs="Tahoma"/>
          <w:lang w:eastAsia="en-US"/>
        </w:rPr>
      </w:pPr>
    </w:p>
    <w:p w14:paraId="62B9D56C" w14:textId="77777777" w:rsidR="00E90FDB" w:rsidRDefault="00E90FDB" w:rsidP="00BA771A">
      <w:pPr>
        <w:pStyle w:val="Odstavekseznama"/>
        <w:keepNext/>
        <w:keepLines/>
        <w:numPr>
          <w:ilvl w:val="0"/>
          <w:numId w:val="40"/>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0E3D8294" w14:textId="77777777" w:rsidR="00C75C7F" w:rsidRPr="004C1F13" w:rsidRDefault="00C75C7F" w:rsidP="00BA771A">
      <w:pPr>
        <w:pStyle w:val="Odstavekseznama"/>
        <w:keepNext/>
        <w:keepLines/>
        <w:ind w:left="426"/>
        <w:rPr>
          <w:rFonts w:ascii="Tahoma" w:eastAsia="Frutiger" w:hAnsi="Tahoma" w:cs="Tahoma"/>
          <w:b/>
          <w:lang w:eastAsia="en-US"/>
        </w:rPr>
      </w:pPr>
    </w:p>
    <w:p w14:paraId="68C72248"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7B1F0A" w14:textId="77777777" w:rsidR="00C75C7F" w:rsidRDefault="00C75C7F" w:rsidP="00BA771A">
      <w:pPr>
        <w:keepNext/>
        <w:keepLines/>
        <w:jc w:val="both"/>
        <w:rPr>
          <w:rFonts w:ascii="Tahoma" w:eastAsia="Frutiger" w:hAnsi="Tahoma" w:cs="Tahoma"/>
          <w:lang w:eastAsia="en-US"/>
        </w:rPr>
      </w:pPr>
    </w:p>
    <w:p w14:paraId="20629847"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in vsi riziki, ki bodo spremljali delo,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178A6E0" w14:textId="77777777" w:rsidR="00E90FDB" w:rsidRDefault="00E90FDB" w:rsidP="00BA771A">
      <w:pPr>
        <w:keepNext/>
        <w:keepLines/>
        <w:tabs>
          <w:tab w:val="num" w:pos="4605"/>
        </w:tabs>
        <w:ind w:left="454"/>
        <w:rPr>
          <w:rFonts w:ascii="Tahoma" w:eastAsia="Frutiger" w:hAnsi="Tahoma" w:cs="Tahoma"/>
          <w:b/>
          <w:lang w:eastAsia="en-US"/>
        </w:rPr>
      </w:pPr>
    </w:p>
    <w:p w14:paraId="0CA69301"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6D62469B" w14:textId="77777777" w:rsidR="00C75C7F" w:rsidRDefault="00C75C7F" w:rsidP="00BA771A">
      <w:pPr>
        <w:keepNext/>
        <w:keepLines/>
        <w:jc w:val="both"/>
        <w:rPr>
          <w:rFonts w:ascii="Tahoma" w:eastAsia="Frutiger" w:hAnsi="Tahoma" w:cs="Tahoma"/>
          <w:lang w:eastAsia="en-US"/>
        </w:rPr>
      </w:pPr>
    </w:p>
    <w:p w14:paraId="6E3BAB51"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2284687" w14:textId="77777777" w:rsidR="00C75C7F" w:rsidRPr="004C1F13" w:rsidRDefault="00C75C7F" w:rsidP="00BA771A">
      <w:pPr>
        <w:keepNext/>
        <w:keepLines/>
        <w:jc w:val="both"/>
        <w:rPr>
          <w:rFonts w:ascii="Tahoma" w:eastAsia="Frutiger" w:hAnsi="Tahoma" w:cs="Tahoma"/>
          <w:lang w:eastAsia="en-US"/>
        </w:rPr>
      </w:pPr>
    </w:p>
    <w:p w14:paraId="5E266582"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2111C7A" w14:textId="77777777" w:rsidR="00C75C7F" w:rsidRDefault="00C75C7F" w:rsidP="00BA771A">
      <w:pPr>
        <w:keepNext/>
        <w:keepLines/>
        <w:jc w:val="both"/>
        <w:rPr>
          <w:rFonts w:ascii="Tahoma" w:eastAsia="Frutiger" w:hAnsi="Tahoma" w:cs="Tahoma"/>
          <w:lang w:eastAsia="en-US"/>
        </w:rPr>
      </w:pPr>
    </w:p>
    <w:p w14:paraId="657E1C2E"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320C02D5" w14:textId="77777777" w:rsidR="00E90FDB" w:rsidRPr="004C1F13" w:rsidRDefault="00E90FDB" w:rsidP="00BA771A">
      <w:pPr>
        <w:keepNext/>
        <w:keepLines/>
        <w:jc w:val="both"/>
        <w:rPr>
          <w:rFonts w:ascii="Tahoma" w:eastAsia="Frutiger" w:hAnsi="Tahoma" w:cs="Tahoma"/>
          <w:lang w:eastAsia="en-US"/>
        </w:rPr>
      </w:pPr>
    </w:p>
    <w:p w14:paraId="11D56200"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21D4B74" w14:textId="77777777" w:rsidR="00C75C7F" w:rsidRDefault="00C75C7F" w:rsidP="00BA771A">
      <w:pPr>
        <w:keepNext/>
        <w:keepLines/>
        <w:jc w:val="both"/>
        <w:rPr>
          <w:rFonts w:ascii="Tahoma" w:eastAsia="Frutiger" w:hAnsi="Tahoma" w:cs="Tahoma"/>
          <w:lang w:eastAsia="en-US"/>
        </w:rPr>
      </w:pPr>
    </w:p>
    <w:p w14:paraId="78E4767B" w14:textId="77777777" w:rsidR="00E90FDB"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6FA2489D" w14:textId="77777777" w:rsidR="00D75066" w:rsidRDefault="00D75066" w:rsidP="00BA771A">
      <w:pPr>
        <w:keepNext/>
        <w:keepLines/>
        <w:jc w:val="both"/>
        <w:rPr>
          <w:rFonts w:ascii="Tahoma" w:eastAsia="Frutiger" w:hAnsi="Tahoma" w:cs="Tahoma"/>
          <w:lang w:eastAsia="en-US"/>
        </w:rPr>
      </w:pPr>
    </w:p>
    <w:p w14:paraId="3FC899A9" w14:textId="77777777" w:rsidR="00D75066" w:rsidRPr="004C1F13" w:rsidRDefault="00D75066" w:rsidP="00BA771A">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0DBBAE28" w14:textId="77777777" w:rsidR="00E90FDB" w:rsidRPr="004C1F13" w:rsidRDefault="00E90FDB" w:rsidP="00BA771A">
      <w:pPr>
        <w:keepNext/>
        <w:keepLines/>
        <w:jc w:val="both"/>
        <w:rPr>
          <w:rFonts w:ascii="Tahoma" w:eastAsia="Frutiger" w:hAnsi="Tahoma" w:cs="Tahoma"/>
          <w:lang w:eastAsia="en-US"/>
        </w:rPr>
      </w:pPr>
    </w:p>
    <w:p w14:paraId="7414EC20"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1B37F49" w14:textId="77777777" w:rsidR="00C75C7F" w:rsidRDefault="00C75C7F" w:rsidP="00BA771A">
      <w:pPr>
        <w:keepNext/>
        <w:keepLines/>
        <w:jc w:val="both"/>
        <w:rPr>
          <w:rFonts w:ascii="Tahoma" w:eastAsia="Frutiger" w:hAnsi="Tahoma" w:cs="Tahoma"/>
          <w:lang w:eastAsia="en-US"/>
        </w:rPr>
      </w:pPr>
    </w:p>
    <w:p w14:paraId="3E26F082"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6E56EA9" w14:textId="765CF6D0" w:rsidR="00E90FDB" w:rsidRDefault="00E90FDB" w:rsidP="00BA771A">
      <w:pPr>
        <w:keepNext/>
        <w:keepLines/>
        <w:jc w:val="both"/>
        <w:rPr>
          <w:rFonts w:ascii="Tahoma" w:eastAsia="Frutiger" w:hAnsi="Tahoma" w:cs="Tahoma"/>
          <w:lang w:eastAsia="en-US"/>
        </w:rPr>
      </w:pPr>
    </w:p>
    <w:p w14:paraId="677584F8" w14:textId="77777777" w:rsidR="00037DDD" w:rsidRDefault="00037DDD" w:rsidP="00BA771A">
      <w:pPr>
        <w:keepNext/>
        <w:keepLines/>
        <w:jc w:val="both"/>
        <w:rPr>
          <w:rFonts w:ascii="Tahoma" w:eastAsia="Frutiger" w:hAnsi="Tahoma" w:cs="Tahoma"/>
          <w:lang w:eastAsia="en-US"/>
        </w:rPr>
      </w:pPr>
    </w:p>
    <w:p w14:paraId="5AD33584"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73B8E6FC" w14:textId="77777777" w:rsidR="00C75C7F" w:rsidRDefault="00C75C7F" w:rsidP="00BA771A">
      <w:pPr>
        <w:keepNext/>
        <w:keepLines/>
        <w:jc w:val="both"/>
        <w:rPr>
          <w:rFonts w:ascii="Tahoma" w:eastAsia="Frutiger" w:hAnsi="Tahoma" w:cs="Tahoma"/>
          <w:lang w:eastAsia="en-US"/>
        </w:rPr>
      </w:pPr>
    </w:p>
    <w:p w14:paraId="45D46AB4" w14:textId="77777777" w:rsidR="00945806" w:rsidRPr="004C1F13" w:rsidRDefault="00E90FDB" w:rsidP="00945806">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18. členom pogodbe, naročniku predloži finančno zavarovanje za dobro izvedbo pogodbenih obveznosti. V kolikor izvajalec, v skladu z 18.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Pr="004C1F13">
        <w:rPr>
          <w:rFonts w:ascii="Tahoma" w:eastAsia="Frutiger" w:hAnsi="Tahoma" w:cs="Tahoma"/>
          <w:lang w:eastAsia="en-US"/>
        </w:rPr>
        <w:t xml:space="preserve">. </w:t>
      </w:r>
      <w:r w:rsidR="00945806" w:rsidRPr="009C508C">
        <w:rPr>
          <w:rFonts w:ascii="Tahoma" w:eastAsia="Frutiger" w:hAnsi="Tahoma" w:cs="Tahoma"/>
          <w:lang w:eastAsia="en-US"/>
        </w:rPr>
        <w:t>V tem primeru bo naročnik unovčil finančno zavarovanje resnosti ponudbe, brez kakršnekoli obveznosti do izvajalca.</w:t>
      </w:r>
    </w:p>
    <w:p w14:paraId="7D4AA749" w14:textId="77777777" w:rsidR="00E90FDB" w:rsidRPr="004C1F13" w:rsidRDefault="00E90FDB" w:rsidP="00BA771A">
      <w:pPr>
        <w:keepNext/>
        <w:keepLines/>
        <w:jc w:val="both"/>
        <w:rPr>
          <w:rFonts w:ascii="Tahoma" w:eastAsia="Frutiger" w:hAnsi="Tahoma" w:cs="Tahoma"/>
          <w:lang w:eastAsia="en-US"/>
        </w:rPr>
      </w:pPr>
    </w:p>
    <w:p w14:paraId="34008CAA"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14211407" w14:textId="77777777" w:rsidR="00B767D9" w:rsidRPr="004C1F13" w:rsidRDefault="00B767D9" w:rsidP="00BA771A">
      <w:pPr>
        <w:keepNext/>
        <w:keepLines/>
        <w:jc w:val="both"/>
        <w:rPr>
          <w:rFonts w:ascii="Tahoma" w:eastAsia="Frutiger" w:hAnsi="Tahoma" w:cs="Tahoma"/>
          <w:lang w:eastAsia="en-US"/>
        </w:rPr>
      </w:pPr>
    </w:p>
    <w:p w14:paraId="540A01D8" w14:textId="77777777" w:rsidR="00E90FDB" w:rsidRPr="00C75C7F" w:rsidRDefault="00E90FDB" w:rsidP="00BA771A">
      <w:pPr>
        <w:keepNext/>
        <w:keepLines/>
        <w:numPr>
          <w:ilvl w:val="0"/>
          <w:numId w:val="28"/>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EF5A93E" w14:textId="77777777" w:rsidR="00C75C7F" w:rsidRDefault="00C75C7F" w:rsidP="00BA771A">
      <w:pPr>
        <w:keepNext/>
        <w:keepLines/>
        <w:jc w:val="both"/>
        <w:rPr>
          <w:rFonts w:ascii="Tahoma" w:eastAsia="Frutiger" w:hAnsi="Tahoma" w:cs="Tahoma"/>
          <w:lang w:eastAsia="en-US"/>
        </w:rPr>
      </w:pPr>
    </w:p>
    <w:p w14:paraId="516A66F8"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79FD21D0" w14:textId="77777777" w:rsidR="00E90FDB" w:rsidRPr="004C1F13" w:rsidRDefault="00E90FDB" w:rsidP="00BA771A">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25567813" w14:textId="77777777" w:rsidTr="00D76FB3">
        <w:trPr>
          <w:trHeight w:val="737"/>
        </w:trPr>
        <w:tc>
          <w:tcPr>
            <w:tcW w:w="4597" w:type="dxa"/>
          </w:tcPr>
          <w:p w14:paraId="7F073413" w14:textId="77777777" w:rsidR="00E90FDB" w:rsidRPr="004C1F13" w:rsidRDefault="00EA34B9" w:rsidP="00BA771A">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5265C57F" w14:textId="77777777" w:rsidR="00E90FDB" w:rsidRPr="004C1F13" w:rsidRDefault="00E90FDB" w:rsidP="00BA771A">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7A307A8D" w14:textId="77777777" w:rsidTr="00D76FB3">
        <w:trPr>
          <w:trHeight w:val="2410"/>
        </w:trPr>
        <w:tc>
          <w:tcPr>
            <w:tcW w:w="4597" w:type="dxa"/>
          </w:tcPr>
          <w:p w14:paraId="014929B4"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6ED185BA" w14:textId="77777777" w:rsidR="00E90FDB" w:rsidRPr="004C1F13" w:rsidRDefault="00E90FDB" w:rsidP="00BA771A">
            <w:pPr>
              <w:keepNext/>
              <w:keepLines/>
              <w:jc w:val="both"/>
              <w:rPr>
                <w:rFonts w:ascii="Tahoma" w:eastAsia="Frutiger" w:hAnsi="Tahoma" w:cs="Tahoma"/>
                <w:lang w:eastAsia="en-US"/>
              </w:rPr>
            </w:pPr>
          </w:p>
          <w:p w14:paraId="77041845" w14:textId="77777777" w:rsidR="00E90FDB" w:rsidRPr="004C1F13" w:rsidRDefault="00E90FDB" w:rsidP="00BA771A">
            <w:pPr>
              <w:keepNext/>
              <w:keepLines/>
              <w:jc w:val="both"/>
              <w:rPr>
                <w:rFonts w:ascii="Tahoma" w:eastAsia="Frutiger" w:hAnsi="Tahoma" w:cs="Tahoma"/>
                <w:lang w:eastAsia="en-US"/>
              </w:rPr>
            </w:pPr>
          </w:p>
          <w:p w14:paraId="7324036D"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47A4703F" w14:textId="77777777" w:rsidR="00E90FDB" w:rsidRPr="004C1F13" w:rsidRDefault="00E90FDB" w:rsidP="00BA771A">
            <w:pPr>
              <w:keepNext/>
              <w:keepLines/>
              <w:jc w:val="both"/>
              <w:rPr>
                <w:rFonts w:ascii="Tahoma" w:eastAsia="Frutiger" w:hAnsi="Tahoma" w:cs="Tahoma"/>
                <w:lang w:eastAsia="en-US"/>
              </w:rPr>
            </w:pPr>
          </w:p>
        </w:tc>
        <w:tc>
          <w:tcPr>
            <w:tcW w:w="5123" w:type="dxa"/>
          </w:tcPr>
          <w:p w14:paraId="0A730046"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78DE39AB" w14:textId="77777777" w:rsidR="00E90FDB" w:rsidRPr="004C1F13" w:rsidRDefault="00E90FDB" w:rsidP="00BA771A">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005756D4"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31AAA050"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79D4F7B9" w14:textId="77777777" w:rsidR="00E90FDB" w:rsidRPr="004C1F13" w:rsidRDefault="00E90FDB" w:rsidP="00BA771A">
            <w:pPr>
              <w:keepNext/>
              <w:keepLines/>
              <w:jc w:val="both"/>
              <w:rPr>
                <w:rFonts w:ascii="Tahoma" w:eastAsia="Frutiger" w:hAnsi="Tahoma" w:cs="Tahoma"/>
                <w:lang w:eastAsia="en-US"/>
              </w:rPr>
            </w:pPr>
            <w:r w:rsidRPr="004C1F13">
              <w:rPr>
                <w:rFonts w:ascii="Tahoma" w:eastAsia="Frutiger" w:hAnsi="Tahoma" w:cs="Tahoma"/>
                <w:lang w:eastAsia="en-US"/>
              </w:rPr>
              <w:t>Krištof Mlakar</w:t>
            </w:r>
          </w:p>
        </w:tc>
      </w:tr>
    </w:tbl>
    <w:p w14:paraId="30DA674A" w14:textId="77777777" w:rsidR="00A055C4" w:rsidRDefault="00A055C4" w:rsidP="00BA771A">
      <w:pPr>
        <w:keepNext/>
        <w:keepLines/>
        <w:jc w:val="both"/>
        <w:rPr>
          <w:rFonts w:ascii="Tahoma" w:hAnsi="Tahoma" w:cs="Tahoma"/>
          <w:b/>
        </w:rPr>
      </w:pPr>
    </w:p>
    <w:p w14:paraId="45B9434C" w14:textId="77777777" w:rsidR="002156D6" w:rsidRDefault="002156D6" w:rsidP="00BA771A">
      <w:pPr>
        <w:keepNext/>
        <w:keepLines/>
        <w:jc w:val="both"/>
        <w:rPr>
          <w:rFonts w:ascii="Tahoma" w:hAnsi="Tahoma" w:cs="Tahoma"/>
          <w:b/>
        </w:rPr>
      </w:pPr>
    </w:p>
    <w:p w14:paraId="6F578409" w14:textId="77777777" w:rsidR="002156D6" w:rsidRDefault="002156D6">
      <w:pPr>
        <w:rPr>
          <w:rFonts w:ascii="Tahoma" w:hAnsi="Tahoma" w:cs="Tahoma"/>
          <w:b/>
        </w:rPr>
      </w:pPr>
    </w:p>
    <w:p w14:paraId="0B714DC6" w14:textId="77777777" w:rsidR="002156D6" w:rsidRDefault="002156D6" w:rsidP="00BA771A">
      <w:pPr>
        <w:keepNext/>
        <w:keepLines/>
        <w:jc w:val="both"/>
        <w:rPr>
          <w:rFonts w:ascii="Tahoma" w:hAnsi="Tahoma" w:cs="Tahoma"/>
          <w:b/>
        </w:rPr>
      </w:pPr>
    </w:p>
    <w:p w14:paraId="14C16C31" w14:textId="19638BD8" w:rsidR="002156D6" w:rsidRDefault="002156D6">
      <w:pPr>
        <w:rPr>
          <w:rFonts w:ascii="Tahoma" w:hAnsi="Tahoma" w:cs="Tahoma"/>
          <w:b/>
        </w:rPr>
      </w:pPr>
    </w:p>
    <w:p w14:paraId="1AF8A939" w14:textId="247E53C8" w:rsidR="00AC1005" w:rsidRDefault="00AC1005">
      <w:pPr>
        <w:rPr>
          <w:rFonts w:ascii="Tahoma" w:hAnsi="Tahoma" w:cs="Tahoma"/>
          <w:b/>
        </w:rPr>
      </w:pPr>
    </w:p>
    <w:p w14:paraId="1D60D72E" w14:textId="121A7DC5" w:rsidR="00AC1005" w:rsidRDefault="00AC1005">
      <w:pPr>
        <w:rPr>
          <w:rFonts w:ascii="Tahoma" w:hAnsi="Tahoma" w:cs="Tahoma"/>
          <w:b/>
        </w:rPr>
      </w:pPr>
    </w:p>
    <w:p w14:paraId="1D57A3C5" w14:textId="34975AFB" w:rsidR="00AC1005" w:rsidRDefault="00AC1005">
      <w:pPr>
        <w:rPr>
          <w:rFonts w:ascii="Tahoma" w:hAnsi="Tahoma" w:cs="Tahoma"/>
          <w:b/>
        </w:rPr>
      </w:pPr>
    </w:p>
    <w:p w14:paraId="2D8A317E" w14:textId="6D1D713B" w:rsidR="00AC1005" w:rsidRDefault="00AC1005">
      <w:pPr>
        <w:rPr>
          <w:rFonts w:ascii="Tahoma" w:hAnsi="Tahoma" w:cs="Tahoma"/>
          <w:b/>
        </w:rPr>
      </w:pPr>
    </w:p>
    <w:p w14:paraId="1D8DDA26" w14:textId="7094B373" w:rsidR="00AC1005" w:rsidRDefault="00AC1005">
      <w:pPr>
        <w:rPr>
          <w:rFonts w:ascii="Tahoma" w:hAnsi="Tahoma" w:cs="Tahoma"/>
          <w:b/>
        </w:rPr>
      </w:pPr>
    </w:p>
    <w:p w14:paraId="13B53426" w14:textId="50899966" w:rsidR="00AC1005" w:rsidRDefault="00AC1005">
      <w:pPr>
        <w:rPr>
          <w:rFonts w:ascii="Tahoma" w:hAnsi="Tahoma" w:cs="Tahoma"/>
          <w:b/>
        </w:rPr>
      </w:pPr>
    </w:p>
    <w:p w14:paraId="49CECDD9" w14:textId="511DEB00" w:rsidR="00AC1005" w:rsidRDefault="00AC1005">
      <w:pPr>
        <w:rPr>
          <w:rFonts w:ascii="Tahoma" w:hAnsi="Tahoma" w:cs="Tahoma"/>
          <w:b/>
        </w:rPr>
      </w:pPr>
    </w:p>
    <w:p w14:paraId="03CD3ED6" w14:textId="045463D9" w:rsidR="00AC1005" w:rsidRDefault="00AC1005">
      <w:pPr>
        <w:rPr>
          <w:rFonts w:ascii="Tahoma" w:hAnsi="Tahoma" w:cs="Tahoma"/>
          <w:b/>
        </w:rPr>
      </w:pPr>
    </w:p>
    <w:p w14:paraId="34872D70" w14:textId="7ACBA145" w:rsidR="00AC1005" w:rsidRDefault="00AC1005">
      <w:pPr>
        <w:rPr>
          <w:rFonts w:ascii="Tahoma" w:hAnsi="Tahoma" w:cs="Tahoma"/>
          <w:b/>
        </w:rPr>
      </w:pPr>
    </w:p>
    <w:p w14:paraId="70F6BE3D" w14:textId="4963B151" w:rsidR="00AC1005" w:rsidRDefault="00AC1005">
      <w:pPr>
        <w:rPr>
          <w:rFonts w:ascii="Tahoma" w:hAnsi="Tahoma" w:cs="Tahoma"/>
          <w:b/>
        </w:rPr>
      </w:pPr>
    </w:p>
    <w:p w14:paraId="1096549C" w14:textId="584B9F8D" w:rsidR="00AC1005" w:rsidRDefault="00AC1005">
      <w:pPr>
        <w:rPr>
          <w:rFonts w:ascii="Tahoma" w:hAnsi="Tahoma" w:cs="Tahoma"/>
          <w:b/>
        </w:rPr>
      </w:pPr>
    </w:p>
    <w:p w14:paraId="6834DB95" w14:textId="687DDB9C" w:rsidR="00AC1005" w:rsidRDefault="00AC1005">
      <w:pPr>
        <w:rPr>
          <w:rFonts w:ascii="Tahoma" w:hAnsi="Tahoma" w:cs="Tahoma"/>
          <w:b/>
        </w:rPr>
      </w:pPr>
    </w:p>
    <w:p w14:paraId="3F5EEC21" w14:textId="24650B18" w:rsidR="00AC1005" w:rsidRDefault="00AC1005">
      <w:pPr>
        <w:rPr>
          <w:rFonts w:ascii="Tahoma" w:hAnsi="Tahoma" w:cs="Tahoma"/>
          <w:b/>
        </w:rPr>
      </w:pPr>
    </w:p>
    <w:p w14:paraId="53676BB6" w14:textId="37C0CC76" w:rsidR="00AC1005" w:rsidRDefault="00AC1005">
      <w:pPr>
        <w:rPr>
          <w:rFonts w:ascii="Tahoma" w:hAnsi="Tahoma" w:cs="Tahoma"/>
          <w:b/>
        </w:rPr>
      </w:pPr>
    </w:p>
    <w:p w14:paraId="7A708CF3" w14:textId="1B756ABB" w:rsidR="00AC1005" w:rsidRDefault="00AC1005">
      <w:pPr>
        <w:rPr>
          <w:rFonts w:ascii="Tahoma" w:hAnsi="Tahoma" w:cs="Tahoma"/>
          <w:b/>
        </w:rPr>
      </w:pPr>
    </w:p>
    <w:p w14:paraId="028C53B1" w14:textId="25030321" w:rsidR="00AC1005" w:rsidRDefault="00AC1005">
      <w:pPr>
        <w:rPr>
          <w:rFonts w:ascii="Tahoma" w:hAnsi="Tahoma" w:cs="Tahoma"/>
          <w:b/>
        </w:rPr>
      </w:pPr>
    </w:p>
    <w:p w14:paraId="7F9BBE42" w14:textId="476E0050" w:rsidR="00AC1005" w:rsidRDefault="00AC1005">
      <w:pPr>
        <w:rPr>
          <w:rFonts w:ascii="Tahoma" w:hAnsi="Tahoma" w:cs="Tahoma"/>
          <w:b/>
        </w:rPr>
      </w:pPr>
    </w:p>
    <w:p w14:paraId="620EE7C2" w14:textId="34C7F306" w:rsidR="00AC1005" w:rsidRDefault="00AC1005">
      <w:pPr>
        <w:rPr>
          <w:rFonts w:ascii="Tahoma" w:hAnsi="Tahoma" w:cs="Tahoma"/>
          <w:b/>
        </w:rPr>
      </w:pPr>
    </w:p>
    <w:p w14:paraId="75C3000C" w14:textId="6CB11ED3" w:rsidR="00AC1005" w:rsidRDefault="00AC1005">
      <w:pPr>
        <w:rPr>
          <w:rFonts w:ascii="Tahoma" w:hAnsi="Tahoma" w:cs="Tahoma"/>
          <w:b/>
        </w:rPr>
      </w:pPr>
    </w:p>
    <w:p w14:paraId="61F87B1D" w14:textId="2005DA37" w:rsidR="00AC1005" w:rsidRDefault="00AC1005">
      <w:pPr>
        <w:rPr>
          <w:rFonts w:ascii="Tahoma" w:hAnsi="Tahoma" w:cs="Tahoma"/>
          <w:b/>
        </w:rPr>
      </w:pPr>
    </w:p>
    <w:p w14:paraId="1B91330B" w14:textId="1E673FB1" w:rsidR="00AC1005" w:rsidRDefault="00AC1005">
      <w:pPr>
        <w:rPr>
          <w:rFonts w:ascii="Tahoma" w:hAnsi="Tahoma" w:cs="Tahoma"/>
          <w:b/>
        </w:rPr>
      </w:pPr>
    </w:p>
    <w:p w14:paraId="7A033619" w14:textId="13BA8289" w:rsidR="00AC1005" w:rsidRDefault="00AC1005">
      <w:pPr>
        <w:rPr>
          <w:rFonts w:ascii="Tahoma" w:hAnsi="Tahoma" w:cs="Tahoma"/>
          <w:b/>
        </w:rPr>
      </w:pPr>
    </w:p>
    <w:p w14:paraId="752E8188" w14:textId="1B1ADA11" w:rsidR="00AC1005" w:rsidRDefault="00AC1005">
      <w:pPr>
        <w:rPr>
          <w:rFonts w:ascii="Tahoma" w:hAnsi="Tahoma" w:cs="Tahoma"/>
          <w:b/>
        </w:rPr>
      </w:pPr>
    </w:p>
    <w:p w14:paraId="702C7F96" w14:textId="2E814BCD" w:rsidR="00AC1005" w:rsidRDefault="00AC1005">
      <w:pPr>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7BBD6A18" w14:textId="77777777" w:rsidTr="000C7AEC">
        <w:trPr>
          <w:trHeight w:val="70"/>
        </w:trPr>
        <w:tc>
          <w:tcPr>
            <w:tcW w:w="8008" w:type="dxa"/>
            <w:tcBorders>
              <w:top w:val="single" w:sz="4" w:space="0" w:color="auto"/>
              <w:bottom w:val="single" w:sz="4" w:space="0" w:color="auto"/>
            </w:tcBorders>
          </w:tcPr>
          <w:p w14:paraId="32926D9D" w14:textId="66334C75" w:rsidR="00AC1005" w:rsidRPr="00C8579C" w:rsidRDefault="00AC1005" w:rsidP="000C7AEC">
            <w:pPr>
              <w:keepNext/>
              <w:keepLines/>
              <w:rPr>
                <w:rFonts w:ascii="Tahoma" w:hAnsi="Tahoma" w:cs="Tahoma"/>
              </w:rPr>
            </w:pPr>
            <w:r>
              <w:rPr>
                <w:rFonts w:ascii="Tahoma" w:hAnsi="Tahoma" w:cs="Tahoma"/>
              </w:rPr>
              <w:lastRenderedPageBreak/>
              <w:t xml:space="preserve">ZAVAROVANJE RESNOSTI PONUDBE </w:t>
            </w:r>
            <w:r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3683DCE1" w14:textId="77777777" w:rsidR="00AC1005" w:rsidRPr="00C8579C" w:rsidRDefault="00AC1005" w:rsidP="000C7AEC">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2C9C0A10" w14:textId="77777777" w:rsidR="00AC1005" w:rsidRPr="00C73DA4" w:rsidRDefault="00AC1005" w:rsidP="00AC1005">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793ADEA7"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627C9A83"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61407884"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015C537F"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4DFBE60F"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3B5ACC2"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7BB17593"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1F88635"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16417832"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8ACE0F1"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4B3E6207"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396A3"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42F6BADD"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E6B8D59"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F1A59BC"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40F1694C" w14:textId="6FD429C4"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7C65D2">
        <w:rPr>
          <w:rFonts w:ascii="Tahoma" w:eastAsia="Calibri" w:hAnsi="Tahoma" w:cs="Tahoma"/>
          <w:szCs w:val="22"/>
          <w:lang w:eastAsia="en-US"/>
        </w:rPr>
        <w:t>VKS-103/22</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Pr>
          <w:rFonts w:ascii="Tahoma" w:hAnsi="Tahoma" w:cs="Tahoma"/>
          <w:b/>
          <w:color w:val="000000"/>
        </w:rPr>
        <w:t>Obnova vodovoda in kanalizacije po Belokranjski ulici, ulici Luize Pesjakove ter Knobleharjevi in Endliharjevi ulici</w:t>
      </w:r>
      <w:r w:rsidRPr="00556BCC">
        <w:rPr>
          <w:rFonts w:ascii="Tahoma" w:eastAsia="Calibri" w:hAnsi="Tahoma" w:cs="Tahoma"/>
          <w:b/>
          <w:color w:val="000000"/>
          <w:szCs w:val="22"/>
          <w:lang w:eastAsia="en-US"/>
        </w:rPr>
        <w:t>«</w:t>
      </w:r>
    </w:p>
    <w:p w14:paraId="086166F3"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1BB71FB1"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B47919B"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63A9CC03"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4046DBA"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38F23BDB"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FEF1EBE"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537B453A"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B1B929E"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2BD49B5B"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658B160"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63997602"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1151052B"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6C3FFF50"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E327ED8"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22391C22"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03F8FAFA" w14:textId="77777777" w:rsidR="00AC1005" w:rsidRPr="00556BCC" w:rsidRDefault="00AC1005" w:rsidP="00AC1005">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1C10C43" w14:textId="77777777" w:rsidR="00AC1005" w:rsidRPr="00556BCC" w:rsidRDefault="00AC1005" w:rsidP="00AC1005">
      <w:pPr>
        <w:keepNext/>
        <w:keepLines/>
        <w:jc w:val="both"/>
        <w:rPr>
          <w:rFonts w:ascii="Tahoma" w:hAnsi="Tahoma" w:cs="Tahoma"/>
          <w:lang w:eastAsia="en-US"/>
        </w:rPr>
      </w:pPr>
    </w:p>
    <w:p w14:paraId="660005BC" w14:textId="77777777" w:rsidR="00AC1005" w:rsidRPr="00556BCC" w:rsidRDefault="00AC1005" w:rsidP="00AC1005">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29E8DB43" w14:textId="77777777" w:rsidR="00AC1005" w:rsidRPr="00556BCC" w:rsidRDefault="00AC1005" w:rsidP="00AC1005">
      <w:pPr>
        <w:keepNext/>
        <w:keepLines/>
        <w:numPr>
          <w:ilvl w:val="0"/>
          <w:numId w:val="35"/>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65305B46" w14:textId="77777777" w:rsidR="00AC1005" w:rsidRPr="00556BCC" w:rsidRDefault="00AC1005" w:rsidP="00AC1005">
      <w:pPr>
        <w:keepNext/>
        <w:keepLines/>
        <w:numPr>
          <w:ilvl w:val="0"/>
          <w:numId w:val="35"/>
        </w:numPr>
        <w:ind w:left="426" w:hanging="284"/>
        <w:jc w:val="both"/>
        <w:rPr>
          <w:rFonts w:ascii="Tahoma" w:hAnsi="Tahoma" w:cs="Tahoma"/>
          <w:lang w:eastAsia="en-US"/>
        </w:rPr>
      </w:pPr>
      <w:r w:rsidRPr="00556BCC">
        <w:rPr>
          <w:rFonts w:ascii="Tahoma" w:hAnsi="Tahoma" w:cs="Tahoma"/>
          <w:lang w:eastAsia="en-US"/>
        </w:rPr>
        <w:lastRenderedPageBreak/>
        <w:t>izbrani naročnik zavarovanja na poziv upravičenca ni podpisal pogodbe; ali</w:t>
      </w:r>
    </w:p>
    <w:p w14:paraId="0B2A86A4" w14:textId="77777777" w:rsidR="00AC1005" w:rsidRPr="00556BCC" w:rsidRDefault="00AC1005" w:rsidP="00AC1005">
      <w:pPr>
        <w:keepNext/>
        <w:keepLines/>
        <w:numPr>
          <w:ilvl w:val="0"/>
          <w:numId w:val="35"/>
        </w:numPr>
        <w:ind w:left="426" w:hanging="284"/>
        <w:jc w:val="both"/>
        <w:rPr>
          <w:rFonts w:ascii="Tahoma" w:hAnsi="Tahoma" w:cs="Tahoma"/>
          <w:lang w:eastAsia="en-US"/>
        </w:rPr>
      </w:pPr>
      <w:r w:rsidRPr="00556BCC">
        <w:rPr>
          <w:rFonts w:ascii="Tahoma" w:hAnsi="Tahoma" w:cs="Tahoma"/>
          <w:lang w:eastAsia="en-US"/>
        </w:rPr>
        <w:t>izbrani naročnik zavarovanja ni predložil zavarovanja za dobro izvedbo obveznosti v skladu s pogoji naročila.</w:t>
      </w:r>
    </w:p>
    <w:p w14:paraId="797BFEDE" w14:textId="77777777" w:rsidR="00AC1005" w:rsidRPr="00556BCC" w:rsidRDefault="00AC1005" w:rsidP="00AC1005">
      <w:pPr>
        <w:keepNext/>
        <w:keepLines/>
        <w:ind w:left="720"/>
        <w:jc w:val="both"/>
        <w:rPr>
          <w:rFonts w:ascii="Tahoma" w:hAnsi="Tahoma" w:cs="Tahoma"/>
          <w:lang w:eastAsia="en-US"/>
        </w:rPr>
      </w:pPr>
    </w:p>
    <w:p w14:paraId="24ED7AD1" w14:textId="77777777" w:rsidR="00AC1005" w:rsidRPr="00556BCC" w:rsidRDefault="00AC1005" w:rsidP="00AC1005">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458D7A9E" w14:textId="77777777" w:rsidR="00AC1005" w:rsidRPr="00556BCC" w:rsidRDefault="00AC1005" w:rsidP="00AC1005">
      <w:pPr>
        <w:keepNext/>
        <w:keepLines/>
        <w:jc w:val="both"/>
        <w:rPr>
          <w:rFonts w:ascii="Tahoma" w:hAnsi="Tahoma" w:cs="Tahoma"/>
          <w:lang w:eastAsia="en-US"/>
        </w:rPr>
      </w:pPr>
    </w:p>
    <w:p w14:paraId="5FA5DF4E" w14:textId="77777777" w:rsidR="00AC1005" w:rsidRPr="00556BCC" w:rsidRDefault="00AC1005" w:rsidP="00AC1005">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7974A05A"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A38A7EA"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3A8E825E"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2C1922"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ECCDDAF"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34613C1F" w14:textId="77777777" w:rsidR="00AC1005" w:rsidRPr="00556BCC" w:rsidRDefault="00AC1005" w:rsidP="00AC1005">
      <w:pPr>
        <w:keepNext/>
        <w:keepLines/>
        <w:rPr>
          <w:rFonts w:ascii="Arial" w:hAnsi="Arial" w:cs="Arial"/>
          <w:lang w:eastAsia="en-US"/>
        </w:rPr>
      </w:pPr>
    </w:p>
    <w:p w14:paraId="114C37EC" w14:textId="77777777" w:rsidR="00AC1005" w:rsidRPr="00556BCC" w:rsidRDefault="00AC1005" w:rsidP="00AC1005">
      <w:pPr>
        <w:keepNext/>
        <w:keepLines/>
        <w:jc w:val="both"/>
        <w:rPr>
          <w:rFonts w:ascii="Tahoma" w:hAnsi="Tahoma" w:cs="Tahoma"/>
          <w:i/>
          <w:iCs/>
          <w:sz w:val="18"/>
          <w:szCs w:val="22"/>
        </w:rPr>
      </w:pPr>
    </w:p>
    <w:p w14:paraId="340A173A" w14:textId="77777777" w:rsidR="00AC1005" w:rsidRPr="00556BCC" w:rsidRDefault="00AC1005" w:rsidP="00AC10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0229D248" w14:textId="77777777" w:rsidR="00AC1005" w:rsidRPr="00556BCC" w:rsidRDefault="00AC1005" w:rsidP="00AC1005">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74CF34" w14:textId="77777777" w:rsidR="00AC1005" w:rsidRPr="00556BCC" w:rsidRDefault="00AC1005" w:rsidP="00AC1005">
      <w:pPr>
        <w:keepNext/>
        <w:keepLines/>
        <w:jc w:val="both"/>
        <w:rPr>
          <w:rFonts w:ascii="Tahoma" w:hAnsi="Tahoma" w:cs="Tahoma"/>
          <w:i/>
          <w:iCs/>
          <w:sz w:val="18"/>
          <w:szCs w:val="22"/>
        </w:rPr>
      </w:pPr>
    </w:p>
    <w:p w14:paraId="313DB677" w14:textId="77777777" w:rsidR="00AC1005" w:rsidRPr="00556BCC" w:rsidRDefault="00AC1005" w:rsidP="00AC1005">
      <w:pPr>
        <w:keepNext/>
        <w:keepLines/>
        <w:jc w:val="both"/>
        <w:rPr>
          <w:rFonts w:ascii="Tahoma" w:hAnsi="Tahoma" w:cs="Tahoma"/>
          <w:i/>
          <w:iCs/>
          <w:sz w:val="18"/>
          <w:szCs w:val="22"/>
        </w:rPr>
      </w:pPr>
    </w:p>
    <w:p w14:paraId="278DC308" w14:textId="77777777" w:rsidR="00AC1005" w:rsidRPr="00556BCC" w:rsidRDefault="00AC1005" w:rsidP="00AC1005">
      <w:pPr>
        <w:keepNext/>
        <w:keepLines/>
        <w:jc w:val="both"/>
        <w:rPr>
          <w:rFonts w:ascii="Tahoma" w:hAnsi="Tahoma" w:cs="Tahoma"/>
          <w:i/>
          <w:iCs/>
          <w:sz w:val="18"/>
          <w:szCs w:val="22"/>
        </w:rPr>
      </w:pPr>
    </w:p>
    <w:p w14:paraId="047FCE8B" w14:textId="77777777" w:rsidR="00AC1005" w:rsidRPr="00556BCC" w:rsidRDefault="00AC1005" w:rsidP="00AC1005">
      <w:pPr>
        <w:keepNext/>
        <w:keepLines/>
        <w:jc w:val="both"/>
        <w:rPr>
          <w:rFonts w:ascii="Tahoma" w:hAnsi="Tahoma" w:cs="Tahoma"/>
          <w:i/>
          <w:iCs/>
          <w:sz w:val="18"/>
          <w:szCs w:val="22"/>
        </w:rPr>
      </w:pPr>
    </w:p>
    <w:p w14:paraId="36236CA9" w14:textId="77777777" w:rsidR="00AC1005" w:rsidRPr="00556BCC" w:rsidRDefault="00AC1005" w:rsidP="00AC1005">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57EA889D" w14:textId="19D91F10" w:rsidR="00AC1005" w:rsidRDefault="00AC1005">
      <w:pPr>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6F6FEB29" w14:textId="77777777" w:rsidTr="00610C0E">
        <w:tc>
          <w:tcPr>
            <w:tcW w:w="8252" w:type="dxa"/>
          </w:tcPr>
          <w:p w14:paraId="5B603D4F" w14:textId="77777777" w:rsidR="002216FE" w:rsidRPr="00112425" w:rsidRDefault="002216FE" w:rsidP="00BA771A">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161CF1AB" w14:textId="13FF5C31" w:rsidR="002216FE" w:rsidRPr="00112425" w:rsidRDefault="002216FE" w:rsidP="00AC1005">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339D6D05" w14:textId="77777777" w:rsidR="00A60E5F" w:rsidRPr="00112425" w:rsidRDefault="00A60E5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96C2CA9"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05FA330E"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A854386"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157C68AA"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60C7F455"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1F55205"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6B586E4B"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A8C236A"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2D377034"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D83470"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B607357"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E35DBD3"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333EF403"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123E013"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2857E93C"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F9B5C57"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163262A1"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25FE78FB"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2E73FB65"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800CBC"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7575673A"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4062198"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A439211"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D478BD0"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7CCB8B24"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7A5E974"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22F9C6E8"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63507BDC"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21AC8F00"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3F6B1F0"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A153434"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7A809E02"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333A9AE1" w14:textId="77777777" w:rsidR="003300FC" w:rsidRPr="00112425" w:rsidRDefault="003300FC" w:rsidP="00BA771A">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A546FCB" w14:textId="77777777" w:rsidR="003300FC" w:rsidRPr="00112425" w:rsidRDefault="003300FC" w:rsidP="00BA771A">
      <w:pPr>
        <w:keepNext/>
        <w:keepLines/>
        <w:jc w:val="both"/>
        <w:rPr>
          <w:rFonts w:ascii="Tahoma" w:hAnsi="Tahoma" w:cs="Tahoma"/>
        </w:rPr>
      </w:pPr>
    </w:p>
    <w:p w14:paraId="4451B894" w14:textId="77777777" w:rsidR="003300FC" w:rsidRPr="00112425" w:rsidRDefault="003300FC" w:rsidP="00BA771A">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0E22ECF2" w14:textId="77777777" w:rsidR="003300FC" w:rsidRPr="00112425" w:rsidRDefault="003300FC" w:rsidP="00BA771A">
      <w:pPr>
        <w:keepNext/>
        <w:keepLines/>
        <w:jc w:val="both"/>
        <w:rPr>
          <w:rFonts w:ascii="Tahoma" w:hAnsi="Tahoma" w:cs="Tahoma"/>
        </w:rPr>
      </w:pPr>
    </w:p>
    <w:p w14:paraId="6CE8B7F5" w14:textId="77777777" w:rsidR="003300FC" w:rsidRPr="00112425" w:rsidRDefault="003300FC" w:rsidP="00BA771A">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36E62D1D" w14:textId="77777777" w:rsidR="003300FC" w:rsidRPr="00112425" w:rsidRDefault="003300FC" w:rsidP="00BA771A">
      <w:pPr>
        <w:keepNext/>
        <w:keepLines/>
        <w:jc w:val="both"/>
        <w:rPr>
          <w:rFonts w:ascii="Tahoma" w:hAnsi="Tahoma" w:cs="Tahoma"/>
        </w:rPr>
      </w:pPr>
    </w:p>
    <w:p w14:paraId="375D75CC" w14:textId="77777777" w:rsidR="003300FC" w:rsidRPr="00112425" w:rsidRDefault="003300FC" w:rsidP="00BA771A">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177CD8CC" w14:textId="77777777" w:rsidR="003300FC" w:rsidRPr="00112425" w:rsidRDefault="003300FC" w:rsidP="00BA771A">
      <w:pPr>
        <w:keepNext/>
        <w:keepLines/>
        <w:jc w:val="both"/>
        <w:rPr>
          <w:rFonts w:ascii="Tahoma" w:hAnsi="Tahoma" w:cs="Tahoma"/>
        </w:rPr>
      </w:pPr>
    </w:p>
    <w:p w14:paraId="2B95BABD"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2A29BA14"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1DD46DCE" w14:textId="77777777" w:rsidR="003300FC" w:rsidRPr="00112425" w:rsidRDefault="003300FC" w:rsidP="00BA771A">
      <w:pPr>
        <w:keepNext/>
        <w:keepLines/>
        <w:jc w:val="both"/>
        <w:rPr>
          <w:rFonts w:ascii="Tahoma" w:hAnsi="Tahoma" w:cs="Tahoma"/>
          <w:b/>
        </w:rPr>
      </w:pPr>
    </w:p>
    <w:p w14:paraId="798537D2" w14:textId="77777777" w:rsidR="003300FC" w:rsidRPr="00112425" w:rsidRDefault="003300FC" w:rsidP="00BA771A">
      <w:pPr>
        <w:keepNext/>
        <w:keepLines/>
        <w:jc w:val="both"/>
        <w:rPr>
          <w:rFonts w:ascii="Tahoma" w:hAnsi="Tahoma" w:cs="Tahoma"/>
          <w:b/>
        </w:rPr>
      </w:pPr>
    </w:p>
    <w:p w14:paraId="06BB7824" w14:textId="77777777" w:rsidR="001E382F" w:rsidRPr="00112425" w:rsidRDefault="001E382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FCB280"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958C5E5"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DACC386"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27D5C3A6" w14:textId="77777777" w:rsidR="005E3D8D" w:rsidRPr="00112425" w:rsidRDefault="005E3D8D" w:rsidP="00BA771A">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4EBF7439"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21DA7C09"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5D52A21" w14:textId="77777777" w:rsidR="003300FC" w:rsidRPr="00112425" w:rsidRDefault="003300FC"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DBE0B0D" w14:textId="77777777" w:rsidR="001E382F" w:rsidRPr="00112425" w:rsidRDefault="001E382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EBAF479" w14:textId="77777777" w:rsidR="001E382F" w:rsidRPr="00112425" w:rsidRDefault="001E382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5419E72" w14:textId="77777777" w:rsidR="00A60E5F" w:rsidRPr="00112425" w:rsidRDefault="00A60E5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168691C" w14:textId="77777777" w:rsidR="00A60E5F" w:rsidRPr="00112425" w:rsidRDefault="00A60E5F" w:rsidP="00BA771A">
      <w:pPr>
        <w:keepNext/>
        <w:keepLines/>
        <w:jc w:val="both"/>
        <w:rPr>
          <w:rFonts w:ascii="Tahoma" w:hAnsi="Tahoma" w:cs="Tahoma"/>
          <w:b/>
        </w:rPr>
      </w:pPr>
    </w:p>
    <w:p w14:paraId="2D952E04" w14:textId="77777777" w:rsidR="00A60E5F" w:rsidRPr="00112425" w:rsidRDefault="00A60E5F" w:rsidP="00BA771A">
      <w:pPr>
        <w:keepNext/>
        <w:keepLines/>
        <w:jc w:val="both"/>
        <w:rPr>
          <w:rFonts w:ascii="Tahoma" w:hAnsi="Tahoma" w:cs="Tahoma"/>
          <w:b/>
        </w:rPr>
      </w:pPr>
    </w:p>
    <w:p w14:paraId="4F1316EF" w14:textId="77777777" w:rsidR="00A60E5F" w:rsidRPr="00112425" w:rsidRDefault="00A60E5F" w:rsidP="00BA771A">
      <w:pPr>
        <w:keepNext/>
        <w:keepLines/>
        <w:jc w:val="both"/>
        <w:rPr>
          <w:rFonts w:ascii="Tahoma" w:hAnsi="Tahoma" w:cs="Tahoma"/>
          <w:b/>
          <w:sz w:val="24"/>
        </w:rPr>
      </w:pPr>
    </w:p>
    <w:p w14:paraId="2A63B39B" w14:textId="77777777" w:rsidR="00A60E5F" w:rsidRPr="00112425" w:rsidRDefault="00A60E5F"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DEE008C" w14:textId="77777777" w:rsidR="00A60E5F" w:rsidRPr="00112425" w:rsidRDefault="00A60E5F" w:rsidP="00BA771A">
      <w:pPr>
        <w:keepNext/>
        <w:keepLines/>
        <w:jc w:val="right"/>
        <w:rPr>
          <w:rFonts w:ascii="Tahoma" w:hAnsi="Tahoma" w:cs="Tahoma"/>
          <w:b/>
        </w:rPr>
      </w:pPr>
    </w:p>
    <w:p w14:paraId="3E97E063" w14:textId="77777777" w:rsidR="00A60E5F" w:rsidRPr="00112425" w:rsidRDefault="00A60E5F" w:rsidP="00BA771A">
      <w:pPr>
        <w:keepNext/>
        <w:keepLines/>
        <w:jc w:val="both"/>
        <w:rPr>
          <w:rFonts w:ascii="Tahoma" w:hAnsi="Tahoma" w:cs="Tahoma"/>
          <w:sz w:val="10"/>
        </w:rPr>
      </w:pPr>
    </w:p>
    <w:p w14:paraId="63881486" w14:textId="77777777" w:rsidR="00A60E5F" w:rsidRPr="00112425" w:rsidRDefault="00A60E5F" w:rsidP="00BA771A">
      <w:pPr>
        <w:keepNext/>
        <w:keepLines/>
        <w:rPr>
          <w:rFonts w:ascii="Tahoma" w:hAnsi="Tahoma" w:cs="Tahoma"/>
          <w:sz w:val="10"/>
        </w:rPr>
      </w:pPr>
      <w:r w:rsidRPr="00112425">
        <w:rPr>
          <w:rFonts w:ascii="Tahoma" w:hAnsi="Tahoma" w:cs="Tahoma"/>
          <w:sz w:val="10"/>
        </w:rPr>
        <w:br w:type="page"/>
      </w:r>
    </w:p>
    <w:p w14:paraId="76883B5B" w14:textId="77777777" w:rsidR="00A60E5F" w:rsidRPr="00112425" w:rsidRDefault="00A60E5F" w:rsidP="00BA771A">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731A181F" w14:textId="77777777" w:rsidTr="00610C0E">
        <w:tc>
          <w:tcPr>
            <w:tcW w:w="8252" w:type="dxa"/>
          </w:tcPr>
          <w:p w14:paraId="635A1ABA" w14:textId="77777777" w:rsidR="002216FE" w:rsidRPr="00112425" w:rsidRDefault="002216FE" w:rsidP="00BA771A">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C03767" w14:textId="60FE1AA4" w:rsidR="002216FE" w:rsidRPr="00112425" w:rsidRDefault="002216FE" w:rsidP="00AC1005">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B1C55D2" w14:textId="77777777" w:rsidR="00A60E5F" w:rsidRPr="00112425" w:rsidRDefault="00A60E5F" w:rsidP="00BA771A">
      <w:pPr>
        <w:keepNext/>
        <w:keepLines/>
        <w:rPr>
          <w:rFonts w:ascii="Tahoma" w:hAnsi="Tahoma" w:cs="Tahoma"/>
          <w:sz w:val="10"/>
        </w:rPr>
      </w:pPr>
    </w:p>
    <w:p w14:paraId="19153D2C" w14:textId="77777777" w:rsidR="00A60E5F" w:rsidRPr="00112425" w:rsidRDefault="00A60E5F" w:rsidP="00BA771A">
      <w:pPr>
        <w:keepNext/>
        <w:keepLines/>
        <w:rPr>
          <w:rFonts w:ascii="Tahoma" w:hAnsi="Tahoma" w:cs="Tahoma"/>
          <w:sz w:val="10"/>
        </w:rPr>
      </w:pPr>
    </w:p>
    <w:p w14:paraId="5ED87954"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31B37C22" w14:textId="77777777" w:rsidR="005E3D8D" w:rsidRPr="00112425" w:rsidRDefault="005E3D8D" w:rsidP="00BA771A">
      <w:pPr>
        <w:keepNext/>
        <w:keepLines/>
        <w:jc w:val="both"/>
        <w:rPr>
          <w:rFonts w:ascii="Tahoma" w:eastAsia="Calibri" w:hAnsi="Tahoma" w:cs="Tahoma"/>
          <w:lang w:eastAsia="en-US"/>
        </w:rPr>
      </w:pPr>
    </w:p>
    <w:p w14:paraId="4DADFE6A"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7060F16" w14:textId="77777777" w:rsidR="005E3D8D" w:rsidRPr="00112425" w:rsidRDefault="005E3D8D" w:rsidP="00BA771A">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E7D8C05" w14:textId="77777777" w:rsidR="005E3D8D" w:rsidRPr="00112425" w:rsidRDefault="005E3D8D" w:rsidP="00BA771A">
      <w:pPr>
        <w:keepNext/>
        <w:keepLines/>
        <w:jc w:val="both"/>
        <w:rPr>
          <w:rFonts w:ascii="Tahoma" w:eastAsia="Calibri" w:hAnsi="Tahoma" w:cs="Tahoma"/>
          <w:lang w:eastAsia="en-US"/>
        </w:rPr>
      </w:pPr>
    </w:p>
    <w:p w14:paraId="21716B2B" w14:textId="77777777" w:rsidR="005E3D8D" w:rsidRPr="00112425" w:rsidRDefault="005E3D8D" w:rsidP="00BA771A">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172911D0" w14:textId="77777777" w:rsidR="005E3D8D" w:rsidRPr="00112425" w:rsidRDefault="005E3D8D" w:rsidP="00BA771A">
      <w:pPr>
        <w:keepNext/>
        <w:keepLines/>
        <w:jc w:val="both"/>
        <w:rPr>
          <w:rFonts w:ascii="Tahoma" w:eastAsia="Calibri" w:hAnsi="Tahoma" w:cs="Tahoma"/>
          <w:lang w:eastAsia="en-US"/>
        </w:rPr>
      </w:pPr>
    </w:p>
    <w:p w14:paraId="1D9D0D17"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2D0BEB7F" w14:textId="77777777" w:rsidR="005E3D8D" w:rsidRPr="00112425" w:rsidRDefault="005E3D8D" w:rsidP="00BA771A">
      <w:pPr>
        <w:keepNext/>
        <w:keepLines/>
        <w:jc w:val="both"/>
        <w:rPr>
          <w:rFonts w:ascii="Tahoma" w:eastAsia="Calibri" w:hAnsi="Tahoma" w:cs="Tahoma"/>
          <w:lang w:eastAsia="en-US"/>
        </w:rPr>
      </w:pPr>
    </w:p>
    <w:p w14:paraId="3D562D32" w14:textId="77777777" w:rsidR="005E3D8D" w:rsidRPr="00112425" w:rsidRDefault="005E3D8D" w:rsidP="00BA771A">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2E10AAA3" w14:textId="77777777" w:rsidR="005E3D8D" w:rsidRPr="00112425" w:rsidRDefault="005E3D8D" w:rsidP="00BA771A">
      <w:pPr>
        <w:keepNext/>
        <w:keepLines/>
        <w:jc w:val="both"/>
        <w:rPr>
          <w:rFonts w:ascii="Tahoma" w:eastAsia="Calibri" w:hAnsi="Tahoma" w:cs="Tahoma"/>
          <w:lang w:eastAsia="en-US"/>
        </w:rPr>
      </w:pPr>
    </w:p>
    <w:p w14:paraId="506EF007"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4AFB1AF4" w14:textId="77777777" w:rsidR="005E3D8D" w:rsidRPr="00112425" w:rsidRDefault="005E3D8D" w:rsidP="00BA771A">
      <w:pPr>
        <w:keepNext/>
        <w:keepLines/>
        <w:jc w:val="both"/>
        <w:rPr>
          <w:rFonts w:ascii="Tahoma" w:eastAsia="Calibri" w:hAnsi="Tahoma" w:cs="Tahoma"/>
          <w:lang w:eastAsia="en-US"/>
        </w:rPr>
      </w:pPr>
    </w:p>
    <w:p w14:paraId="1E45D763"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7864B525" w14:textId="77777777" w:rsidR="005E3D8D" w:rsidRPr="00112425" w:rsidRDefault="005E3D8D" w:rsidP="00BA771A">
      <w:pPr>
        <w:keepNext/>
        <w:keepLines/>
        <w:jc w:val="both"/>
        <w:rPr>
          <w:rFonts w:ascii="Tahoma" w:eastAsia="Calibri" w:hAnsi="Tahoma" w:cs="Tahoma"/>
          <w:lang w:eastAsia="en-US"/>
        </w:rPr>
      </w:pPr>
    </w:p>
    <w:p w14:paraId="4A8657E2" w14:textId="77777777" w:rsidR="005E3D8D" w:rsidRPr="00112425" w:rsidRDefault="005E3D8D" w:rsidP="00BA771A">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1EE6544B" w14:textId="77777777" w:rsidR="005E3D8D" w:rsidRPr="00112425" w:rsidRDefault="005E3D8D" w:rsidP="00BA771A">
      <w:pPr>
        <w:keepNext/>
        <w:keepLines/>
        <w:jc w:val="both"/>
        <w:rPr>
          <w:rFonts w:ascii="Tahoma" w:eastAsia="Calibri" w:hAnsi="Tahoma" w:cs="Tahoma"/>
          <w:lang w:eastAsia="en-US"/>
        </w:rPr>
      </w:pPr>
    </w:p>
    <w:p w14:paraId="053C76E6"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7BAA0B20" w14:textId="77777777" w:rsidR="005E3D8D" w:rsidRPr="00112425" w:rsidRDefault="005E3D8D" w:rsidP="00BA771A">
      <w:pPr>
        <w:keepNext/>
        <w:keepLines/>
        <w:jc w:val="both"/>
        <w:rPr>
          <w:rFonts w:ascii="Tahoma" w:eastAsia="Calibri" w:hAnsi="Tahoma" w:cs="Tahoma"/>
          <w:lang w:eastAsia="en-US"/>
        </w:rPr>
      </w:pPr>
    </w:p>
    <w:p w14:paraId="4579C5F5"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6BAC213E" w14:textId="77777777" w:rsidR="005E3D8D" w:rsidRPr="00112425" w:rsidRDefault="005E3D8D" w:rsidP="00BA771A">
      <w:pPr>
        <w:keepNext/>
        <w:keepLines/>
        <w:jc w:val="both"/>
        <w:rPr>
          <w:rFonts w:ascii="Tahoma" w:eastAsia="Calibri" w:hAnsi="Tahoma" w:cs="Tahoma"/>
          <w:lang w:eastAsia="en-US"/>
        </w:rPr>
      </w:pPr>
    </w:p>
    <w:p w14:paraId="45842E2D"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7AEC487D" w14:textId="77777777" w:rsidR="005E3D8D" w:rsidRPr="00112425" w:rsidRDefault="005E3D8D" w:rsidP="00BA771A">
      <w:pPr>
        <w:keepNext/>
        <w:keepLines/>
        <w:jc w:val="both"/>
        <w:rPr>
          <w:rFonts w:ascii="Tahoma" w:eastAsia="Calibri" w:hAnsi="Tahoma" w:cs="Tahoma"/>
          <w:lang w:eastAsia="en-US"/>
        </w:rPr>
      </w:pPr>
    </w:p>
    <w:p w14:paraId="55A5E2F0"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57FFF105" w14:textId="77777777" w:rsidR="005E3D8D" w:rsidRPr="00112425" w:rsidRDefault="005E3D8D" w:rsidP="00BA771A">
      <w:pPr>
        <w:keepNext/>
        <w:keepLines/>
        <w:jc w:val="both"/>
        <w:rPr>
          <w:rFonts w:ascii="Tahoma" w:eastAsia="Calibri" w:hAnsi="Tahoma" w:cs="Tahoma"/>
          <w:lang w:eastAsia="en-US"/>
        </w:rPr>
      </w:pPr>
    </w:p>
    <w:p w14:paraId="10CE32DF"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5182579F"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0685AF6"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0E764DF0" w14:textId="77777777" w:rsidR="005E3D8D" w:rsidRPr="00112425" w:rsidRDefault="005E3D8D" w:rsidP="00BA771A">
      <w:pPr>
        <w:keepNext/>
        <w:keepLines/>
        <w:jc w:val="both"/>
        <w:rPr>
          <w:rFonts w:ascii="Tahoma" w:eastAsia="Calibri" w:hAnsi="Tahoma" w:cs="Tahoma"/>
          <w:lang w:eastAsia="en-US"/>
        </w:rPr>
      </w:pPr>
    </w:p>
    <w:p w14:paraId="6B9896FF"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57E5B849" w14:textId="77777777" w:rsidR="005E3D8D" w:rsidRPr="00112425" w:rsidRDefault="005E3D8D" w:rsidP="00BA771A">
      <w:pPr>
        <w:keepNext/>
        <w:keepLines/>
        <w:jc w:val="both"/>
        <w:rPr>
          <w:rFonts w:ascii="Tahoma" w:eastAsia="Calibri" w:hAnsi="Tahoma" w:cs="Tahoma"/>
          <w:lang w:eastAsia="en-US"/>
        </w:rPr>
      </w:pPr>
    </w:p>
    <w:p w14:paraId="22DBA7E8"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5FC52B86"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2A238F05"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1327667" w14:textId="77777777" w:rsidR="005E3D8D" w:rsidRPr="00112425" w:rsidRDefault="005E3D8D" w:rsidP="00BA771A">
      <w:pPr>
        <w:keepNext/>
        <w:keepLines/>
        <w:jc w:val="both"/>
        <w:rPr>
          <w:rFonts w:ascii="Tahoma" w:eastAsia="Calibri" w:hAnsi="Tahoma" w:cs="Tahoma"/>
          <w:lang w:eastAsia="en-US"/>
        </w:rPr>
      </w:pPr>
    </w:p>
    <w:p w14:paraId="77F5211C"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2042B42" w14:textId="77777777" w:rsidR="005E3D8D" w:rsidRPr="00112425" w:rsidRDefault="005E3D8D" w:rsidP="00BA771A">
      <w:pPr>
        <w:keepNext/>
        <w:keepLines/>
        <w:jc w:val="both"/>
        <w:rPr>
          <w:rFonts w:ascii="Tahoma" w:eastAsia="Calibri" w:hAnsi="Tahoma" w:cs="Tahoma"/>
          <w:lang w:eastAsia="en-US"/>
        </w:rPr>
      </w:pPr>
    </w:p>
    <w:p w14:paraId="44FC2EA9"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1996DF44" w14:textId="77777777" w:rsidR="005E3D8D" w:rsidRPr="00112425" w:rsidRDefault="005E3D8D" w:rsidP="00BA771A">
      <w:pPr>
        <w:keepNext/>
        <w:keepLines/>
        <w:jc w:val="both"/>
        <w:rPr>
          <w:rFonts w:ascii="Tahoma" w:eastAsia="Calibri" w:hAnsi="Tahoma" w:cs="Tahoma"/>
          <w:lang w:eastAsia="en-US"/>
        </w:rPr>
      </w:pPr>
    </w:p>
    <w:p w14:paraId="4BFFED53" w14:textId="77777777" w:rsidR="005E3D8D" w:rsidRPr="00112425" w:rsidRDefault="005E3D8D" w:rsidP="00BA771A">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344056C7" w14:textId="77777777" w:rsidR="005E3D8D" w:rsidRPr="00112425" w:rsidRDefault="005E3D8D" w:rsidP="00BA771A">
      <w:pPr>
        <w:keepNext/>
        <w:keepLines/>
        <w:jc w:val="both"/>
        <w:rPr>
          <w:rFonts w:ascii="Tahoma" w:eastAsia="Calibri" w:hAnsi="Tahoma" w:cs="Tahoma"/>
          <w:i/>
          <w:lang w:eastAsia="en-US"/>
        </w:rPr>
      </w:pPr>
    </w:p>
    <w:p w14:paraId="234DF107"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00246021"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0E888983" w14:textId="77777777" w:rsidR="005E3D8D" w:rsidRPr="00112425" w:rsidRDefault="005E3D8D" w:rsidP="00BA771A">
      <w:pPr>
        <w:keepNext/>
        <w:keepLines/>
        <w:jc w:val="both"/>
        <w:rPr>
          <w:rFonts w:ascii="Tahoma" w:eastAsia="Calibri" w:hAnsi="Tahoma" w:cs="Tahoma"/>
          <w:sz w:val="18"/>
          <w:szCs w:val="18"/>
          <w:lang w:eastAsia="en-US"/>
        </w:rPr>
      </w:pPr>
    </w:p>
    <w:p w14:paraId="271030EC" w14:textId="77777777" w:rsidR="005E3D8D" w:rsidRPr="00112425" w:rsidRDefault="005E3D8D" w:rsidP="00BA771A">
      <w:pPr>
        <w:keepNext/>
        <w:keepLines/>
        <w:jc w:val="both"/>
        <w:rPr>
          <w:rFonts w:ascii="Tahoma" w:eastAsia="Calibri" w:hAnsi="Tahoma" w:cs="Tahoma"/>
          <w:b/>
          <w:i/>
          <w:sz w:val="18"/>
          <w:szCs w:val="18"/>
          <w:lang w:eastAsia="en-US"/>
        </w:rPr>
      </w:pPr>
    </w:p>
    <w:p w14:paraId="333196C6" w14:textId="77777777" w:rsidR="005E3D8D" w:rsidRPr="00112425" w:rsidRDefault="005E3D8D" w:rsidP="00BA771A">
      <w:pPr>
        <w:keepNext/>
        <w:keepLines/>
        <w:jc w:val="both"/>
        <w:rPr>
          <w:rFonts w:ascii="Tahoma" w:eastAsia="Calibri" w:hAnsi="Tahoma" w:cs="Tahoma"/>
          <w:b/>
          <w:i/>
          <w:sz w:val="18"/>
          <w:szCs w:val="18"/>
          <w:lang w:eastAsia="en-US"/>
        </w:rPr>
      </w:pPr>
    </w:p>
    <w:p w14:paraId="1071E919" w14:textId="77777777" w:rsidR="005E3D8D" w:rsidRPr="00112425" w:rsidRDefault="005E3D8D" w:rsidP="00BA771A">
      <w:pPr>
        <w:keepNext/>
        <w:keepLines/>
        <w:jc w:val="both"/>
        <w:rPr>
          <w:rFonts w:ascii="Tahoma" w:eastAsia="Calibri" w:hAnsi="Tahoma" w:cs="Tahoma"/>
          <w:b/>
          <w:i/>
          <w:lang w:eastAsia="en-US"/>
        </w:rPr>
      </w:pPr>
    </w:p>
    <w:p w14:paraId="7D081C46" w14:textId="77777777" w:rsidR="005E3D8D" w:rsidRPr="00112425" w:rsidRDefault="005E3D8D" w:rsidP="00BA771A">
      <w:pPr>
        <w:keepNext/>
        <w:keepLines/>
        <w:jc w:val="both"/>
        <w:rPr>
          <w:rFonts w:ascii="Tahoma" w:eastAsia="Calibri" w:hAnsi="Tahoma" w:cs="Tahoma"/>
          <w:b/>
          <w:i/>
          <w:lang w:eastAsia="en-US"/>
        </w:rPr>
      </w:pPr>
    </w:p>
    <w:p w14:paraId="3B31B279" w14:textId="77777777" w:rsidR="005E3D8D" w:rsidRPr="00112425" w:rsidRDefault="005E3D8D" w:rsidP="00BA771A">
      <w:pPr>
        <w:keepNext/>
        <w:keepLines/>
        <w:jc w:val="both"/>
        <w:rPr>
          <w:rFonts w:ascii="Tahoma" w:eastAsia="Calibri" w:hAnsi="Tahoma" w:cs="Tahoma"/>
          <w:b/>
          <w:i/>
          <w:lang w:eastAsia="en-US"/>
        </w:rPr>
      </w:pPr>
    </w:p>
    <w:p w14:paraId="7C98AE56" w14:textId="77777777" w:rsidR="00A60E5F" w:rsidRPr="00112425" w:rsidRDefault="00A60E5F" w:rsidP="00BA771A">
      <w:pPr>
        <w:keepNext/>
        <w:keepLines/>
        <w:rPr>
          <w:rFonts w:ascii="Tahoma" w:hAnsi="Tahoma" w:cs="Tahoma"/>
          <w:sz w:val="10"/>
        </w:rPr>
      </w:pPr>
    </w:p>
    <w:p w14:paraId="0865060B" w14:textId="77777777" w:rsidR="0098185D" w:rsidRPr="00112425" w:rsidRDefault="0098185D" w:rsidP="00BA771A">
      <w:pPr>
        <w:keepNext/>
        <w:keepLines/>
        <w:jc w:val="both"/>
        <w:rPr>
          <w:rFonts w:ascii="Tahoma" w:hAnsi="Tahoma" w:cs="Tahoma"/>
          <w:b/>
        </w:rPr>
      </w:pPr>
    </w:p>
    <w:p w14:paraId="26A57D95"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35CF8FB3" w14:textId="77777777" w:rsidR="005E3D8D" w:rsidRPr="00112425" w:rsidRDefault="005E3D8D" w:rsidP="00BA771A">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76C8A64F" w14:textId="77777777" w:rsidR="005E3D8D" w:rsidRPr="00112425" w:rsidRDefault="005E3D8D" w:rsidP="00BA77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0AA10E34" w14:textId="77777777" w:rsidR="0098185D" w:rsidRPr="00112425" w:rsidRDefault="0098185D" w:rsidP="00BA771A">
      <w:pPr>
        <w:keepNext/>
        <w:keepLines/>
        <w:jc w:val="both"/>
        <w:rPr>
          <w:rFonts w:ascii="Tahoma" w:hAnsi="Tahoma" w:cs="Tahoma"/>
          <w:b/>
        </w:rPr>
      </w:pPr>
    </w:p>
    <w:p w14:paraId="5FAA8AC6" w14:textId="77777777" w:rsidR="0098185D" w:rsidRPr="00112425" w:rsidRDefault="0098185D" w:rsidP="00BA771A">
      <w:pPr>
        <w:keepNext/>
        <w:keepLines/>
        <w:jc w:val="both"/>
        <w:rPr>
          <w:rFonts w:ascii="Tahoma" w:hAnsi="Tahoma" w:cs="Tahoma"/>
          <w:b/>
        </w:rPr>
      </w:pPr>
    </w:p>
    <w:p w14:paraId="2C9ABC60" w14:textId="77777777" w:rsidR="00A055C4" w:rsidRPr="00112425" w:rsidRDefault="00A055C4" w:rsidP="00BA771A">
      <w:pPr>
        <w:keepNext/>
        <w:keepLines/>
        <w:jc w:val="both"/>
        <w:rPr>
          <w:rFonts w:ascii="Tahoma" w:hAnsi="Tahoma" w:cs="Tahoma"/>
          <w:b/>
        </w:rPr>
      </w:pPr>
    </w:p>
    <w:p w14:paraId="47397EAC" w14:textId="77777777" w:rsidR="00A055C4" w:rsidRPr="00112425" w:rsidRDefault="00A055C4" w:rsidP="00BA771A">
      <w:pPr>
        <w:keepNext/>
        <w:keepLines/>
        <w:jc w:val="both"/>
        <w:rPr>
          <w:rFonts w:ascii="Tahoma" w:hAnsi="Tahoma" w:cs="Tahoma"/>
          <w:b/>
        </w:rPr>
      </w:pPr>
    </w:p>
    <w:p w14:paraId="03BD777C" w14:textId="77777777" w:rsidR="00A055C4" w:rsidRPr="00112425" w:rsidRDefault="00A055C4" w:rsidP="00BA771A">
      <w:pPr>
        <w:keepNext/>
        <w:keepLines/>
        <w:jc w:val="both"/>
        <w:rPr>
          <w:rFonts w:ascii="Tahoma" w:hAnsi="Tahoma" w:cs="Tahoma"/>
          <w:b/>
        </w:rPr>
      </w:pPr>
    </w:p>
    <w:p w14:paraId="169D9236" w14:textId="77777777" w:rsidR="006F5550" w:rsidRPr="00112425" w:rsidRDefault="006F5550" w:rsidP="00BA771A">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0BE0E4F7"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35FEE401" w14:textId="50DBAA4F" w:rsidR="004E3A6A" w:rsidRPr="00112425" w:rsidRDefault="004D3797" w:rsidP="00BA771A">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E7DD1A8" w14:textId="77777777" w:rsidR="004E3A6A" w:rsidRPr="00112425" w:rsidRDefault="004E3A6A" w:rsidP="00BA771A">
            <w:pPr>
              <w:keepNext/>
              <w:keepLines/>
              <w:jc w:val="both"/>
              <w:rPr>
                <w:rFonts w:ascii="Tahoma" w:hAnsi="Tahoma" w:cs="Tahoma"/>
                <w:b/>
                <w:i/>
              </w:rPr>
            </w:pPr>
            <w:r w:rsidRPr="00112425">
              <w:rPr>
                <w:rFonts w:ascii="Tahoma" w:hAnsi="Tahoma" w:cs="Tahoma"/>
                <w:b/>
                <w:i/>
              </w:rPr>
              <w:t>Priloga 9</w:t>
            </w:r>
          </w:p>
        </w:tc>
      </w:tr>
    </w:tbl>
    <w:p w14:paraId="4DBC7D6B" w14:textId="77777777" w:rsidR="00220F7D" w:rsidRPr="00112425" w:rsidRDefault="00220F7D" w:rsidP="00BA771A">
      <w:pPr>
        <w:keepNext/>
        <w:keepLines/>
      </w:pPr>
    </w:p>
    <w:p w14:paraId="532459B9" w14:textId="77777777" w:rsidR="00220F7D" w:rsidRPr="00112425" w:rsidRDefault="001159B2" w:rsidP="00BA771A">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3492DE9B" w14:textId="77777777" w:rsidR="0008284A" w:rsidRPr="00112425" w:rsidRDefault="0008284A" w:rsidP="00BA771A">
      <w:pPr>
        <w:pStyle w:val="Slog"/>
        <w:keepNext/>
        <w:keepLines/>
        <w:jc w:val="both"/>
        <w:rPr>
          <w:rFonts w:ascii="Tahoma" w:hAnsi="Tahoma" w:cs="Tahoma"/>
          <w:sz w:val="20"/>
          <w:lang w:val="sl-SI"/>
        </w:rPr>
      </w:pPr>
    </w:p>
    <w:p w14:paraId="0172B655" w14:textId="77777777" w:rsidR="00220F7D" w:rsidRPr="00112425" w:rsidRDefault="00220F7D" w:rsidP="00BA771A">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28C97C13" w14:textId="77777777" w:rsidR="00220F7D" w:rsidRPr="00112425" w:rsidRDefault="00220F7D" w:rsidP="00BA771A">
      <w:pPr>
        <w:pStyle w:val="Slog"/>
        <w:keepNext/>
        <w:keepLines/>
        <w:jc w:val="both"/>
        <w:rPr>
          <w:rFonts w:ascii="Tahoma" w:hAnsi="Tahoma" w:cs="Tahoma"/>
          <w:sz w:val="20"/>
          <w:lang w:val="sl-SI"/>
        </w:rPr>
      </w:pPr>
    </w:p>
    <w:p w14:paraId="54A9AA49" w14:textId="77777777" w:rsidR="00220F7D" w:rsidRPr="00112425" w:rsidRDefault="00220F7D" w:rsidP="00BA771A">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0BF69F82" w14:textId="77777777" w:rsidR="00220F7D" w:rsidRPr="00112425" w:rsidRDefault="00220F7D" w:rsidP="00BA771A">
      <w:pPr>
        <w:keepNext/>
        <w:keepLines/>
      </w:pPr>
    </w:p>
    <w:p w14:paraId="0F51E617" w14:textId="77777777" w:rsidR="00220F7D" w:rsidRPr="00112425" w:rsidRDefault="00220F7D" w:rsidP="00BA771A">
      <w:pPr>
        <w:keepNext/>
        <w:keepLines/>
      </w:pPr>
    </w:p>
    <w:p w14:paraId="53F4CC1B" w14:textId="77777777" w:rsidR="00220F7D" w:rsidRPr="00112425" w:rsidRDefault="00220F7D" w:rsidP="00BA771A">
      <w:pPr>
        <w:keepNext/>
        <w:keepLines/>
      </w:pPr>
    </w:p>
    <w:p w14:paraId="71471A25" w14:textId="77777777" w:rsidR="00220F7D" w:rsidRPr="00112425" w:rsidRDefault="00220F7D" w:rsidP="00BA771A">
      <w:pPr>
        <w:keepNext/>
        <w:keepLines/>
      </w:pPr>
    </w:p>
    <w:p w14:paraId="4FC304B0" w14:textId="77777777" w:rsidR="00220F7D" w:rsidRPr="00112425" w:rsidRDefault="00220F7D" w:rsidP="00BA771A">
      <w:pPr>
        <w:keepNext/>
        <w:keepLines/>
      </w:pPr>
    </w:p>
    <w:p w14:paraId="0797A889" w14:textId="77777777" w:rsidR="00220F7D" w:rsidRPr="00112425" w:rsidRDefault="00220F7D" w:rsidP="00BA771A">
      <w:pPr>
        <w:keepNext/>
        <w:keepLines/>
      </w:pPr>
      <w:r w:rsidRPr="00112425">
        <w:br w:type="page"/>
      </w:r>
    </w:p>
    <w:p w14:paraId="60294604" w14:textId="77777777" w:rsidR="00220F7D" w:rsidRPr="00112425" w:rsidRDefault="00220F7D" w:rsidP="00BA771A">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19"/>
          <w:footerReference w:type="default" r:id="rId20"/>
          <w:headerReference w:type="first" r:id="rId21"/>
          <w:footerReference w:type="first" r:id="rId22"/>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4E795B55"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2A6FF4C6" w14:textId="77777777" w:rsidR="002216FE" w:rsidRPr="00112425" w:rsidRDefault="002216FE" w:rsidP="00BA771A">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40E2A4C" w14:textId="77777777" w:rsidR="002216FE" w:rsidRPr="00112425" w:rsidRDefault="002216FE" w:rsidP="00BA771A">
            <w:pPr>
              <w:keepNext/>
              <w:keepLines/>
              <w:rPr>
                <w:rFonts w:ascii="Tahoma" w:hAnsi="Tahoma" w:cs="Tahoma"/>
                <w:b/>
                <w:i/>
              </w:rPr>
            </w:pPr>
            <w:r w:rsidRPr="00112425">
              <w:rPr>
                <w:rFonts w:ascii="Tahoma" w:hAnsi="Tahoma" w:cs="Tahoma"/>
                <w:b/>
                <w:i/>
              </w:rPr>
              <w:t>Priloga 10</w:t>
            </w:r>
          </w:p>
        </w:tc>
      </w:tr>
    </w:tbl>
    <w:p w14:paraId="20B1AEC9" w14:textId="77777777" w:rsidR="00220F7D" w:rsidRPr="00112425" w:rsidRDefault="00220F7D" w:rsidP="00BA771A">
      <w:pPr>
        <w:keepNext/>
        <w:keepLines/>
        <w:rPr>
          <w:rFonts w:ascii="Tahoma" w:hAnsi="Tahoma" w:cs="Tahoma"/>
          <w:sz w:val="16"/>
        </w:rPr>
      </w:pPr>
    </w:p>
    <w:p w14:paraId="5B8B25DE" w14:textId="77777777" w:rsidR="00220F7D" w:rsidRPr="00112425" w:rsidRDefault="00220F7D" w:rsidP="00BA771A">
      <w:pPr>
        <w:keepNext/>
        <w:keepLines/>
        <w:jc w:val="both"/>
        <w:rPr>
          <w:rFonts w:ascii="Tahoma" w:hAnsi="Tahoma" w:cs="Tahoma"/>
        </w:rPr>
      </w:pPr>
      <w:r w:rsidRPr="00112425">
        <w:rPr>
          <w:rFonts w:ascii="Tahoma" w:hAnsi="Tahoma" w:cs="Tahoma"/>
        </w:rPr>
        <w:t xml:space="preserve">Ponudnik mora v prilogi priložiti cenik materiala </w:t>
      </w:r>
      <w:r w:rsidRPr="00112425">
        <w:rPr>
          <w:rFonts w:ascii="Tahoma" w:hAnsi="Tahoma" w:cs="Tahoma"/>
          <w:b/>
        </w:rPr>
        <w:t>fco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04388F1E" w14:textId="77777777" w:rsidR="00220F7D" w:rsidRPr="00112425" w:rsidRDefault="00220F7D" w:rsidP="00BA771A">
      <w:pPr>
        <w:keepNext/>
        <w:keepLines/>
      </w:pPr>
    </w:p>
    <w:p w14:paraId="08D720BB" w14:textId="77777777" w:rsidR="00220F7D" w:rsidRPr="00112425" w:rsidRDefault="00220F7D" w:rsidP="00BA771A">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400F6D91" w14:textId="77777777" w:rsidR="00220F7D" w:rsidRPr="00112425" w:rsidRDefault="00220F7D" w:rsidP="00BA771A">
      <w:pPr>
        <w:keepNext/>
        <w:keepLines/>
        <w:numPr>
          <w:ilvl w:val="0"/>
          <w:numId w:val="24"/>
        </w:numPr>
        <w:jc w:val="both"/>
        <w:rPr>
          <w:rFonts w:ascii="Tahoma" w:hAnsi="Tahoma" w:cs="Tahoma"/>
        </w:rPr>
      </w:pPr>
      <w:r w:rsidRPr="00112425">
        <w:rPr>
          <w:rFonts w:ascii="Tahoma" w:hAnsi="Tahoma" w:cs="Tahoma"/>
        </w:rPr>
        <w:t>Cenik prodajnih ur po kvalifikacijski strukturi (NK delavec, PK delavec, …, cenik strojev);</w:t>
      </w:r>
    </w:p>
    <w:p w14:paraId="2AEB2008" w14:textId="77777777" w:rsidR="00220F7D" w:rsidRPr="00112425" w:rsidRDefault="00220F7D" w:rsidP="00BA771A">
      <w:pPr>
        <w:keepNext/>
        <w:keepLines/>
        <w:numPr>
          <w:ilvl w:val="0"/>
          <w:numId w:val="24"/>
        </w:numPr>
        <w:jc w:val="both"/>
        <w:rPr>
          <w:rFonts w:ascii="Tahoma" w:hAnsi="Tahoma" w:cs="Tahoma"/>
        </w:rPr>
      </w:pPr>
      <w:r w:rsidRPr="00112425">
        <w:rPr>
          <w:rFonts w:ascii="Tahoma" w:hAnsi="Tahoma" w:cs="Tahoma"/>
        </w:rPr>
        <w:t>Cenik materialov fco gradbišče  (gramozne frakcije, betoni, … - material, ki so ga upoštevali pri pripravi ponudbe za gradbena dela)</w:t>
      </w:r>
      <w:r w:rsidR="009F323D">
        <w:rPr>
          <w:rFonts w:ascii="Tahoma" w:hAnsi="Tahoma" w:cs="Tahoma"/>
        </w:rPr>
        <w:t>;</w:t>
      </w:r>
    </w:p>
    <w:p w14:paraId="193889E8" w14:textId="77777777" w:rsidR="00220F7D" w:rsidRPr="00112425" w:rsidRDefault="00220F7D" w:rsidP="00BA771A">
      <w:pPr>
        <w:keepNext/>
        <w:keepLines/>
        <w:numPr>
          <w:ilvl w:val="0"/>
          <w:numId w:val="24"/>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290F4932" w14:textId="77777777" w:rsidR="00220F7D" w:rsidRPr="00112425" w:rsidRDefault="00220F7D" w:rsidP="00BA771A">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5A52FD0C"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4A77DAAE" w14:textId="77777777" w:rsidR="004E3A6A" w:rsidRPr="00112425" w:rsidRDefault="004E3A6A" w:rsidP="00BA771A">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730D250B" w14:textId="77777777" w:rsidR="004E3A6A" w:rsidRPr="00112425" w:rsidRDefault="004E3A6A" w:rsidP="00BA771A">
            <w:pPr>
              <w:keepNext/>
              <w:keepLines/>
              <w:rPr>
                <w:rFonts w:ascii="Tahoma" w:hAnsi="Tahoma" w:cs="Tahoma"/>
                <w:b/>
                <w:i/>
              </w:rPr>
            </w:pPr>
            <w:r w:rsidRPr="00112425">
              <w:rPr>
                <w:rFonts w:ascii="Tahoma" w:hAnsi="Tahoma" w:cs="Tahoma"/>
                <w:b/>
                <w:i/>
              </w:rPr>
              <w:t>Priloga 11</w:t>
            </w:r>
          </w:p>
        </w:tc>
      </w:tr>
    </w:tbl>
    <w:p w14:paraId="3CC29E7C" w14:textId="77777777" w:rsidR="00220F7D" w:rsidRPr="00112425" w:rsidRDefault="00220F7D" w:rsidP="00BA771A">
      <w:pPr>
        <w:keepNext/>
        <w:keepLines/>
        <w:rPr>
          <w:rFonts w:ascii="Tahoma" w:hAnsi="Tahoma" w:cs="Tahoma"/>
          <w:sz w:val="16"/>
        </w:rPr>
      </w:pPr>
    </w:p>
    <w:p w14:paraId="1146CED2" w14:textId="77777777" w:rsidR="00E70E82" w:rsidRPr="00E70E82" w:rsidRDefault="00E70E82" w:rsidP="00BA771A">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6479049C" w14:textId="77777777" w:rsidR="00220F7D" w:rsidRDefault="00220F7D" w:rsidP="00BA771A">
      <w:pPr>
        <w:keepNext/>
        <w:keepLines/>
      </w:pPr>
    </w:p>
    <w:p w14:paraId="11B2C8F7" w14:textId="77777777" w:rsidR="00FB0B59" w:rsidRDefault="00FB0B59" w:rsidP="00BA771A">
      <w:pPr>
        <w:keepNext/>
        <w:keepLines/>
      </w:pPr>
    </w:p>
    <w:p w14:paraId="12D45B9D" w14:textId="77777777" w:rsidR="00FB0B59" w:rsidRDefault="00FB0B59" w:rsidP="00BA771A">
      <w:pPr>
        <w:keepNext/>
        <w:keepLines/>
      </w:pPr>
    </w:p>
    <w:p w14:paraId="77CB4C21" w14:textId="77777777" w:rsidR="00FB0B59" w:rsidRDefault="00FB0B59" w:rsidP="00BA771A">
      <w:pPr>
        <w:keepNext/>
        <w:keepLines/>
      </w:pPr>
    </w:p>
    <w:p w14:paraId="4D3493BC" w14:textId="77777777" w:rsidR="00FB0B59" w:rsidRDefault="00FB0B59" w:rsidP="00BA771A">
      <w:pPr>
        <w:keepNext/>
        <w:keepLines/>
      </w:pPr>
    </w:p>
    <w:p w14:paraId="751475F9" w14:textId="77777777" w:rsidR="00FB0B59" w:rsidRDefault="00FB0B59" w:rsidP="00BA771A">
      <w:pPr>
        <w:keepNext/>
        <w:keepLines/>
      </w:pPr>
    </w:p>
    <w:p w14:paraId="2CFEDA21" w14:textId="77777777" w:rsidR="00FB0B59" w:rsidRDefault="00FB0B59" w:rsidP="00BA771A">
      <w:pPr>
        <w:keepNext/>
        <w:keepLines/>
      </w:pPr>
    </w:p>
    <w:p w14:paraId="4802E374" w14:textId="77777777" w:rsidR="00FB0B59" w:rsidRDefault="00FB0B59" w:rsidP="00BA771A">
      <w:pPr>
        <w:keepNext/>
        <w:keepLines/>
      </w:pPr>
    </w:p>
    <w:p w14:paraId="31DCAD36" w14:textId="77777777" w:rsidR="00FB0B59" w:rsidRDefault="00FB0B59" w:rsidP="00BA771A">
      <w:pPr>
        <w:keepNext/>
        <w:keepLines/>
      </w:pPr>
    </w:p>
    <w:p w14:paraId="79EDC2CF" w14:textId="77777777" w:rsidR="00FB0B59" w:rsidRDefault="00FB0B59" w:rsidP="00BA771A">
      <w:pPr>
        <w:keepNext/>
        <w:keepLines/>
      </w:pPr>
    </w:p>
    <w:p w14:paraId="3157895E" w14:textId="77777777" w:rsidR="00FB0B59" w:rsidRDefault="00FB0B59" w:rsidP="00BA771A">
      <w:pPr>
        <w:keepNext/>
        <w:keepLines/>
      </w:pPr>
    </w:p>
    <w:p w14:paraId="063DB2E5" w14:textId="77777777" w:rsidR="00FB0B59" w:rsidRDefault="00FB0B59" w:rsidP="00BA771A">
      <w:pPr>
        <w:keepNext/>
        <w:keepLines/>
      </w:pPr>
    </w:p>
    <w:p w14:paraId="0804A335" w14:textId="77777777" w:rsidR="00FB0B59" w:rsidRDefault="00FB0B59" w:rsidP="00BA771A">
      <w:pPr>
        <w:keepNext/>
        <w:keepLines/>
      </w:pPr>
    </w:p>
    <w:p w14:paraId="34F5DB95" w14:textId="77777777" w:rsidR="00FB0B59" w:rsidRDefault="00FB0B59" w:rsidP="00BA771A">
      <w:pPr>
        <w:keepNext/>
        <w:keepLines/>
      </w:pPr>
    </w:p>
    <w:p w14:paraId="56F5A6DD" w14:textId="77777777" w:rsidR="00FB0B59" w:rsidRDefault="00FB0B59" w:rsidP="00BA771A">
      <w:pPr>
        <w:keepNext/>
        <w:keepLines/>
      </w:pPr>
    </w:p>
    <w:p w14:paraId="290F4DEB" w14:textId="77777777" w:rsidR="00FB0B59" w:rsidRDefault="00FB0B59" w:rsidP="00BA771A">
      <w:pPr>
        <w:keepNext/>
        <w:keepLines/>
      </w:pPr>
    </w:p>
    <w:p w14:paraId="4B2CFDD9" w14:textId="77777777" w:rsidR="00FB0B59" w:rsidRDefault="00FB0B59" w:rsidP="00BA771A">
      <w:pPr>
        <w:keepNext/>
        <w:keepLines/>
      </w:pPr>
    </w:p>
    <w:p w14:paraId="181340A1" w14:textId="77777777" w:rsidR="00FB0B59" w:rsidRDefault="00FB0B59" w:rsidP="00BA771A">
      <w:pPr>
        <w:keepNext/>
        <w:keepLines/>
      </w:pPr>
    </w:p>
    <w:p w14:paraId="35A32F50" w14:textId="77777777" w:rsidR="00FB0B59" w:rsidRDefault="00FB0B59" w:rsidP="00BA771A">
      <w:pPr>
        <w:keepNext/>
        <w:keepLines/>
      </w:pPr>
    </w:p>
    <w:p w14:paraId="505AED33" w14:textId="77777777" w:rsidR="00FB0B59" w:rsidRDefault="00FB0B59" w:rsidP="00BA771A">
      <w:pPr>
        <w:keepNext/>
        <w:keepLines/>
      </w:pPr>
    </w:p>
    <w:p w14:paraId="4B4A8EE6" w14:textId="77777777" w:rsidR="00FB0B59" w:rsidRDefault="00FB0B59" w:rsidP="00BA771A">
      <w:pPr>
        <w:keepNext/>
        <w:keepLines/>
      </w:pPr>
    </w:p>
    <w:p w14:paraId="0658F170" w14:textId="77777777" w:rsidR="00FB0B59" w:rsidRDefault="00FB0B59" w:rsidP="00BA771A">
      <w:pPr>
        <w:keepNext/>
        <w:keepLines/>
      </w:pPr>
    </w:p>
    <w:p w14:paraId="1D330E09" w14:textId="77777777" w:rsidR="00FB0B59" w:rsidRDefault="00FB0B59" w:rsidP="00BA771A">
      <w:pPr>
        <w:keepNext/>
        <w:keepLines/>
      </w:pPr>
    </w:p>
    <w:p w14:paraId="4AAE3986" w14:textId="77777777" w:rsidR="00FB0B59" w:rsidRDefault="00FB0B59" w:rsidP="00BA771A">
      <w:pPr>
        <w:keepNext/>
        <w:keepLines/>
      </w:pPr>
    </w:p>
    <w:p w14:paraId="18E1A3BF" w14:textId="77777777" w:rsidR="00FB0B59" w:rsidRDefault="00FB0B59" w:rsidP="00BA771A">
      <w:pPr>
        <w:keepNext/>
        <w:keepLines/>
      </w:pPr>
    </w:p>
    <w:p w14:paraId="2353969A" w14:textId="77777777" w:rsidR="00FB0B59" w:rsidRDefault="00FB0B59" w:rsidP="00BA771A">
      <w:pPr>
        <w:keepNext/>
        <w:keepLines/>
      </w:pPr>
    </w:p>
    <w:p w14:paraId="58C55EF8" w14:textId="77777777" w:rsidR="00FB0B59" w:rsidRDefault="00FB0B59" w:rsidP="00BA771A">
      <w:pPr>
        <w:keepNext/>
        <w:keepLines/>
      </w:pPr>
    </w:p>
    <w:p w14:paraId="26D945CF" w14:textId="77777777" w:rsidR="00FB0B59" w:rsidRDefault="00FB0B59" w:rsidP="00BA771A">
      <w:pPr>
        <w:keepNext/>
        <w:keepLines/>
      </w:pPr>
    </w:p>
    <w:p w14:paraId="7857D762" w14:textId="77777777" w:rsidR="00FB0B59" w:rsidRDefault="00FB0B59" w:rsidP="00BA771A">
      <w:pPr>
        <w:keepNext/>
        <w:keepLines/>
      </w:pPr>
    </w:p>
    <w:p w14:paraId="5CEECBDA" w14:textId="77777777" w:rsidR="00FB0B59" w:rsidRDefault="00FB0B59" w:rsidP="00BA771A">
      <w:pPr>
        <w:keepNext/>
        <w:keepLines/>
      </w:pPr>
    </w:p>
    <w:p w14:paraId="500F50C6" w14:textId="77777777" w:rsidR="00FB0B59" w:rsidRDefault="00FB0B59" w:rsidP="00BA771A">
      <w:pPr>
        <w:keepNext/>
        <w:keepLines/>
      </w:pPr>
    </w:p>
    <w:p w14:paraId="769A88F4" w14:textId="77777777" w:rsidR="00FB0B59" w:rsidRDefault="00FB0B59" w:rsidP="00BA771A">
      <w:pPr>
        <w:keepNext/>
        <w:keepLines/>
      </w:pPr>
    </w:p>
    <w:p w14:paraId="2184EE5B" w14:textId="77777777" w:rsidR="00FB0B59" w:rsidRDefault="00FB0B59" w:rsidP="00BA771A">
      <w:pPr>
        <w:keepNext/>
        <w:keepLines/>
      </w:pPr>
    </w:p>
    <w:p w14:paraId="03B8DA53" w14:textId="77777777" w:rsidR="00FB0B59" w:rsidRDefault="00FB0B59" w:rsidP="00BA771A">
      <w:pPr>
        <w:keepNext/>
        <w:keepLines/>
      </w:pPr>
    </w:p>
    <w:p w14:paraId="659C5DA5" w14:textId="77777777" w:rsidR="00FB0B59" w:rsidRDefault="00FB0B59" w:rsidP="00BA771A">
      <w:pPr>
        <w:keepNext/>
        <w:keepLines/>
      </w:pPr>
    </w:p>
    <w:p w14:paraId="3AC16553" w14:textId="77777777" w:rsidR="00FB0B59" w:rsidRDefault="00FB0B59" w:rsidP="00BA771A">
      <w:pPr>
        <w:keepNext/>
        <w:keepLines/>
      </w:pPr>
    </w:p>
    <w:p w14:paraId="2858E796" w14:textId="77777777" w:rsidR="00FB0B59" w:rsidRDefault="00FB0B59" w:rsidP="00BA771A">
      <w:pPr>
        <w:keepNext/>
        <w:keepLines/>
      </w:pPr>
    </w:p>
    <w:p w14:paraId="75B93570" w14:textId="77777777" w:rsidR="00FB0B59" w:rsidRDefault="00FB0B59" w:rsidP="00BA771A">
      <w:pPr>
        <w:keepNext/>
        <w:keepLines/>
      </w:pPr>
    </w:p>
    <w:p w14:paraId="5D44029F" w14:textId="77777777" w:rsidR="00FB0B59" w:rsidRDefault="00FB0B59" w:rsidP="00BA771A">
      <w:pPr>
        <w:keepNext/>
        <w:keepLines/>
      </w:pPr>
    </w:p>
    <w:p w14:paraId="15256E33" w14:textId="77777777" w:rsidR="00FB0B59" w:rsidRDefault="00FB0B59" w:rsidP="00BA771A">
      <w:pPr>
        <w:keepNext/>
        <w:keepLines/>
      </w:pPr>
    </w:p>
    <w:p w14:paraId="5801453C" w14:textId="77777777" w:rsidR="00FB0B59" w:rsidRDefault="00FB0B59" w:rsidP="00BA771A">
      <w:pPr>
        <w:keepNext/>
        <w:keepLines/>
      </w:pPr>
    </w:p>
    <w:p w14:paraId="43C9FD2B" w14:textId="77777777" w:rsidR="00FB0B59" w:rsidRDefault="00FB0B59" w:rsidP="00BA771A">
      <w:pPr>
        <w:keepNext/>
        <w:keepLines/>
      </w:pPr>
    </w:p>
    <w:p w14:paraId="37022374" w14:textId="77777777" w:rsidR="00FB0B59" w:rsidRDefault="00FB0B59" w:rsidP="00BA771A">
      <w:pPr>
        <w:keepNext/>
        <w:keepLines/>
      </w:pPr>
    </w:p>
    <w:p w14:paraId="6816E1E5" w14:textId="77777777" w:rsidR="00FB0B59" w:rsidRDefault="00FB0B59" w:rsidP="00BA771A">
      <w:pPr>
        <w:keepNext/>
        <w:keepLines/>
      </w:pPr>
    </w:p>
    <w:p w14:paraId="50E4F657" w14:textId="77777777" w:rsidR="00FB0B59" w:rsidRDefault="00FB0B59" w:rsidP="00BA771A">
      <w:pPr>
        <w:keepNext/>
        <w:keepLines/>
      </w:pPr>
    </w:p>
    <w:p w14:paraId="7ACB53E0" w14:textId="77777777" w:rsidR="00FB0B59" w:rsidRDefault="00FB0B59" w:rsidP="00BA771A">
      <w:pPr>
        <w:keepNext/>
        <w:keepLines/>
      </w:pPr>
    </w:p>
    <w:p w14:paraId="655DA445" w14:textId="77777777" w:rsidR="00FB0B59" w:rsidRDefault="00FB0B59" w:rsidP="00BA771A">
      <w:pPr>
        <w:keepNext/>
        <w:keepLines/>
      </w:pPr>
    </w:p>
    <w:p w14:paraId="5473DA7C" w14:textId="77777777" w:rsidR="00FB0B59" w:rsidRDefault="00FB0B59" w:rsidP="00BA771A">
      <w:pPr>
        <w:keepNext/>
        <w:keepLines/>
      </w:pPr>
    </w:p>
    <w:p w14:paraId="7B91A4B4" w14:textId="77777777" w:rsidR="00FB0B59" w:rsidRDefault="00FB0B59" w:rsidP="00BA771A">
      <w:pPr>
        <w:keepNext/>
        <w:keepLines/>
      </w:pPr>
    </w:p>
    <w:p w14:paraId="1D688F8B" w14:textId="77777777" w:rsidR="00FB0B59" w:rsidRDefault="00FB0B59" w:rsidP="00BA771A">
      <w:pPr>
        <w:keepNext/>
        <w:keepLines/>
      </w:pPr>
    </w:p>
    <w:p w14:paraId="4F578E9A" w14:textId="77777777" w:rsidR="00FB0B59" w:rsidRDefault="00FB0B59" w:rsidP="00BA771A">
      <w:pPr>
        <w:keepNext/>
        <w:keepLines/>
      </w:pPr>
    </w:p>
    <w:p w14:paraId="6D06923E" w14:textId="77777777" w:rsidR="00FB0B59" w:rsidRDefault="00FB0B59" w:rsidP="00BA771A">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FB0B59" w:rsidRPr="00112425" w14:paraId="15792D89" w14:textId="77777777" w:rsidTr="004E3A6A">
        <w:tc>
          <w:tcPr>
            <w:tcW w:w="8257" w:type="dxa"/>
            <w:tcBorders>
              <w:top w:val="single" w:sz="4" w:space="0" w:color="auto"/>
              <w:left w:val="single" w:sz="4" w:space="0" w:color="auto"/>
              <w:bottom w:val="single" w:sz="4" w:space="0" w:color="auto"/>
              <w:right w:val="single" w:sz="4" w:space="0" w:color="808080"/>
            </w:tcBorders>
          </w:tcPr>
          <w:p w14:paraId="30254EBC" w14:textId="77777777" w:rsidR="00FB0B59" w:rsidRPr="00112425" w:rsidRDefault="00FB0B59" w:rsidP="00BA771A">
            <w:pPr>
              <w:keepNext/>
              <w:keepLines/>
              <w:rPr>
                <w:rFonts w:ascii="Tahoma" w:hAnsi="Tahoma"/>
              </w:rPr>
            </w:pPr>
            <w:r w:rsidRPr="00112425">
              <w:rPr>
                <w:rFonts w:ascii="Tahoma" w:hAnsi="Tahoma"/>
              </w:rPr>
              <w:lastRenderedPageBreak/>
              <w:t>ZDRAVSTVENE ZAHTEVE - SOGLASJE</w:t>
            </w:r>
          </w:p>
        </w:tc>
        <w:tc>
          <w:tcPr>
            <w:tcW w:w="1377" w:type="dxa"/>
            <w:tcBorders>
              <w:top w:val="single" w:sz="4" w:space="0" w:color="auto"/>
              <w:left w:val="single" w:sz="4" w:space="0" w:color="808080"/>
              <w:bottom w:val="single" w:sz="4" w:space="0" w:color="auto"/>
              <w:right w:val="single" w:sz="4" w:space="0" w:color="auto"/>
            </w:tcBorders>
            <w:hideMark/>
          </w:tcPr>
          <w:p w14:paraId="224A3FAA" w14:textId="77777777" w:rsidR="00FB0B59" w:rsidRPr="00112425" w:rsidRDefault="00FB0B59" w:rsidP="00BA771A">
            <w:pPr>
              <w:keepNext/>
              <w:keepLines/>
              <w:rPr>
                <w:rFonts w:ascii="Tahoma" w:hAnsi="Tahoma"/>
                <w:b/>
                <w:i/>
              </w:rPr>
            </w:pPr>
            <w:r w:rsidRPr="00112425">
              <w:rPr>
                <w:rFonts w:ascii="Tahoma" w:hAnsi="Tahoma"/>
                <w:b/>
                <w:i/>
              </w:rPr>
              <w:t>Priloga 12</w:t>
            </w:r>
          </w:p>
        </w:tc>
      </w:tr>
    </w:tbl>
    <w:p w14:paraId="64D48CE6" w14:textId="77777777" w:rsidR="00FB0B59" w:rsidRPr="00112425" w:rsidRDefault="00FB0B59" w:rsidP="00BA771A">
      <w:pPr>
        <w:keepNext/>
        <w:keepLines/>
        <w:rPr>
          <w:rFonts w:ascii="Tahoma" w:hAnsi="Tahoma" w:cs="Tahoma"/>
          <w:sz w:val="16"/>
        </w:rPr>
      </w:pPr>
    </w:p>
    <w:p w14:paraId="492E533B" w14:textId="77777777" w:rsidR="00FB0B59" w:rsidRPr="00112425" w:rsidRDefault="00FB0B59" w:rsidP="00BA771A">
      <w:pPr>
        <w:pStyle w:val="Naslov3"/>
        <w:keepLines/>
        <w:rPr>
          <w:rFonts w:ascii="Tahoma" w:hAnsi="Tahoma"/>
          <w:spacing w:val="20"/>
          <w:sz w:val="24"/>
          <w:szCs w:val="24"/>
        </w:rPr>
      </w:pPr>
      <w:r w:rsidRPr="00112425">
        <w:rPr>
          <w:rFonts w:ascii="Tahoma" w:hAnsi="Tahoma"/>
          <w:spacing w:val="20"/>
          <w:sz w:val="24"/>
          <w:szCs w:val="24"/>
        </w:rPr>
        <w:t>IZJAVA</w:t>
      </w:r>
    </w:p>
    <w:p w14:paraId="113BEC0F" w14:textId="77777777" w:rsidR="00FB0B59" w:rsidRPr="00112425" w:rsidRDefault="00FB0B59" w:rsidP="00BA771A">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339F951C" w14:textId="77777777" w:rsidTr="00A129B6">
        <w:trPr>
          <w:trHeight w:val="268"/>
        </w:trPr>
        <w:tc>
          <w:tcPr>
            <w:tcW w:w="2500" w:type="dxa"/>
          </w:tcPr>
          <w:p w14:paraId="42DBA4F6" w14:textId="77777777" w:rsidR="00FB0B59" w:rsidRPr="00112425" w:rsidRDefault="00FB0B59" w:rsidP="00BA771A">
            <w:pPr>
              <w:pStyle w:val="Glava"/>
              <w:keepNext/>
              <w:keepLines/>
              <w:tabs>
                <w:tab w:val="left" w:pos="708"/>
              </w:tabs>
              <w:rPr>
                <w:rFonts w:ascii="Tahoma" w:hAnsi="Tahoma"/>
                <w:b/>
                <w:sz w:val="20"/>
              </w:rPr>
            </w:pPr>
            <w:r w:rsidRPr="00112425">
              <w:rPr>
                <w:rFonts w:ascii="Tahoma" w:hAnsi="Tahoma"/>
                <w:b/>
                <w:sz w:val="20"/>
              </w:rPr>
              <w:t>PONUDNIK – NAZIV:</w:t>
            </w:r>
          </w:p>
          <w:p w14:paraId="7F543CF7" w14:textId="77777777" w:rsidR="00FB0B59" w:rsidRPr="00112425" w:rsidRDefault="00FB0B59" w:rsidP="00BA771A">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5DB3DA7F" w14:textId="77777777" w:rsidR="00FB0B59" w:rsidRPr="00112425" w:rsidRDefault="00FB0B59" w:rsidP="00BA771A">
            <w:pPr>
              <w:pStyle w:val="Glava"/>
              <w:keepNext/>
              <w:keepLines/>
              <w:rPr>
                <w:rFonts w:ascii="Tahoma" w:hAnsi="Tahoma"/>
                <w:b/>
                <w:sz w:val="20"/>
              </w:rPr>
            </w:pPr>
          </w:p>
          <w:p w14:paraId="57D22343" w14:textId="77777777" w:rsidR="00FB0B59" w:rsidRPr="00112425" w:rsidRDefault="00FB0B59" w:rsidP="00BA771A">
            <w:pPr>
              <w:pStyle w:val="Glava"/>
              <w:keepNext/>
              <w:keepLines/>
              <w:rPr>
                <w:rFonts w:ascii="Tahoma" w:hAnsi="Tahoma"/>
                <w:b/>
                <w:sz w:val="20"/>
              </w:rPr>
            </w:pPr>
            <w:r w:rsidRPr="00112425">
              <w:rPr>
                <w:rFonts w:ascii="Tahoma" w:hAnsi="Tahoma"/>
                <w:b/>
                <w:sz w:val="20"/>
              </w:rPr>
              <w:tab/>
            </w:r>
            <w:r w:rsidRPr="00112425">
              <w:rPr>
                <w:rFonts w:ascii="Tahoma" w:hAnsi="Tahoma"/>
                <w:b/>
                <w:sz w:val="20"/>
              </w:rPr>
              <w:tab/>
            </w:r>
            <w:r w:rsidRPr="00112425">
              <w:rPr>
                <w:rFonts w:ascii="Tahoma" w:hAnsi="Tahoma"/>
                <w:b/>
                <w:sz w:val="20"/>
              </w:rPr>
              <w:tab/>
              <w:t xml:space="preserve">_____________________________________________________  </w:t>
            </w:r>
          </w:p>
        </w:tc>
      </w:tr>
      <w:tr w:rsidR="00FB0B59" w:rsidRPr="00112425" w14:paraId="1D001B0B" w14:textId="77777777" w:rsidTr="00A129B6">
        <w:trPr>
          <w:trHeight w:val="266"/>
        </w:trPr>
        <w:tc>
          <w:tcPr>
            <w:tcW w:w="2500" w:type="dxa"/>
          </w:tcPr>
          <w:p w14:paraId="0C282FDD" w14:textId="77777777" w:rsidR="00FB0B59" w:rsidRPr="00112425" w:rsidRDefault="00FB0B59" w:rsidP="00BA771A">
            <w:pPr>
              <w:pStyle w:val="Glava"/>
              <w:keepNext/>
              <w:keepLines/>
              <w:tabs>
                <w:tab w:val="left" w:pos="708"/>
              </w:tabs>
              <w:rPr>
                <w:rFonts w:ascii="Tahoma" w:hAnsi="Tahoma"/>
                <w:b/>
                <w:sz w:val="20"/>
              </w:rPr>
            </w:pPr>
            <w:r w:rsidRPr="00112425">
              <w:rPr>
                <w:rFonts w:ascii="Tahoma" w:hAnsi="Tahoma"/>
                <w:b/>
                <w:sz w:val="20"/>
              </w:rPr>
              <w:t>NASLOV:</w:t>
            </w:r>
          </w:p>
          <w:p w14:paraId="7CC0D8D8" w14:textId="77777777" w:rsidR="00FB0B59" w:rsidRPr="00112425" w:rsidRDefault="00FB0B59" w:rsidP="00BA771A">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0D4BD314" w14:textId="77777777" w:rsidR="00FB0B59" w:rsidRPr="00112425" w:rsidRDefault="00FB0B59" w:rsidP="00BA771A">
            <w:pPr>
              <w:pStyle w:val="Glava"/>
              <w:keepNext/>
              <w:keepLines/>
              <w:tabs>
                <w:tab w:val="left" w:pos="708"/>
              </w:tabs>
              <w:rPr>
                <w:rFonts w:ascii="Tahoma" w:hAnsi="Tahoma"/>
                <w:b/>
                <w:sz w:val="20"/>
              </w:rPr>
            </w:pPr>
          </w:p>
          <w:p w14:paraId="30ED5C71" w14:textId="77777777" w:rsidR="00FB0B59" w:rsidRPr="00112425" w:rsidRDefault="00FB0B59" w:rsidP="00BA771A">
            <w:pPr>
              <w:pStyle w:val="Glava"/>
              <w:keepNext/>
              <w:keepLines/>
              <w:tabs>
                <w:tab w:val="left" w:pos="708"/>
              </w:tabs>
              <w:rPr>
                <w:rFonts w:ascii="Tahoma" w:hAnsi="Tahoma"/>
                <w:b/>
                <w:sz w:val="20"/>
              </w:rPr>
            </w:pPr>
          </w:p>
        </w:tc>
      </w:tr>
    </w:tbl>
    <w:p w14:paraId="281A2D1F" w14:textId="77777777" w:rsidR="00FB0B59" w:rsidRPr="00112425" w:rsidRDefault="00FB0B59" w:rsidP="00BA771A">
      <w:pPr>
        <w:keepNext/>
        <w:keepLines/>
        <w:rPr>
          <w:rFonts w:ascii="Tahoma" w:hAnsi="Tahoma"/>
          <w:sz w:val="16"/>
          <w:szCs w:val="16"/>
        </w:rPr>
      </w:pPr>
    </w:p>
    <w:p w14:paraId="0F41B39D" w14:textId="77777777" w:rsidR="00FB0B59" w:rsidRPr="00112425" w:rsidRDefault="00FB0B59" w:rsidP="00BA771A">
      <w:pPr>
        <w:keepNext/>
        <w:keepLines/>
        <w:jc w:val="center"/>
        <w:rPr>
          <w:rFonts w:ascii="Tahoma" w:hAnsi="Tahoma"/>
        </w:rPr>
      </w:pPr>
      <w:r w:rsidRPr="00112425">
        <w:rPr>
          <w:rFonts w:ascii="Tahoma" w:hAnsi="Tahoma"/>
        </w:rPr>
        <w:t>ki se javljamo na javni razpis:</w:t>
      </w:r>
    </w:p>
    <w:p w14:paraId="66944E19" w14:textId="77777777" w:rsidR="00FB0B59" w:rsidRPr="00112425" w:rsidRDefault="00FB0B59" w:rsidP="00BA771A">
      <w:pPr>
        <w:keepNext/>
        <w:keepLines/>
        <w:jc w:val="center"/>
        <w:rPr>
          <w:rFonts w:ascii="Tahoma" w:hAnsi="Tahoma"/>
          <w:sz w:val="16"/>
          <w:szCs w:val="16"/>
        </w:rPr>
      </w:pPr>
    </w:p>
    <w:p w14:paraId="6284FA88" w14:textId="4A9F39AA" w:rsidR="00FB0B59" w:rsidRPr="00112425" w:rsidRDefault="007C65D2" w:rsidP="00BA771A">
      <w:pPr>
        <w:keepNext/>
        <w:keepLines/>
        <w:jc w:val="center"/>
        <w:rPr>
          <w:rFonts w:ascii="Tahoma" w:hAnsi="Tahoma" w:cs="Tahoma"/>
        </w:rPr>
      </w:pPr>
      <w:r>
        <w:rPr>
          <w:rFonts w:ascii="Tahoma" w:hAnsi="Tahoma" w:cs="Tahoma"/>
          <w:b/>
        </w:rPr>
        <w:t>VKS-103/22</w:t>
      </w:r>
      <w:r w:rsidR="00FB0B59" w:rsidRPr="00112425">
        <w:rPr>
          <w:rFonts w:ascii="Tahoma" w:hAnsi="Tahoma" w:cs="Tahoma"/>
          <w:b/>
        </w:rPr>
        <w:t xml:space="preserve"> </w:t>
      </w:r>
      <w:r w:rsidR="003906EC">
        <w:rPr>
          <w:rFonts w:ascii="Tahoma" w:hAnsi="Tahoma" w:cs="Tahoma"/>
          <w:b/>
          <w:color w:val="000000"/>
        </w:rPr>
        <w:t>Obnova vodovoda in kanalizacije po Belokranjski ulici, ulici Luize Pesjakove ter Knobleharjevi in Endliharjevi ulici</w:t>
      </w:r>
    </w:p>
    <w:p w14:paraId="228C315D" w14:textId="77777777" w:rsidR="00FB0B59" w:rsidRPr="00112425" w:rsidRDefault="00FB0B59" w:rsidP="00BA771A">
      <w:pPr>
        <w:keepNext/>
        <w:keepLines/>
        <w:jc w:val="center"/>
        <w:rPr>
          <w:rFonts w:ascii="Tahoma" w:hAnsi="Tahoma"/>
        </w:rPr>
      </w:pPr>
    </w:p>
    <w:p w14:paraId="774E7D38" w14:textId="77777777" w:rsidR="00FB0B59" w:rsidRPr="00112425" w:rsidRDefault="00FB0B59" w:rsidP="00BA771A">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1926D5A4" w14:textId="77777777" w:rsidR="00FB0B59" w:rsidRPr="00112425" w:rsidRDefault="00FB0B59" w:rsidP="00BA771A">
      <w:pPr>
        <w:keepNext/>
        <w:keepLines/>
        <w:jc w:val="center"/>
        <w:rPr>
          <w:rFonts w:ascii="Tahoma" w:hAnsi="Tahoma"/>
        </w:rPr>
      </w:pPr>
      <w:r w:rsidRPr="00112425">
        <w:rPr>
          <w:rFonts w:ascii="Tahoma" w:hAnsi="Tahoma"/>
        </w:rPr>
        <w:t xml:space="preserve">da smo seznanjeni z </w:t>
      </w:r>
    </w:p>
    <w:p w14:paraId="01DEB7A5" w14:textId="77777777" w:rsidR="00FB0B59" w:rsidRPr="00112425" w:rsidRDefault="00FB0B59" w:rsidP="00BA771A">
      <w:pPr>
        <w:keepNext/>
        <w:keepLines/>
        <w:jc w:val="center"/>
        <w:rPr>
          <w:rFonts w:ascii="Tahoma" w:hAnsi="Tahoma"/>
          <w:sz w:val="16"/>
          <w:szCs w:val="16"/>
        </w:rPr>
      </w:pPr>
    </w:p>
    <w:p w14:paraId="5837D7DB" w14:textId="77777777" w:rsidR="00FB0B59" w:rsidRPr="00112425" w:rsidRDefault="00FB0B59" w:rsidP="00BA771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7160DF20" w14:textId="77777777" w:rsidR="00FB0B59" w:rsidRPr="00112425" w:rsidRDefault="00FB0B59" w:rsidP="00BA771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 </w:t>
      </w:r>
    </w:p>
    <w:p w14:paraId="2C5CB50E" w14:textId="77777777" w:rsidR="00FB0B59" w:rsidRPr="00112425" w:rsidRDefault="00FB0B59" w:rsidP="00BA771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KI PRI SVOJEM DELU PRIHAJAJO V STIK Z PITNO VODO</w:t>
      </w:r>
    </w:p>
    <w:p w14:paraId="7B9A993F" w14:textId="77777777" w:rsidR="00FB0B59" w:rsidRPr="00112425" w:rsidRDefault="00FB0B59" w:rsidP="00BA771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74F60ACE" w14:textId="77777777" w:rsidR="00FB0B59" w:rsidRPr="00112425" w:rsidRDefault="00FB0B59" w:rsidP="00BA771A">
      <w:pPr>
        <w:keepNext/>
        <w:keepLines/>
        <w:rPr>
          <w:rFonts w:ascii="Tahoma" w:hAnsi="Tahoma"/>
        </w:rPr>
      </w:pPr>
    </w:p>
    <w:p w14:paraId="1E098A08" w14:textId="77777777" w:rsidR="00FB0B59" w:rsidRPr="00112425" w:rsidRDefault="00FB0B59" w:rsidP="00BA771A">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w:t>
      </w:r>
      <w:r w:rsidR="00D76FB3">
        <w:rPr>
          <w:rFonts w:ascii="Tahoma" w:hAnsi="Tahoma" w:cs="Tahoma"/>
        </w:rPr>
        <w:t>l. RS št. 82/</w:t>
      </w:r>
      <w:r w:rsidRPr="00112425">
        <w:rPr>
          <w:rFonts w:ascii="Tahoma" w:hAnsi="Tahoma" w:cs="Tahoma"/>
        </w:rPr>
        <w:t xml:space="preserve">03 in </w:t>
      </w:r>
      <w:r w:rsidR="00D76FB3">
        <w:rPr>
          <w:rFonts w:ascii="Tahoma" w:hAnsi="Tahoma" w:cs="Tahoma"/>
        </w:rPr>
        <w:t>25/</w:t>
      </w:r>
      <w:r w:rsidRPr="00112425">
        <w:rPr>
          <w:rFonts w:ascii="Tahoma" w:hAnsi="Tahoma" w:cs="Tahoma"/>
        </w:rPr>
        <w:t xml:space="preserve">09)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6F011EDC" w14:textId="77777777" w:rsidR="00FB0B59" w:rsidRPr="00112425" w:rsidRDefault="00FB0B59" w:rsidP="00BA771A">
      <w:pPr>
        <w:keepNext/>
        <w:keepLines/>
        <w:rPr>
          <w:rFonts w:ascii="Tahoma" w:hAnsi="Tahoma"/>
        </w:rPr>
      </w:pPr>
    </w:p>
    <w:p w14:paraId="1909C27A" w14:textId="77777777" w:rsidR="00FB0B59" w:rsidRPr="00112425" w:rsidRDefault="00FB0B59" w:rsidP="00BA771A">
      <w:pPr>
        <w:keepNext/>
        <w:keepLines/>
        <w:jc w:val="both"/>
        <w:rPr>
          <w:rFonts w:ascii="Tahoma" w:hAnsi="Tahoma"/>
          <w:sz w:val="16"/>
        </w:rPr>
      </w:pPr>
      <w:r w:rsidRPr="00112425">
        <w:rPr>
          <w:rFonts w:ascii="Tahoma" w:hAnsi="Tahoma"/>
          <w:sz w:val="16"/>
          <w:u w:val="single"/>
        </w:rPr>
        <w:t xml:space="preserve">Pravilnik o zdravstvenih zahtevah za osebe, ki pri delu v proizvodnji in prometu z živili prihajajo v </w:t>
      </w:r>
      <w:r w:rsidR="00D76FB3">
        <w:rPr>
          <w:rFonts w:ascii="Tahoma" w:hAnsi="Tahoma"/>
          <w:sz w:val="16"/>
          <w:u w:val="single"/>
        </w:rPr>
        <w:t>stik z živili (Ur. l. RS št. 82/</w:t>
      </w:r>
      <w:r w:rsidRPr="00112425">
        <w:rPr>
          <w:rFonts w:ascii="Tahoma" w:hAnsi="Tahoma"/>
          <w:sz w:val="16"/>
          <w:u w:val="single"/>
        </w:rPr>
        <w:t xml:space="preserve">03 in </w:t>
      </w:r>
      <w:r w:rsidR="00D76FB3">
        <w:rPr>
          <w:rFonts w:ascii="Tahoma" w:hAnsi="Tahoma"/>
          <w:sz w:val="16"/>
          <w:u w:val="single"/>
        </w:rPr>
        <w:t>25/0</w:t>
      </w:r>
      <w:r w:rsidRPr="00112425">
        <w:rPr>
          <w:rFonts w:ascii="Tahoma" w:hAnsi="Tahoma"/>
          <w:sz w:val="16"/>
          <w:u w:val="single"/>
        </w:rPr>
        <w:t>9)</w:t>
      </w:r>
      <w:r w:rsidRPr="00112425">
        <w:rPr>
          <w:rFonts w:ascii="Tahoma" w:hAnsi="Tahoma" w:cs="Tahoma"/>
        </w:rPr>
        <w:t xml:space="preserve"> </w:t>
      </w:r>
      <w:r w:rsidRPr="00112425">
        <w:rPr>
          <w:rFonts w:ascii="Tahoma" w:hAnsi="Tahoma"/>
          <w:sz w:val="16"/>
        </w:rPr>
        <w:t>določa :</w:t>
      </w:r>
    </w:p>
    <w:p w14:paraId="2676932B" w14:textId="77777777" w:rsidR="00FB0B59" w:rsidRPr="00112425" w:rsidRDefault="00FB0B59" w:rsidP="00BA771A">
      <w:pPr>
        <w:keepNext/>
        <w:keepLines/>
        <w:numPr>
          <w:ilvl w:val="0"/>
          <w:numId w:val="14"/>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vključno z pitno vodo</w:t>
      </w:r>
      <w:r w:rsidRPr="00112425">
        <w:rPr>
          <w:rFonts w:ascii="Tahoma" w:hAnsi="Tahoma"/>
          <w:sz w:val="16"/>
        </w:rPr>
        <w:t xml:space="preserve"> , prihajajo stalno ali občasno v stik z živili ( pitno vodo) </w:t>
      </w:r>
    </w:p>
    <w:p w14:paraId="2DF8B216" w14:textId="77777777" w:rsidR="00FB0B59" w:rsidRPr="00112425" w:rsidRDefault="00FB0B59" w:rsidP="00BA771A">
      <w:pPr>
        <w:keepNext/>
        <w:keepLines/>
        <w:numPr>
          <w:ilvl w:val="0"/>
          <w:numId w:val="14"/>
        </w:numPr>
        <w:jc w:val="both"/>
        <w:rPr>
          <w:rFonts w:ascii="Tahoma" w:hAnsi="Tahoma"/>
          <w:sz w:val="16"/>
        </w:rPr>
      </w:pPr>
      <w:r w:rsidRPr="00112425">
        <w:rPr>
          <w:rFonts w:ascii="Tahoma" w:hAnsi="Tahoma"/>
          <w:sz w:val="16"/>
        </w:rPr>
        <w:t>dolžnosti oseb</w:t>
      </w:r>
    </w:p>
    <w:p w14:paraId="38D4CB30" w14:textId="77777777" w:rsidR="00FB0B59" w:rsidRPr="00112425" w:rsidRDefault="00FB0B59" w:rsidP="00BA771A">
      <w:pPr>
        <w:keepNext/>
        <w:keepLines/>
        <w:numPr>
          <w:ilvl w:val="0"/>
          <w:numId w:val="14"/>
        </w:numPr>
        <w:jc w:val="both"/>
        <w:rPr>
          <w:rFonts w:ascii="Tahoma" w:hAnsi="Tahoma"/>
          <w:sz w:val="16"/>
        </w:rPr>
      </w:pPr>
      <w:r w:rsidRPr="00112425">
        <w:rPr>
          <w:rFonts w:ascii="Tahoma" w:hAnsi="Tahoma"/>
          <w:sz w:val="16"/>
        </w:rPr>
        <w:t>obseg, način in pogoje za opravljanje pregledov oseb</w:t>
      </w:r>
    </w:p>
    <w:p w14:paraId="5683B811" w14:textId="77777777" w:rsidR="00FB0B59" w:rsidRPr="00112425" w:rsidRDefault="00FB0B59" w:rsidP="00BA771A">
      <w:pPr>
        <w:keepNext/>
        <w:keepLines/>
        <w:numPr>
          <w:ilvl w:val="0"/>
          <w:numId w:val="14"/>
        </w:numPr>
        <w:jc w:val="both"/>
        <w:rPr>
          <w:rFonts w:ascii="Tahoma" w:hAnsi="Tahoma"/>
          <w:sz w:val="16"/>
        </w:rPr>
      </w:pPr>
      <w:r w:rsidRPr="00112425">
        <w:rPr>
          <w:rFonts w:ascii="Tahoma" w:hAnsi="Tahoma"/>
          <w:sz w:val="16"/>
        </w:rPr>
        <w:t>dolžnosti nosilcev živilske dejavnosti</w:t>
      </w:r>
    </w:p>
    <w:p w14:paraId="163956E5" w14:textId="77777777" w:rsidR="00FB0B59" w:rsidRPr="00112425" w:rsidRDefault="00FB0B59" w:rsidP="00BA771A">
      <w:pPr>
        <w:keepNext/>
        <w:keepLines/>
        <w:jc w:val="both"/>
        <w:rPr>
          <w:rFonts w:ascii="Tahoma" w:hAnsi="Tahoma"/>
          <w:sz w:val="16"/>
        </w:rPr>
      </w:pPr>
    </w:p>
    <w:p w14:paraId="30C74631" w14:textId="77777777" w:rsidR="00FB0B59" w:rsidRPr="00112425" w:rsidRDefault="00FB0B59" w:rsidP="00BA771A">
      <w:pPr>
        <w:keepNext/>
        <w:keepLines/>
        <w:jc w:val="both"/>
        <w:rPr>
          <w:rFonts w:ascii="Tahoma" w:hAnsi="Tahoma"/>
          <w:b/>
          <w:sz w:val="16"/>
        </w:rPr>
      </w:pPr>
      <w:r w:rsidRPr="00112425">
        <w:rPr>
          <w:rFonts w:ascii="Tahoma" w:hAnsi="Tahoma"/>
          <w:b/>
          <w:sz w:val="16"/>
        </w:rPr>
        <w:t>Stik z živili ( pitno vodo) v smislu tega pravilnika pomeni stik z:</w:t>
      </w:r>
    </w:p>
    <w:p w14:paraId="67DC85B6" w14:textId="77777777" w:rsidR="00FB0B59" w:rsidRPr="00112425" w:rsidRDefault="00FB0B59" w:rsidP="00BA771A">
      <w:pPr>
        <w:keepNext/>
        <w:keepLines/>
        <w:numPr>
          <w:ilvl w:val="0"/>
          <w:numId w:val="15"/>
        </w:numPr>
        <w:jc w:val="both"/>
        <w:rPr>
          <w:rFonts w:ascii="Tahoma" w:hAnsi="Tahoma"/>
          <w:sz w:val="16"/>
        </w:rPr>
      </w:pPr>
      <w:r w:rsidRPr="00112425">
        <w:rPr>
          <w:rFonts w:ascii="Tahoma" w:hAnsi="Tahoma"/>
          <w:sz w:val="16"/>
        </w:rPr>
        <w:t>delovno opremo,</w:t>
      </w:r>
    </w:p>
    <w:p w14:paraId="12029500" w14:textId="77777777" w:rsidR="00FB0B59" w:rsidRPr="00112425" w:rsidRDefault="00FB0B59" w:rsidP="00BA771A">
      <w:pPr>
        <w:keepNext/>
        <w:keepLines/>
        <w:numPr>
          <w:ilvl w:val="0"/>
          <w:numId w:val="15"/>
        </w:numPr>
        <w:jc w:val="both"/>
        <w:rPr>
          <w:rFonts w:ascii="Tahoma" w:hAnsi="Tahoma"/>
          <w:sz w:val="16"/>
        </w:rPr>
      </w:pPr>
      <w:r w:rsidRPr="00112425">
        <w:rPr>
          <w:rFonts w:ascii="Tahoma" w:hAnsi="Tahoma"/>
          <w:sz w:val="16"/>
        </w:rPr>
        <w:t>delovnimi površinami,</w:t>
      </w:r>
    </w:p>
    <w:p w14:paraId="081ADA79" w14:textId="77777777" w:rsidR="00FB0B59" w:rsidRPr="00112425" w:rsidRDefault="00FB0B59" w:rsidP="00BA771A">
      <w:pPr>
        <w:keepNext/>
        <w:keepLines/>
        <w:numPr>
          <w:ilvl w:val="0"/>
          <w:numId w:val="15"/>
        </w:numPr>
        <w:jc w:val="both"/>
        <w:rPr>
          <w:rFonts w:ascii="Tahoma" w:hAnsi="Tahoma"/>
          <w:sz w:val="16"/>
        </w:rPr>
      </w:pPr>
      <w:r w:rsidRPr="00112425">
        <w:rPr>
          <w:rFonts w:ascii="Tahoma" w:hAnsi="Tahoma"/>
          <w:sz w:val="16"/>
        </w:rPr>
        <w:t>predmeti ali materiali, ki neposredno prihajajo v stik z živili.</w:t>
      </w:r>
    </w:p>
    <w:p w14:paraId="093C13A6" w14:textId="77777777" w:rsidR="00FB0B59" w:rsidRPr="00112425" w:rsidRDefault="00FB0B59" w:rsidP="00BA771A">
      <w:pPr>
        <w:keepNext/>
        <w:keepLines/>
        <w:jc w:val="both"/>
        <w:rPr>
          <w:rFonts w:ascii="Tahoma" w:hAnsi="Tahoma"/>
          <w:sz w:val="16"/>
        </w:rPr>
      </w:pPr>
    </w:p>
    <w:p w14:paraId="60CA89EA" w14:textId="77777777" w:rsidR="00FB0B59" w:rsidRPr="00112425" w:rsidRDefault="00FB0B59" w:rsidP="00BA771A">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5519C234" w14:textId="77777777" w:rsidR="00FB0B59" w:rsidRPr="00112425" w:rsidRDefault="00FB0B59" w:rsidP="00BA771A">
      <w:pPr>
        <w:keepNext/>
        <w:keepLines/>
        <w:numPr>
          <w:ilvl w:val="0"/>
          <w:numId w:val="16"/>
        </w:numPr>
        <w:jc w:val="both"/>
        <w:rPr>
          <w:rFonts w:ascii="Tahoma" w:hAnsi="Tahoma"/>
          <w:sz w:val="16"/>
        </w:rPr>
      </w:pPr>
      <w:r w:rsidRPr="00112425">
        <w:rPr>
          <w:rFonts w:ascii="Tahoma" w:hAnsi="Tahoma"/>
          <w:sz w:val="16"/>
        </w:rPr>
        <w:t>Pred pričetkom pogodbenega ali drugega dela mora izvajalec obvestiti JAVNO PODJETJE VODOVOD KANALIZACIJA SNAGA d.o.o. o zdravstvenem stanju zaposlenih , ki bodo opravljali delo in sicer z:</w:t>
      </w:r>
    </w:p>
    <w:p w14:paraId="583C29D1" w14:textId="77777777" w:rsidR="00FB0B59" w:rsidRPr="00112425" w:rsidRDefault="00FB0B59" w:rsidP="00BA771A">
      <w:pPr>
        <w:keepNext/>
        <w:keepLines/>
        <w:numPr>
          <w:ilvl w:val="2"/>
          <w:numId w:val="15"/>
        </w:numPr>
        <w:tabs>
          <w:tab w:val="num" w:pos="1560"/>
        </w:tabs>
        <w:ind w:left="1560" w:hanging="284"/>
        <w:jc w:val="both"/>
        <w:rPr>
          <w:rFonts w:ascii="Tahoma" w:hAnsi="Tahoma"/>
          <w:sz w:val="16"/>
        </w:rPr>
      </w:pPr>
      <w:r w:rsidRPr="00112425">
        <w:rPr>
          <w:rFonts w:ascii="Tahoma" w:hAnsi="Tahoma"/>
          <w:sz w:val="16"/>
        </w:rPr>
        <w:t>predložitvijo podpisanih Prilog 13  (Soglasje osebe k obveznosti prijavljanja bolezni, ki se lahko prenašajo z delom) za vse zaposlene, ki bodo pri svojem delu prihajali stalno ali občasno v stik s pitno vodo,</w:t>
      </w:r>
    </w:p>
    <w:p w14:paraId="171D2A78" w14:textId="77777777" w:rsidR="00FB0B59" w:rsidRPr="00112425" w:rsidRDefault="00FB0B59" w:rsidP="00BA771A">
      <w:pPr>
        <w:keepNext/>
        <w:keepLines/>
        <w:numPr>
          <w:ilvl w:val="2"/>
          <w:numId w:val="15"/>
        </w:numPr>
        <w:tabs>
          <w:tab w:val="num" w:pos="1560"/>
        </w:tabs>
        <w:ind w:left="1560" w:hanging="284"/>
        <w:jc w:val="both"/>
        <w:rPr>
          <w:rFonts w:ascii="Tahoma" w:hAnsi="Tahoma"/>
          <w:sz w:val="16"/>
        </w:rPr>
      </w:pPr>
      <w:r w:rsidRPr="00112425">
        <w:rPr>
          <w:rFonts w:ascii="Tahoma" w:hAnsi="Tahoma"/>
          <w:sz w:val="16"/>
        </w:rPr>
        <w:t>predložitvijo podpisanih Prilog 13.a  (Individualna izjava o bolezenskih znakih ) za vse zaposlene, ki bodo pri svojem delu prihajali stalno ali občasno v stik z pitno vodo, da se ugotovi začetno zdravstveno stanje zaposlenih.</w:t>
      </w:r>
    </w:p>
    <w:p w14:paraId="54F2F484" w14:textId="77777777" w:rsidR="00FB0B59" w:rsidRPr="00112425" w:rsidRDefault="00FB0B59" w:rsidP="00BA771A">
      <w:pPr>
        <w:keepNext/>
        <w:keepLines/>
        <w:jc w:val="both"/>
        <w:rPr>
          <w:rFonts w:ascii="Tahoma" w:hAnsi="Tahoma"/>
          <w:sz w:val="16"/>
        </w:rPr>
      </w:pPr>
    </w:p>
    <w:p w14:paraId="079B4B44" w14:textId="77777777" w:rsidR="00FB0B59" w:rsidRPr="00112425" w:rsidRDefault="00FB0B59" w:rsidP="00BA771A">
      <w:pPr>
        <w:keepNext/>
        <w:keepLines/>
        <w:numPr>
          <w:ilvl w:val="0"/>
          <w:numId w:val="17"/>
        </w:numPr>
        <w:jc w:val="both"/>
        <w:rPr>
          <w:rFonts w:ascii="Tahoma" w:hAnsi="Tahoma"/>
          <w:sz w:val="16"/>
        </w:rPr>
      </w:pPr>
      <w:r w:rsidRPr="00112425">
        <w:rPr>
          <w:rFonts w:ascii="Tahoma" w:hAnsi="Tahoma"/>
          <w:sz w:val="16"/>
        </w:rPr>
        <w:t>V primeru pojava bolezenskih znakov iz Priloge 13.a pri zaposlenem pred ali med izvajanjem pogodbenega ali drugega dela mora izvajalec del obvestiti JAVNO PODJETJE VODOVOD KANALIZACIJA SNAGA d.o.o.:</w:t>
      </w:r>
    </w:p>
    <w:p w14:paraId="6BA324FA" w14:textId="77777777" w:rsidR="00FB0B59" w:rsidRPr="00112425" w:rsidRDefault="00FB0B59" w:rsidP="00BA771A">
      <w:pPr>
        <w:keepNext/>
        <w:keepLines/>
        <w:numPr>
          <w:ilvl w:val="3"/>
          <w:numId w:val="17"/>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6CCE6A47" w14:textId="77777777" w:rsidR="00FB0B59" w:rsidRPr="00112425" w:rsidRDefault="00FB0B59" w:rsidP="00BA771A">
      <w:pPr>
        <w:keepNext/>
        <w:keepLines/>
        <w:numPr>
          <w:ilvl w:val="3"/>
          <w:numId w:val="17"/>
        </w:numPr>
        <w:tabs>
          <w:tab w:val="num" w:pos="1560"/>
        </w:tabs>
        <w:ind w:left="1560" w:hanging="284"/>
        <w:jc w:val="both"/>
        <w:rPr>
          <w:rFonts w:ascii="Tahoma" w:hAnsi="Tahoma"/>
          <w:sz w:val="16"/>
        </w:rPr>
      </w:pPr>
      <w:r w:rsidRPr="00112425">
        <w:rPr>
          <w:rFonts w:ascii="Tahoma" w:hAnsi="Tahoma"/>
          <w:sz w:val="16"/>
        </w:rPr>
        <w:t>predložiti  Potrdilo o pregledu osebe, ki pri delu prihaja v stik z živili iz Priloge 13b.</w:t>
      </w:r>
    </w:p>
    <w:p w14:paraId="45D00F84" w14:textId="77777777" w:rsidR="00FB0B59" w:rsidRPr="00112425" w:rsidRDefault="00FB0B59" w:rsidP="00BA771A">
      <w:pPr>
        <w:keepNext/>
        <w:keepLines/>
        <w:tabs>
          <w:tab w:val="num" w:pos="2508"/>
        </w:tabs>
        <w:jc w:val="both"/>
        <w:rPr>
          <w:rFonts w:ascii="Tahoma" w:hAnsi="Tahoma"/>
          <w:sz w:val="16"/>
        </w:rPr>
      </w:pPr>
    </w:p>
    <w:p w14:paraId="59F0202E" w14:textId="77777777" w:rsidR="00FB0B59" w:rsidRPr="00112425" w:rsidRDefault="00FB0B59" w:rsidP="00BA771A">
      <w:pPr>
        <w:keepNext/>
        <w:keepLines/>
        <w:tabs>
          <w:tab w:val="num" w:pos="2508"/>
        </w:tabs>
        <w:jc w:val="both"/>
        <w:rPr>
          <w:rFonts w:ascii="Tahoma" w:hAnsi="Tahoma"/>
          <w:sz w:val="16"/>
        </w:rPr>
      </w:pPr>
    </w:p>
    <w:p w14:paraId="6C0F6DC2" w14:textId="77777777" w:rsidR="00FB0B59" w:rsidRPr="00112425" w:rsidRDefault="00FB0B59" w:rsidP="00BA771A">
      <w:pPr>
        <w:keepNext/>
        <w:keepLines/>
        <w:tabs>
          <w:tab w:val="num" w:pos="2508"/>
        </w:tabs>
        <w:jc w:val="both"/>
        <w:rPr>
          <w:rFonts w:ascii="Tahoma" w:hAnsi="Tahoma"/>
          <w:sz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136D862" w14:textId="77777777" w:rsidTr="000C7AEC">
        <w:trPr>
          <w:trHeight w:val="235"/>
        </w:trPr>
        <w:tc>
          <w:tcPr>
            <w:tcW w:w="3430" w:type="dxa"/>
            <w:tcBorders>
              <w:bottom w:val="single" w:sz="4" w:space="0" w:color="auto"/>
            </w:tcBorders>
          </w:tcPr>
          <w:p w14:paraId="1C9E337C" w14:textId="77777777" w:rsidR="009121CF" w:rsidRPr="00CE1BAD" w:rsidRDefault="009121CF" w:rsidP="000C7AEC">
            <w:pPr>
              <w:keepNext/>
              <w:keepLines/>
              <w:jc w:val="both"/>
              <w:rPr>
                <w:rFonts w:ascii="Tahoma" w:hAnsi="Tahoma" w:cs="Tahoma"/>
                <w:snapToGrid w:val="0"/>
                <w:color w:val="000000"/>
              </w:rPr>
            </w:pPr>
          </w:p>
        </w:tc>
        <w:tc>
          <w:tcPr>
            <w:tcW w:w="2574" w:type="dxa"/>
          </w:tcPr>
          <w:p w14:paraId="7C29EA0B"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6F04AB91"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13213337" w14:textId="77777777" w:rsidTr="000C7AEC">
        <w:trPr>
          <w:trHeight w:val="235"/>
        </w:trPr>
        <w:tc>
          <w:tcPr>
            <w:tcW w:w="3430" w:type="dxa"/>
            <w:tcBorders>
              <w:top w:val="single" w:sz="4" w:space="0" w:color="auto"/>
            </w:tcBorders>
          </w:tcPr>
          <w:p w14:paraId="5017E112"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F225597"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33A6AD5" w14:textId="434B419C"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AED08F5" w14:textId="77777777" w:rsidR="00FB0B59" w:rsidRPr="00112425" w:rsidRDefault="00FB0B59" w:rsidP="00BA771A">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FB0B59" w:rsidRPr="00112425" w14:paraId="7E3880DA" w14:textId="77777777" w:rsidTr="004E3A6A">
        <w:trPr>
          <w:trHeight w:val="100"/>
        </w:trPr>
        <w:tc>
          <w:tcPr>
            <w:tcW w:w="8257" w:type="dxa"/>
            <w:tcBorders>
              <w:top w:val="single" w:sz="4" w:space="0" w:color="auto"/>
              <w:left w:val="single" w:sz="4" w:space="0" w:color="auto"/>
              <w:bottom w:val="single" w:sz="4" w:space="0" w:color="auto"/>
              <w:right w:val="single" w:sz="4" w:space="0" w:color="808080"/>
            </w:tcBorders>
          </w:tcPr>
          <w:p w14:paraId="3427414D" w14:textId="77777777" w:rsidR="00FB0B59" w:rsidRPr="00112425" w:rsidRDefault="00FB0B59" w:rsidP="00BA771A">
            <w:pPr>
              <w:keepNext/>
              <w:keepLines/>
              <w:rPr>
                <w:rFonts w:ascii="Tahoma" w:hAnsi="Tahoma"/>
              </w:rPr>
            </w:pPr>
            <w:r w:rsidRPr="00112425">
              <w:rPr>
                <w:rFonts w:ascii="Tahoma" w:hAnsi="Tahoma"/>
              </w:rPr>
              <w:lastRenderedPageBreak/>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6100FEB6" w14:textId="77777777" w:rsidR="00FB0B59" w:rsidRPr="00112425" w:rsidRDefault="00FB0B59" w:rsidP="00BA771A">
            <w:pPr>
              <w:keepNext/>
              <w:keepLines/>
              <w:rPr>
                <w:rFonts w:ascii="Tahoma" w:hAnsi="Tahoma"/>
                <w:b/>
                <w:i/>
              </w:rPr>
            </w:pPr>
            <w:r w:rsidRPr="00112425">
              <w:rPr>
                <w:rFonts w:ascii="Tahoma" w:hAnsi="Tahoma"/>
                <w:b/>
                <w:i/>
              </w:rPr>
              <w:t>Priloga 13</w:t>
            </w:r>
          </w:p>
        </w:tc>
      </w:tr>
    </w:tbl>
    <w:p w14:paraId="58B42B3F" w14:textId="77777777" w:rsidR="00FB0B59" w:rsidRPr="00112425" w:rsidRDefault="00FB0B59" w:rsidP="00BA771A">
      <w:pPr>
        <w:keepNext/>
        <w:keepLines/>
        <w:tabs>
          <w:tab w:val="left" w:pos="567"/>
          <w:tab w:val="left" w:pos="993"/>
        </w:tabs>
        <w:ind w:left="1213"/>
        <w:rPr>
          <w:rFonts w:ascii="Tahoma" w:hAnsi="Tahoma"/>
          <w:sz w:val="16"/>
        </w:rPr>
      </w:pPr>
    </w:p>
    <w:p w14:paraId="12EBFA10" w14:textId="77777777" w:rsidR="00FB0B59" w:rsidRPr="00112425" w:rsidRDefault="00FB0B59" w:rsidP="00BA771A">
      <w:pPr>
        <w:pStyle w:val="Telobesedila3"/>
        <w:keepNext/>
        <w:keepLines/>
        <w:tabs>
          <w:tab w:val="clear" w:pos="142"/>
          <w:tab w:val="left" w:pos="567"/>
          <w:tab w:val="num" w:pos="851"/>
          <w:tab w:val="left" w:pos="993"/>
        </w:tabs>
        <w:rPr>
          <w:rFonts w:ascii="Tahoma" w:hAnsi="Tahoma"/>
        </w:rPr>
      </w:pPr>
    </w:p>
    <w:p w14:paraId="01E4FA0E" w14:textId="77777777" w:rsidR="00FB0B59" w:rsidRPr="00112425" w:rsidRDefault="00FB0B59" w:rsidP="00BA771A">
      <w:pPr>
        <w:pStyle w:val="Telobesedila3"/>
        <w:keepNext/>
        <w:keepLines/>
        <w:tabs>
          <w:tab w:val="clear" w:pos="142"/>
          <w:tab w:val="left" w:pos="567"/>
          <w:tab w:val="num" w:pos="851"/>
          <w:tab w:val="left" w:pos="993"/>
        </w:tabs>
        <w:rPr>
          <w:rFonts w:ascii="Tahoma" w:hAnsi="Tahoma"/>
        </w:rPr>
      </w:pPr>
    </w:p>
    <w:p w14:paraId="48598E14" w14:textId="77777777" w:rsidR="00FB0B59" w:rsidRPr="00112425" w:rsidRDefault="00FB0B59" w:rsidP="00BA771A">
      <w:pPr>
        <w:keepNext/>
        <w:keepLines/>
        <w:jc w:val="center"/>
        <w:rPr>
          <w:rFonts w:ascii="Tahoma" w:hAnsi="Tahoma"/>
          <w:b/>
        </w:rPr>
      </w:pPr>
      <w:r w:rsidRPr="00112425">
        <w:rPr>
          <w:rFonts w:ascii="Tahoma" w:hAnsi="Tahoma"/>
          <w:b/>
        </w:rPr>
        <w:t>VZOREC</w:t>
      </w:r>
    </w:p>
    <w:p w14:paraId="2EAC6871" w14:textId="77777777" w:rsidR="00FB0B59" w:rsidRPr="00112425" w:rsidRDefault="00FB0B59" w:rsidP="00BA771A">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3B482F26" w14:textId="77777777" w:rsidTr="00A129B6">
        <w:trPr>
          <w:trHeight w:val="268"/>
        </w:trPr>
        <w:tc>
          <w:tcPr>
            <w:tcW w:w="2500" w:type="dxa"/>
          </w:tcPr>
          <w:p w14:paraId="272F72FF" w14:textId="77777777" w:rsidR="00FB0B59" w:rsidRPr="00112425" w:rsidRDefault="00FB0B59" w:rsidP="00BA771A">
            <w:pPr>
              <w:pStyle w:val="Glava"/>
              <w:keepNext/>
              <w:keepLines/>
              <w:tabs>
                <w:tab w:val="left" w:pos="708"/>
              </w:tabs>
              <w:rPr>
                <w:rFonts w:ascii="Tahoma" w:hAnsi="Tahoma" w:cs="Tahoma"/>
                <w:b/>
                <w:sz w:val="20"/>
              </w:rPr>
            </w:pPr>
            <w:r w:rsidRPr="00112425">
              <w:rPr>
                <w:rFonts w:ascii="Tahoma" w:hAnsi="Tahoma" w:cs="Tahoma"/>
                <w:b/>
                <w:sz w:val="20"/>
              </w:rPr>
              <w:t>PONUDNIK – NAZIV:</w:t>
            </w:r>
          </w:p>
          <w:p w14:paraId="625B6019"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66829983" w14:textId="77777777" w:rsidR="00FB0B59" w:rsidRPr="00112425" w:rsidRDefault="00FB0B59" w:rsidP="00BA771A">
            <w:pPr>
              <w:pStyle w:val="Glava"/>
              <w:keepNext/>
              <w:keepLines/>
              <w:rPr>
                <w:rFonts w:ascii="Tahoma" w:hAnsi="Tahoma" w:cs="Tahoma"/>
                <w:b/>
                <w:sz w:val="20"/>
              </w:rPr>
            </w:pPr>
            <w:r w:rsidRPr="00112425">
              <w:rPr>
                <w:rFonts w:ascii="Tahoma" w:hAnsi="Tahoma" w:cs="Tahoma"/>
                <w:b/>
                <w:sz w:val="20"/>
              </w:rPr>
              <w:tab/>
            </w:r>
            <w:r w:rsidRPr="00112425">
              <w:rPr>
                <w:rFonts w:ascii="Tahoma" w:hAnsi="Tahoma" w:cs="Tahoma"/>
                <w:b/>
                <w:sz w:val="20"/>
              </w:rPr>
              <w:tab/>
            </w:r>
            <w:r w:rsidRPr="00112425">
              <w:rPr>
                <w:rFonts w:ascii="Tahoma" w:hAnsi="Tahoma" w:cs="Tahoma"/>
                <w:b/>
                <w:sz w:val="20"/>
              </w:rPr>
              <w:tab/>
              <w:t xml:space="preserve">_____________________________________________________  </w:t>
            </w:r>
          </w:p>
        </w:tc>
      </w:tr>
      <w:tr w:rsidR="00FB0B59" w:rsidRPr="00112425" w14:paraId="464DF0E2" w14:textId="77777777" w:rsidTr="00A129B6">
        <w:trPr>
          <w:trHeight w:val="153"/>
        </w:trPr>
        <w:tc>
          <w:tcPr>
            <w:tcW w:w="2500" w:type="dxa"/>
          </w:tcPr>
          <w:p w14:paraId="5B45A89C"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Pr>
          <w:p w14:paraId="1A62406A" w14:textId="77777777" w:rsidR="00FB0B59" w:rsidRPr="00112425" w:rsidRDefault="00FB0B59" w:rsidP="00BA771A">
            <w:pPr>
              <w:pStyle w:val="Glava"/>
              <w:keepNext/>
              <w:keepLines/>
              <w:tabs>
                <w:tab w:val="left" w:pos="708"/>
              </w:tabs>
              <w:rPr>
                <w:rFonts w:ascii="Tahoma" w:hAnsi="Tahoma" w:cs="Tahoma"/>
                <w:b/>
                <w:sz w:val="20"/>
              </w:rPr>
            </w:pPr>
          </w:p>
        </w:tc>
      </w:tr>
      <w:tr w:rsidR="00FB0B59" w:rsidRPr="00112425" w14:paraId="00066AE8" w14:textId="77777777" w:rsidTr="00A129B6">
        <w:trPr>
          <w:trHeight w:val="266"/>
        </w:trPr>
        <w:tc>
          <w:tcPr>
            <w:tcW w:w="2500" w:type="dxa"/>
          </w:tcPr>
          <w:p w14:paraId="371EE7CB" w14:textId="77777777" w:rsidR="00FB0B59" w:rsidRPr="00112425" w:rsidRDefault="00FB0B59" w:rsidP="00BA771A">
            <w:pPr>
              <w:pStyle w:val="Glava"/>
              <w:keepNext/>
              <w:keepLines/>
              <w:tabs>
                <w:tab w:val="left" w:pos="708"/>
              </w:tabs>
              <w:rPr>
                <w:rFonts w:ascii="Tahoma" w:hAnsi="Tahoma" w:cs="Tahoma"/>
                <w:b/>
                <w:sz w:val="20"/>
              </w:rPr>
            </w:pPr>
            <w:r w:rsidRPr="00112425">
              <w:rPr>
                <w:rFonts w:ascii="Tahoma" w:hAnsi="Tahoma" w:cs="Tahoma"/>
                <w:b/>
                <w:sz w:val="20"/>
              </w:rPr>
              <w:t>NASLOV:</w:t>
            </w:r>
          </w:p>
          <w:p w14:paraId="37AF1A7B"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5397C250" w14:textId="77777777" w:rsidR="00FB0B59" w:rsidRPr="00112425" w:rsidRDefault="00FB0B59" w:rsidP="00BA771A">
            <w:pPr>
              <w:pStyle w:val="Glava"/>
              <w:keepNext/>
              <w:keepLines/>
              <w:tabs>
                <w:tab w:val="left" w:pos="708"/>
              </w:tabs>
              <w:rPr>
                <w:rFonts w:ascii="Tahoma" w:hAnsi="Tahoma" w:cs="Tahoma"/>
                <w:b/>
                <w:sz w:val="20"/>
              </w:rPr>
            </w:pPr>
          </w:p>
        </w:tc>
      </w:tr>
    </w:tbl>
    <w:p w14:paraId="113FF2B8" w14:textId="77777777" w:rsidR="00FB0B59" w:rsidRPr="00112425" w:rsidRDefault="00FB0B59" w:rsidP="00BA771A">
      <w:pPr>
        <w:pStyle w:val="Telobesedila"/>
        <w:keepNext/>
        <w:keepLines/>
        <w:widowControl/>
        <w:jc w:val="center"/>
        <w:rPr>
          <w:rFonts w:ascii="Tahoma" w:hAnsi="Tahoma" w:cs="Tahoma"/>
          <w:b w:val="0"/>
        </w:rPr>
      </w:pPr>
    </w:p>
    <w:p w14:paraId="5D4F254E" w14:textId="77777777" w:rsidR="00FB0B59" w:rsidRPr="00112425" w:rsidRDefault="00FB0B59" w:rsidP="00BA771A">
      <w:pPr>
        <w:pStyle w:val="Telobesedila"/>
        <w:keepNext/>
        <w:keepLines/>
        <w:widowControl/>
        <w:jc w:val="center"/>
        <w:rPr>
          <w:rFonts w:ascii="Tahoma" w:hAnsi="Tahoma" w:cs="Tahoma"/>
          <w:b w:val="0"/>
        </w:rPr>
      </w:pPr>
    </w:p>
    <w:p w14:paraId="40570C21" w14:textId="77777777" w:rsidR="00FB0B59" w:rsidRPr="00112425" w:rsidRDefault="00FB0B59" w:rsidP="00BA771A">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667919BD" w14:textId="77777777" w:rsidR="00FB0B59" w:rsidRPr="00112425" w:rsidRDefault="00FB0B59" w:rsidP="00BA771A">
      <w:pPr>
        <w:pStyle w:val="Telobesedila"/>
        <w:keepNext/>
        <w:keepLines/>
        <w:widowControl/>
        <w:jc w:val="center"/>
        <w:rPr>
          <w:rFonts w:ascii="Tahoma" w:hAnsi="Tahoma" w:cs="Tahoma"/>
        </w:rPr>
      </w:pPr>
      <w:r w:rsidRPr="00112425">
        <w:rPr>
          <w:rFonts w:ascii="Tahoma" w:hAnsi="Tahoma" w:cs="Tahoma"/>
        </w:rPr>
        <w:t>PRENAŠAJO Z DELOM</w:t>
      </w:r>
    </w:p>
    <w:p w14:paraId="4EDD5A00" w14:textId="77777777" w:rsidR="00FB0B59" w:rsidRPr="00112425" w:rsidRDefault="00FB0B59" w:rsidP="00BA771A">
      <w:pPr>
        <w:keepNext/>
        <w:keepLines/>
        <w:jc w:val="center"/>
        <w:rPr>
          <w:rFonts w:ascii="Tahoma" w:hAnsi="Tahoma" w:cs="Tahoma"/>
        </w:rPr>
      </w:pPr>
    </w:p>
    <w:p w14:paraId="1CD292E2" w14:textId="77777777" w:rsidR="00FB0B59" w:rsidRPr="00112425" w:rsidRDefault="00FB0B59" w:rsidP="00BA771A">
      <w:pPr>
        <w:keepNext/>
        <w:keepLines/>
        <w:rPr>
          <w:rFonts w:ascii="Tahoma" w:hAnsi="Tahoma" w:cs="Tahoma"/>
        </w:rPr>
      </w:pPr>
    </w:p>
    <w:p w14:paraId="5559BC9F" w14:textId="77777777" w:rsidR="00FB0B59" w:rsidRPr="00112425" w:rsidRDefault="00FB0B59" w:rsidP="00BA771A">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6EA5F567" w14:textId="77777777" w:rsidR="00FB0B59" w:rsidRPr="00112425" w:rsidRDefault="00FB0B59" w:rsidP="00BA771A">
      <w:pPr>
        <w:keepNext/>
        <w:keepLines/>
        <w:jc w:val="both"/>
        <w:rPr>
          <w:rFonts w:ascii="Tahoma" w:hAnsi="Tahoma" w:cs="Tahoma"/>
        </w:rPr>
      </w:pPr>
    </w:p>
    <w:p w14:paraId="6FC461DB" w14:textId="77777777" w:rsidR="00FB0B59" w:rsidRPr="00112425" w:rsidRDefault="00FB0B59" w:rsidP="00BA771A">
      <w:pPr>
        <w:keepNext/>
        <w:keepLines/>
        <w:numPr>
          <w:ilvl w:val="0"/>
          <w:numId w:val="20"/>
        </w:numPr>
        <w:jc w:val="both"/>
        <w:rPr>
          <w:rFonts w:ascii="Tahoma" w:hAnsi="Tahoma" w:cs="Tahoma"/>
        </w:rPr>
      </w:pPr>
      <w:r w:rsidRPr="00112425">
        <w:rPr>
          <w:rFonts w:ascii="Tahoma" w:hAnsi="Tahoma" w:cs="Tahoma"/>
        </w:rPr>
        <w:t>V vsakem primeru:</w:t>
      </w:r>
    </w:p>
    <w:p w14:paraId="5BEB0F0F" w14:textId="77777777" w:rsidR="00FB0B59" w:rsidRPr="00112425" w:rsidRDefault="00FB0B59" w:rsidP="00BA771A">
      <w:pPr>
        <w:keepNext/>
        <w:keepLines/>
        <w:numPr>
          <w:ilvl w:val="0"/>
          <w:numId w:val="21"/>
        </w:numPr>
        <w:jc w:val="both"/>
        <w:rPr>
          <w:rFonts w:ascii="Tahoma" w:hAnsi="Tahoma" w:cs="Tahoma"/>
        </w:rPr>
      </w:pPr>
      <w:r w:rsidRPr="00112425">
        <w:rPr>
          <w:rFonts w:ascii="Tahoma" w:hAnsi="Tahoma" w:cs="Tahoma"/>
        </w:rPr>
        <w:t>bruhanje;</w:t>
      </w:r>
    </w:p>
    <w:p w14:paraId="63ADA011" w14:textId="77777777" w:rsidR="00FB0B59" w:rsidRPr="00112425" w:rsidRDefault="00FB0B59" w:rsidP="00BA771A">
      <w:pPr>
        <w:keepNext/>
        <w:keepLines/>
        <w:numPr>
          <w:ilvl w:val="0"/>
          <w:numId w:val="21"/>
        </w:numPr>
        <w:jc w:val="both"/>
        <w:rPr>
          <w:rFonts w:ascii="Tahoma" w:hAnsi="Tahoma" w:cs="Tahoma"/>
        </w:rPr>
      </w:pPr>
      <w:r w:rsidRPr="00112425">
        <w:rPr>
          <w:rFonts w:ascii="Tahoma" w:hAnsi="Tahoma" w:cs="Tahoma"/>
        </w:rPr>
        <w:t>driske;</w:t>
      </w:r>
    </w:p>
    <w:p w14:paraId="16E2A26A" w14:textId="77777777" w:rsidR="00FB0B59" w:rsidRPr="00112425" w:rsidRDefault="00FB0B59" w:rsidP="00BA771A">
      <w:pPr>
        <w:keepNext/>
        <w:keepLines/>
        <w:numPr>
          <w:ilvl w:val="0"/>
          <w:numId w:val="21"/>
        </w:numPr>
        <w:jc w:val="both"/>
        <w:rPr>
          <w:rFonts w:ascii="Tahoma" w:hAnsi="Tahoma" w:cs="Tahoma"/>
        </w:rPr>
      </w:pPr>
      <w:r w:rsidRPr="00112425">
        <w:rPr>
          <w:rFonts w:ascii="Tahoma" w:hAnsi="Tahoma" w:cs="Tahoma"/>
        </w:rPr>
        <w:t>gnojnih sprememb na koži (ognojki, gnojne rane,</w:t>
      </w:r>
      <w:r w:rsidR="00B15E7B">
        <w:rPr>
          <w:rFonts w:ascii="Tahoma" w:hAnsi="Tahoma" w:cs="Tahoma"/>
        </w:rPr>
        <w:t xml:space="preserve"> </w:t>
      </w:r>
      <w:r w:rsidRPr="00112425">
        <w:rPr>
          <w:rFonts w:ascii="Tahoma" w:hAnsi="Tahoma" w:cs="Tahoma"/>
        </w:rPr>
        <w:t>turi itd.);</w:t>
      </w:r>
    </w:p>
    <w:p w14:paraId="0F7D881D" w14:textId="77777777" w:rsidR="00FB0B59" w:rsidRPr="00112425" w:rsidRDefault="00FB0B59" w:rsidP="00BA771A">
      <w:pPr>
        <w:keepNext/>
        <w:keepLines/>
        <w:numPr>
          <w:ilvl w:val="0"/>
          <w:numId w:val="21"/>
        </w:numPr>
        <w:jc w:val="both"/>
        <w:rPr>
          <w:rFonts w:ascii="Tahoma" w:hAnsi="Tahoma" w:cs="Tahoma"/>
        </w:rPr>
      </w:pPr>
      <w:r w:rsidRPr="00112425">
        <w:rPr>
          <w:rFonts w:ascii="Tahoma" w:hAnsi="Tahoma" w:cs="Tahoma"/>
        </w:rPr>
        <w:t>izcedka iz ušes, nosu.</w:t>
      </w:r>
    </w:p>
    <w:p w14:paraId="5DDB7E93" w14:textId="77777777" w:rsidR="00FB0B59" w:rsidRPr="00112425" w:rsidRDefault="00FB0B59" w:rsidP="00BA771A">
      <w:pPr>
        <w:keepNext/>
        <w:keepLines/>
        <w:jc w:val="both"/>
        <w:rPr>
          <w:rFonts w:ascii="Tahoma" w:hAnsi="Tahoma" w:cs="Tahoma"/>
        </w:rPr>
      </w:pPr>
    </w:p>
    <w:p w14:paraId="4893B687" w14:textId="77777777" w:rsidR="00FB0B59" w:rsidRPr="00112425" w:rsidRDefault="00FB0B59" w:rsidP="00BA771A">
      <w:pPr>
        <w:keepNext/>
        <w:keepLines/>
        <w:numPr>
          <w:ilvl w:val="0"/>
          <w:numId w:val="20"/>
        </w:numPr>
        <w:jc w:val="both"/>
        <w:rPr>
          <w:rFonts w:ascii="Tahoma" w:hAnsi="Tahoma" w:cs="Tahoma"/>
        </w:rPr>
      </w:pPr>
      <w:r w:rsidRPr="00112425">
        <w:rPr>
          <w:rFonts w:ascii="Tahoma" w:hAnsi="Tahoma" w:cs="Tahoma"/>
        </w:rPr>
        <w:t>Vsakokrat po preboleli nalezljivi bolezni, pred vrnitvijo na delo.</w:t>
      </w:r>
    </w:p>
    <w:p w14:paraId="65CE2CD0" w14:textId="77777777" w:rsidR="00FB0B59" w:rsidRPr="00112425" w:rsidRDefault="00FB0B59" w:rsidP="00BA771A">
      <w:pPr>
        <w:keepNext/>
        <w:keepLines/>
        <w:jc w:val="both"/>
        <w:rPr>
          <w:rFonts w:ascii="Tahoma" w:hAnsi="Tahoma" w:cs="Tahoma"/>
        </w:rPr>
      </w:pPr>
    </w:p>
    <w:p w14:paraId="319A0440" w14:textId="77777777" w:rsidR="00FB0B59" w:rsidRPr="00112425" w:rsidRDefault="00FB0B59" w:rsidP="00BA771A">
      <w:pPr>
        <w:keepNext/>
        <w:keepLines/>
        <w:numPr>
          <w:ilvl w:val="0"/>
          <w:numId w:val="20"/>
        </w:numPr>
        <w:jc w:val="both"/>
        <w:rPr>
          <w:rFonts w:ascii="Tahoma" w:hAnsi="Tahoma" w:cs="Tahoma"/>
        </w:rPr>
      </w:pPr>
      <w:r w:rsidRPr="00112425">
        <w:rPr>
          <w:rFonts w:ascii="Tahoma" w:hAnsi="Tahoma" w:cs="Tahoma"/>
        </w:rPr>
        <w:t>V primeru pojava driske in/ali bruhanja v družini.</w:t>
      </w:r>
    </w:p>
    <w:p w14:paraId="7CA1D92C" w14:textId="77777777" w:rsidR="00FB0B59" w:rsidRPr="00112425" w:rsidRDefault="00FB0B59" w:rsidP="00BA771A">
      <w:pPr>
        <w:keepNext/>
        <w:keepLines/>
        <w:jc w:val="both"/>
        <w:rPr>
          <w:rFonts w:ascii="Tahoma" w:hAnsi="Tahoma" w:cs="Tahoma"/>
        </w:rPr>
      </w:pPr>
    </w:p>
    <w:p w14:paraId="68156997" w14:textId="77777777" w:rsidR="00FB0B59" w:rsidRPr="00112425" w:rsidRDefault="00FB0B59" w:rsidP="00BA771A">
      <w:pPr>
        <w:keepNext/>
        <w:keepLines/>
        <w:numPr>
          <w:ilvl w:val="0"/>
          <w:numId w:val="20"/>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1880A265" w14:textId="77777777" w:rsidR="00FB0B59" w:rsidRPr="00112425" w:rsidRDefault="00FB0B59" w:rsidP="00BA771A">
      <w:pPr>
        <w:keepNext/>
        <w:keepLines/>
        <w:jc w:val="both"/>
        <w:rPr>
          <w:rFonts w:ascii="Tahoma" w:hAnsi="Tahoma" w:cs="Tahoma"/>
        </w:rPr>
      </w:pPr>
    </w:p>
    <w:p w14:paraId="19E2BCAF" w14:textId="77777777" w:rsidR="00FB0B59" w:rsidRPr="00112425" w:rsidRDefault="00FB0B59" w:rsidP="00BA771A">
      <w:pPr>
        <w:keepNext/>
        <w:keepLines/>
        <w:jc w:val="both"/>
        <w:rPr>
          <w:rFonts w:ascii="Tahoma" w:hAnsi="Tahoma" w:cs="Tahoma"/>
        </w:rPr>
      </w:pPr>
    </w:p>
    <w:p w14:paraId="2A6D3DB2" w14:textId="77777777" w:rsidR="00FB0B59" w:rsidRPr="00112425" w:rsidRDefault="00FB0B59" w:rsidP="00BA771A">
      <w:pPr>
        <w:keepNext/>
        <w:keepLines/>
        <w:ind w:firstLine="360"/>
        <w:jc w:val="both"/>
        <w:rPr>
          <w:rFonts w:ascii="Tahoma" w:hAnsi="Tahoma" w:cs="Tahoma"/>
        </w:rPr>
      </w:pPr>
      <w:r w:rsidRPr="00112425">
        <w:rPr>
          <w:rFonts w:ascii="Tahoma" w:hAnsi="Tahoma" w:cs="Tahoma"/>
        </w:rPr>
        <w:t xml:space="preserve">Podpis osebe:                                                                     Datum:  </w:t>
      </w:r>
    </w:p>
    <w:p w14:paraId="3BE4B160" w14:textId="77777777" w:rsidR="00FB0B59" w:rsidRPr="00112425" w:rsidRDefault="00FB0B59" w:rsidP="00BA771A">
      <w:pPr>
        <w:pStyle w:val="Telobesedila"/>
        <w:keepNext/>
        <w:keepLines/>
        <w:widowControl/>
        <w:rPr>
          <w:rFonts w:ascii="Tahoma" w:hAnsi="Tahoma"/>
          <w:b w:val="0"/>
        </w:rPr>
      </w:pPr>
    </w:p>
    <w:p w14:paraId="4F75964D" w14:textId="77777777" w:rsidR="00FB0B59" w:rsidRPr="00112425" w:rsidRDefault="00FB0B59" w:rsidP="00BA771A">
      <w:pPr>
        <w:keepNext/>
        <w:keepLines/>
        <w:rPr>
          <w:rFonts w:ascii="Tahoma" w:hAnsi="Tahoma"/>
        </w:rPr>
      </w:pPr>
    </w:p>
    <w:p w14:paraId="6D13ED6C" w14:textId="77777777" w:rsidR="00FB0B59" w:rsidRPr="00112425" w:rsidRDefault="00FB0B59" w:rsidP="00BA771A">
      <w:pPr>
        <w:keepNext/>
        <w:keepLines/>
        <w:rPr>
          <w:rFonts w:ascii="Tahoma" w:hAnsi="Tahoma"/>
        </w:rPr>
      </w:pPr>
    </w:p>
    <w:p w14:paraId="30884631" w14:textId="77777777" w:rsidR="00FB0B59" w:rsidRPr="00112425" w:rsidRDefault="00FB0B59" w:rsidP="00BA771A">
      <w:pPr>
        <w:keepNext/>
        <w:keepLines/>
        <w:rPr>
          <w:rFonts w:ascii="Tahoma" w:hAnsi="Tahoma"/>
        </w:rPr>
      </w:pPr>
    </w:p>
    <w:p w14:paraId="76F98650" w14:textId="77777777" w:rsidR="00FB0B59" w:rsidRPr="00112425" w:rsidRDefault="00FB0B59" w:rsidP="00BA771A">
      <w:pPr>
        <w:keepNext/>
        <w:keepLines/>
        <w:rPr>
          <w:rFonts w:ascii="Tahoma" w:hAnsi="Tahoma"/>
        </w:rPr>
      </w:pPr>
    </w:p>
    <w:p w14:paraId="5DA293F6" w14:textId="77777777" w:rsidR="00FB0B59" w:rsidRPr="00112425" w:rsidRDefault="00FB0B59" w:rsidP="00BA771A">
      <w:pPr>
        <w:keepNext/>
        <w:keepLines/>
        <w:rPr>
          <w:rFonts w:ascii="Tahoma" w:hAnsi="Tahoma"/>
        </w:rPr>
      </w:pPr>
    </w:p>
    <w:p w14:paraId="41132998" w14:textId="77777777" w:rsidR="00FB0B59" w:rsidRPr="00112425" w:rsidRDefault="00FB0B59" w:rsidP="00BA771A">
      <w:pPr>
        <w:keepNext/>
        <w:keepLines/>
        <w:rPr>
          <w:rFonts w:ascii="Tahoma" w:hAnsi="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A23B327" w14:textId="77777777" w:rsidTr="000C7AEC">
        <w:trPr>
          <w:trHeight w:val="235"/>
        </w:trPr>
        <w:tc>
          <w:tcPr>
            <w:tcW w:w="3430" w:type="dxa"/>
            <w:tcBorders>
              <w:bottom w:val="single" w:sz="4" w:space="0" w:color="auto"/>
            </w:tcBorders>
          </w:tcPr>
          <w:p w14:paraId="5C1E6493" w14:textId="77777777" w:rsidR="009121CF" w:rsidRPr="00CE1BAD" w:rsidRDefault="009121CF" w:rsidP="000C7AEC">
            <w:pPr>
              <w:keepNext/>
              <w:keepLines/>
              <w:jc w:val="both"/>
              <w:rPr>
                <w:rFonts w:ascii="Tahoma" w:hAnsi="Tahoma" w:cs="Tahoma"/>
                <w:snapToGrid w:val="0"/>
                <w:color w:val="000000"/>
              </w:rPr>
            </w:pPr>
          </w:p>
        </w:tc>
        <w:tc>
          <w:tcPr>
            <w:tcW w:w="2574" w:type="dxa"/>
          </w:tcPr>
          <w:p w14:paraId="15053BB0"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04CF9214"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5EC62895" w14:textId="77777777" w:rsidTr="000C7AEC">
        <w:trPr>
          <w:trHeight w:val="235"/>
        </w:trPr>
        <w:tc>
          <w:tcPr>
            <w:tcW w:w="3430" w:type="dxa"/>
            <w:tcBorders>
              <w:top w:val="single" w:sz="4" w:space="0" w:color="auto"/>
            </w:tcBorders>
          </w:tcPr>
          <w:p w14:paraId="369CA740"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2C9120D"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6C6415B"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979204B" w14:textId="77CDBCAC" w:rsidR="00FB0B59" w:rsidRDefault="00FB0B59" w:rsidP="00BA771A">
      <w:pPr>
        <w:keepNext/>
        <w:keepLines/>
        <w:rPr>
          <w:rFonts w:ascii="Tahoma" w:hAnsi="Tahoma"/>
        </w:rPr>
      </w:pPr>
    </w:p>
    <w:p w14:paraId="2ACC01E8" w14:textId="12AF4140" w:rsidR="009121CF" w:rsidRDefault="009121CF" w:rsidP="00BA771A">
      <w:pPr>
        <w:keepNext/>
        <w:keepLines/>
        <w:rPr>
          <w:rFonts w:ascii="Tahoma" w:hAnsi="Tahoma"/>
        </w:rPr>
      </w:pPr>
    </w:p>
    <w:p w14:paraId="6866DCA2" w14:textId="4E810DBD" w:rsidR="009121CF" w:rsidRDefault="009121CF" w:rsidP="00BA771A">
      <w:pPr>
        <w:keepNext/>
        <w:keepLines/>
        <w:rPr>
          <w:rFonts w:ascii="Tahoma" w:hAnsi="Tahoma"/>
        </w:rPr>
      </w:pPr>
    </w:p>
    <w:p w14:paraId="47F8F84E" w14:textId="0A4E96BC" w:rsidR="009121CF" w:rsidRDefault="009121CF" w:rsidP="00BA771A">
      <w:pPr>
        <w:keepNext/>
        <w:keepLines/>
        <w:rPr>
          <w:rFonts w:ascii="Tahoma" w:hAnsi="Tahoma"/>
        </w:rPr>
      </w:pPr>
    </w:p>
    <w:p w14:paraId="03F95DC7" w14:textId="2A942E1F" w:rsidR="009121CF" w:rsidRDefault="009121CF" w:rsidP="00BA771A">
      <w:pPr>
        <w:keepNext/>
        <w:keepLines/>
        <w:rPr>
          <w:rFonts w:ascii="Tahoma" w:hAnsi="Tahoma"/>
        </w:rPr>
      </w:pPr>
    </w:p>
    <w:p w14:paraId="11BA22AC" w14:textId="34018CDB" w:rsidR="009121CF" w:rsidRDefault="009121CF" w:rsidP="00BA771A">
      <w:pPr>
        <w:keepNext/>
        <w:keepLines/>
        <w:rPr>
          <w:rFonts w:ascii="Tahoma" w:hAnsi="Tahoma"/>
        </w:rPr>
      </w:pPr>
    </w:p>
    <w:p w14:paraId="3A856A2D" w14:textId="559F9E31" w:rsidR="009121CF" w:rsidRDefault="009121CF" w:rsidP="00BA771A">
      <w:pPr>
        <w:keepNext/>
        <w:keepLines/>
        <w:rPr>
          <w:rFonts w:ascii="Tahoma" w:hAnsi="Tahoma"/>
        </w:rPr>
      </w:pPr>
    </w:p>
    <w:p w14:paraId="678491F1" w14:textId="77777777" w:rsidR="00037DDD" w:rsidRPr="00112425" w:rsidRDefault="00037DDD" w:rsidP="00BA771A">
      <w:pPr>
        <w:keepNext/>
        <w:keepLines/>
        <w:rPr>
          <w:rFonts w:ascii="Tahoma" w:hAnsi="Tahoma"/>
        </w:rPr>
      </w:pPr>
    </w:p>
    <w:p w14:paraId="56D89691" w14:textId="77777777" w:rsidR="00FB0B59" w:rsidRPr="00112425" w:rsidRDefault="00FB0B59" w:rsidP="00BA771A">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FB0B59" w:rsidRPr="00112425" w14:paraId="2F340708"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4E1510CA" w14:textId="77777777" w:rsidR="00FB0B59" w:rsidRPr="00112425" w:rsidRDefault="00FB0B59" w:rsidP="00BA771A">
            <w:pPr>
              <w:keepNext/>
              <w:keepLines/>
              <w:rPr>
                <w:rFonts w:ascii="Tahoma" w:hAnsi="Tahoma"/>
              </w:rPr>
            </w:pPr>
            <w:r w:rsidRPr="00112425">
              <w:lastRenderedPageBreak/>
              <w:br w:type="page"/>
            </w:r>
            <w:r w:rsidRPr="00112425">
              <w:rPr>
                <w:rFonts w:ascii="Tahoma" w:hAnsi="Tahoma"/>
              </w:rPr>
              <w:t>INDIVIDUALNA IZJAVA O BOLEZENSKIH ZNAKIH</w:t>
            </w:r>
          </w:p>
        </w:tc>
        <w:tc>
          <w:tcPr>
            <w:tcW w:w="1482" w:type="dxa"/>
            <w:tcBorders>
              <w:top w:val="single" w:sz="4" w:space="0" w:color="auto"/>
              <w:left w:val="single" w:sz="4" w:space="0" w:color="808080"/>
              <w:bottom w:val="single" w:sz="4" w:space="0" w:color="auto"/>
              <w:right w:val="single" w:sz="4" w:space="0" w:color="auto"/>
            </w:tcBorders>
            <w:hideMark/>
          </w:tcPr>
          <w:p w14:paraId="1932069A" w14:textId="77777777" w:rsidR="00FB0B59" w:rsidRPr="00112425" w:rsidRDefault="00FB0B59" w:rsidP="00BA771A">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13.a</w:t>
            </w:r>
          </w:p>
        </w:tc>
      </w:tr>
    </w:tbl>
    <w:p w14:paraId="79FE8383" w14:textId="77777777" w:rsidR="00FB0B59" w:rsidRPr="00112425" w:rsidRDefault="00FB0B59" w:rsidP="00BA771A">
      <w:pPr>
        <w:pStyle w:val="Naslov6"/>
        <w:keepLines/>
        <w:rPr>
          <w:rFonts w:ascii="Tahoma" w:hAnsi="Tahoma"/>
          <w:sz w:val="20"/>
        </w:rPr>
      </w:pPr>
    </w:p>
    <w:p w14:paraId="34082EFA" w14:textId="77777777" w:rsidR="00FB0B59" w:rsidRPr="00112425" w:rsidRDefault="00FB0B59" w:rsidP="00BA771A">
      <w:pPr>
        <w:pStyle w:val="Naslov6"/>
        <w:keepLines/>
        <w:rPr>
          <w:rFonts w:ascii="Tahoma" w:hAnsi="Tahoma"/>
          <w:sz w:val="20"/>
        </w:rPr>
      </w:pPr>
      <w:r w:rsidRPr="00112425">
        <w:rPr>
          <w:rFonts w:ascii="Tahoma" w:hAnsi="Tahoma"/>
          <w:sz w:val="20"/>
        </w:rPr>
        <w:t>VZOREC</w:t>
      </w:r>
    </w:p>
    <w:p w14:paraId="38FF065C" w14:textId="77777777" w:rsidR="00FB0B59" w:rsidRPr="00112425" w:rsidRDefault="00FB0B59" w:rsidP="00BA771A">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FB0B59" w:rsidRPr="00112425" w14:paraId="2B536032" w14:textId="77777777" w:rsidTr="004E3A6A">
        <w:trPr>
          <w:trHeight w:val="268"/>
        </w:trPr>
        <w:tc>
          <w:tcPr>
            <w:tcW w:w="2500" w:type="dxa"/>
          </w:tcPr>
          <w:p w14:paraId="2AA3D396" w14:textId="77777777" w:rsidR="00FB0B59" w:rsidRPr="00112425" w:rsidRDefault="00FB0B59" w:rsidP="00BA771A">
            <w:pPr>
              <w:pStyle w:val="Glava"/>
              <w:keepNext/>
              <w:keepLines/>
              <w:tabs>
                <w:tab w:val="left" w:pos="708"/>
              </w:tabs>
              <w:rPr>
                <w:rFonts w:ascii="Tahoma" w:hAnsi="Tahoma"/>
                <w:b/>
                <w:sz w:val="20"/>
              </w:rPr>
            </w:pPr>
            <w:r w:rsidRPr="00112425">
              <w:rPr>
                <w:rFonts w:ascii="Tahoma" w:hAnsi="Tahoma"/>
                <w:b/>
                <w:sz w:val="20"/>
              </w:rPr>
              <w:t>PONUDNIK – NAZIV:</w:t>
            </w:r>
          </w:p>
          <w:p w14:paraId="69F8E500" w14:textId="77777777" w:rsidR="00FB0B59" w:rsidRPr="00112425" w:rsidRDefault="00FB0B59" w:rsidP="00BA771A">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0C762418" w14:textId="77777777" w:rsidR="00FB0B59" w:rsidRPr="00112425" w:rsidRDefault="00FB0B59" w:rsidP="00BA771A">
            <w:pPr>
              <w:pStyle w:val="Glava"/>
              <w:keepNext/>
              <w:keepLines/>
              <w:rPr>
                <w:rFonts w:ascii="Tahoma" w:hAnsi="Tahoma"/>
                <w:b/>
                <w:sz w:val="20"/>
              </w:rPr>
            </w:pPr>
          </w:p>
        </w:tc>
      </w:tr>
      <w:tr w:rsidR="00FB0B59" w:rsidRPr="00112425" w14:paraId="732B2C93" w14:textId="77777777" w:rsidTr="004E3A6A">
        <w:trPr>
          <w:trHeight w:val="153"/>
        </w:trPr>
        <w:tc>
          <w:tcPr>
            <w:tcW w:w="2500" w:type="dxa"/>
          </w:tcPr>
          <w:p w14:paraId="389E2FD6" w14:textId="77777777" w:rsidR="00FB0B59" w:rsidRPr="00112425" w:rsidRDefault="00FB0B59" w:rsidP="00BA771A">
            <w:pPr>
              <w:pStyle w:val="Glava"/>
              <w:keepNext/>
              <w:keepLines/>
              <w:tabs>
                <w:tab w:val="left" w:pos="708"/>
              </w:tabs>
              <w:rPr>
                <w:rFonts w:ascii="Tahoma" w:hAnsi="Tahoma"/>
                <w:b/>
                <w:sz w:val="20"/>
              </w:rPr>
            </w:pPr>
          </w:p>
        </w:tc>
        <w:tc>
          <w:tcPr>
            <w:tcW w:w="6714" w:type="dxa"/>
          </w:tcPr>
          <w:p w14:paraId="279DFE22" w14:textId="77777777" w:rsidR="00FB0B59" w:rsidRPr="00112425" w:rsidRDefault="00FB0B59" w:rsidP="00BA771A">
            <w:pPr>
              <w:pStyle w:val="Glava"/>
              <w:keepNext/>
              <w:keepLines/>
              <w:tabs>
                <w:tab w:val="left" w:pos="708"/>
              </w:tabs>
              <w:rPr>
                <w:rFonts w:ascii="Tahoma" w:hAnsi="Tahoma"/>
                <w:b/>
                <w:sz w:val="20"/>
              </w:rPr>
            </w:pPr>
          </w:p>
        </w:tc>
      </w:tr>
      <w:tr w:rsidR="00FB0B59" w:rsidRPr="00112425" w14:paraId="2BBCE966" w14:textId="77777777" w:rsidTr="004E3A6A">
        <w:trPr>
          <w:trHeight w:val="266"/>
        </w:trPr>
        <w:tc>
          <w:tcPr>
            <w:tcW w:w="2500" w:type="dxa"/>
          </w:tcPr>
          <w:p w14:paraId="5A59F584" w14:textId="77777777" w:rsidR="00FB0B59" w:rsidRPr="00112425" w:rsidRDefault="00FB0B59" w:rsidP="00BA771A">
            <w:pPr>
              <w:pStyle w:val="Glava"/>
              <w:keepNext/>
              <w:keepLines/>
              <w:tabs>
                <w:tab w:val="left" w:pos="708"/>
              </w:tabs>
              <w:rPr>
                <w:rFonts w:ascii="Tahoma" w:hAnsi="Tahoma"/>
                <w:b/>
                <w:sz w:val="20"/>
              </w:rPr>
            </w:pPr>
            <w:r w:rsidRPr="00112425">
              <w:rPr>
                <w:rFonts w:ascii="Tahoma" w:hAnsi="Tahoma"/>
                <w:b/>
                <w:sz w:val="20"/>
              </w:rPr>
              <w:t>NASLOV:</w:t>
            </w:r>
          </w:p>
          <w:p w14:paraId="482CBB5E" w14:textId="77777777" w:rsidR="00FB0B59" w:rsidRPr="00112425" w:rsidRDefault="00FB0B59" w:rsidP="00BA771A">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771CECFF" w14:textId="77777777" w:rsidR="00FB0B59" w:rsidRPr="00112425" w:rsidRDefault="00FB0B59" w:rsidP="00BA771A">
            <w:pPr>
              <w:pStyle w:val="Glava"/>
              <w:keepNext/>
              <w:keepLines/>
              <w:tabs>
                <w:tab w:val="left" w:pos="708"/>
              </w:tabs>
              <w:rPr>
                <w:rFonts w:ascii="Tahoma" w:hAnsi="Tahoma"/>
                <w:b/>
                <w:sz w:val="20"/>
              </w:rPr>
            </w:pPr>
          </w:p>
        </w:tc>
      </w:tr>
    </w:tbl>
    <w:p w14:paraId="0952C427" w14:textId="77777777" w:rsidR="00FB0B59" w:rsidRPr="00112425" w:rsidRDefault="00FB0B59" w:rsidP="00BA771A">
      <w:pPr>
        <w:keepNext/>
        <w:keepLines/>
        <w:jc w:val="center"/>
        <w:rPr>
          <w:rFonts w:ascii="Tahoma" w:hAnsi="Tahoma"/>
          <w:b/>
        </w:rPr>
      </w:pPr>
    </w:p>
    <w:p w14:paraId="473BB454" w14:textId="77777777" w:rsidR="00FB0B59" w:rsidRPr="00112425" w:rsidRDefault="00FB0B59" w:rsidP="00BA771A">
      <w:pPr>
        <w:pStyle w:val="Naslov2"/>
        <w:keepLines/>
      </w:pPr>
      <w:r w:rsidRPr="00112425">
        <w:t>INDIVIDUALNA IZJAVA O BOLEZENSKIH ZNAKIH</w:t>
      </w:r>
    </w:p>
    <w:p w14:paraId="5881E224" w14:textId="77777777" w:rsidR="00FB0B59" w:rsidRPr="00112425" w:rsidRDefault="00FB0B59" w:rsidP="00BA771A">
      <w:pPr>
        <w:keepNext/>
        <w:keepLines/>
        <w:jc w:val="both"/>
        <w:rPr>
          <w:rFonts w:ascii="Tahoma" w:hAnsi="Tahoma"/>
        </w:rPr>
      </w:pPr>
    </w:p>
    <w:p w14:paraId="09CD60F0" w14:textId="77777777" w:rsidR="00FB0B59" w:rsidRPr="00112425" w:rsidRDefault="00FB0B59" w:rsidP="00BA771A">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270C9335" w14:textId="77777777" w:rsidR="00FB0B59" w:rsidRPr="00112425" w:rsidRDefault="00FB0B59" w:rsidP="00BA771A">
      <w:pPr>
        <w:keepNext/>
        <w:keepLines/>
        <w:jc w:val="both"/>
        <w:rPr>
          <w:rFonts w:ascii="Tahoma" w:hAnsi="Tahoma"/>
        </w:rPr>
      </w:pPr>
    </w:p>
    <w:p w14:paraId="28781EB0" w14:textId="77777777" w:rsidR="00FB0B59" w:rsidRPr="00112425" w:rsidRDefault="00FB0B59" w:rsidP="00BA771A">
      <w:pPr>
        <w:keepNext/>
        <w:keepLines/>
        <w:rPr>
          <w:rFonts w:ascii="Tahoma" w:hAnsi="Tahoma"/>
        </w:rPr>
      </w:pPr>
      <w:r w:rsidRPr="00112425">
        <w:rPr>
          <w:rFonts w:ascii="Tahoma" w:hAnsi="Tahoma"/>
        </w:rPr>
        <w:t>Naslov bivališča:___________________________________________________________</w:t>
      </w:r>
    </w:p>
    <w:p w14:paraId="233E15E3" w14:textId="77777777" w:rsidR="00FB0B59" w:rsidRPr="00112425" w:rsidRDefault="00FB0B59" w:rsidP="00BA771A">
      <w:pPr>
        <w:keepNext/>
        <w:keepLines/>
        <w:jc w:val="both"/>
        <w:rPr>
          <w:rFonts w:ascii="Tahoma" w:hAnsi="Tahoma"/>
        </w:rPr>
      </w:pPr>
    </w:p>
    <w:p w14:paraId="1FDA780A" w14:textId="77777777" w:rsidR="00FB0B59" w:rsidRPr="00112425" w:rsidRDefault="00FB0B59" w:rsidP="00BA771A">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1B3BD18E" w14:textId="77777777" w:rsidR="00FB0B59" w:rsidRPr="00112425" w:rsidRDefault="00FB0B59" w:rsidP="00BA771A">
      <w:pPr>
        <w:keepNext/>
        <w:keepLines/>
        <w:jc w:val="both"/>
        <w:rPr>
          <w:rFonts w:ascii="Tahoma" w:hAnsi="Tahoma"/>
        </w:rPr>
      </w:pPr>
    </w:p>
    <w:p w14:paraId="60E2F7B8" w14:textId="77777777" w:rsidR="00FB0B59" w:rsidRPr="00112425" w:rsidRDefault="00FB0B59" w:rsidP="00BA771A">
      <w:pPr>
        <w:pStyle w:val="BESEDILO"/>
        <w:keepNext/>
        <w:widowControl/>
        <w:tabs>
          <w:tab w:val="left" w:pos="708"/>
        </w:tabs>
        <w:rPr>
          <w:rFonts w:ascii="Tahoma" w:hAnsi="Tahoma"/>
          <w:kern w:val="0"/>
        </w:rPr>
      </w:pPr>
      <w:r w:rsidRPr="00112425">
        <w:rPr>
          <w:rFonts w:ascii="Tahoma" w:hAnsi="Tahoma"/>
          <w:kern w:val="0"/>
        </w:rPr>
        <w:t>Opis bolezenskih znakov:</w:t>
      </w:r>
    </w:p>
    <w:p w14:paraId="7E464474" w14:textId="77777777" w:rsidR="00FB0B59" w:rsidRPr="00112425" w:rsidRDefault="00FB0B59" w:rsidP="00BA771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FB0B59" w:rsidRPr="00112425" w14:paraId="51623292" w14:textId="77777777" w:rsidTr="00A129B6">
        <w:tc>
          <w:tcPr>
            <w:tcW w:w="5457" w:type="dxa"/>
            <w:tcBorders>
              <w:top w:val="single" w:sz="18" w:space="0" w:color="auto"/>
              <w:left w:val="single" w:sz="18" w:space="0" w:color="auto"/>
              <w:bottom w:val="single" w:sz="2" w:space="0" w:color="auto"/>
              <w:right w:val="single" w:sz="18" w:space="0" w:color="auto"/>
            </w:tcBorders>
            <w:hideMark/>
          </w:tcPr>
          <w:p w14:paraId="68BD0495" w14:textId="77777777" w:rsidR="00FB0B59" w:rsidRPr="00112425" w:rsidRDefault="00FB0B59" w:rsidP="00BA771A">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3665BE71" w14:textId="77777777" w:rsidR="00FB0B59" w:rsidRPr="00112425" w:rsidRDefault="00FB0B59" w:rsidP="00BA771A">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7847C79E" w14:textId="77777777" w:rsidR="00FB0B59" w:rsidRPr="00112425" w:rsidRDefault="00FB0B59" w:rsidP="00BA771A">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74C1FF0B" w14:textId="77777777" w:rsidR="00FB0B59" w:rsidRPr="00112425" w:rsidRDefault="00FB0B59" w:rsidP="00BA771A">
            <w:pPr>
              <w:keepNext/>
              <w:keepLines/>
              <w:jc w:val="both"/>
              <w:rPr>
                <w:rFonts w:ascii="Tahoma" w:hAnsi="Tahoma"/>
                <w:b/>
              </w:rPr>
            </w:pPr>
            <w:r w:rsidRPr="00112425">
              <w:rPr>
                <w:rFonts w:ascii="Tahoma" w:hAnsi="Tahoma"/>
                <w:b/>
              </w:rPr>
              <w:t>Datum pojava</w:t>
            </w:r>
          </w:p>
        </w:tc>
      </w:tr>
      <w:tr w:rsidR="00FB0B59" w:rsidRPr="00112425" w14:paraId="34C316FF"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F3AE255" w14:textId="77777777" w:rsidR="00FB0B59" w:rsidRPr="00112425" w:rsidRDefault="00FB0B59" w:rsidP="00BA771A">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5109A1CE"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9914E40"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673D519" w14:textId="77777777" w:rsidR="00FB0B59" w:rsidRPr="00112425" w:rsidRDefault="00FB0B59" w:rsidP="00BA771A">
            <w:pPr>
              <w:keepNext/>
              <w:keepLines/>
              <w:jc w:val="both"/>
              <w:rPr>
                <w:rFonts w:ascii="Tahoma" w:hAnsi="Tahoma"/>
              </w:rPr>
            </w:pPr>
          </w:p>
        </w:tc>
      </w:tr>
      <w:tr w:rsidR="00FB0B59" w:rsidRPr="00112425" w14:paraId="6ACC0C30"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B55F23A" w14:textId="77777777" w:rsidR="00FB0B59" w:rsidRPr="00112425" w:rsidRDefault="00FB0B59" w:rsidP="00BA771A">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6B3A80BF"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3E6A0BE2"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0556B78B" w14:textId="77777777" w:rsidR="00FB0B59" w:rsidRPr="00112425" w:rsidRDefault="00FB0B59" w:rsidP="00BA771A">
            <w:pPr>
              <w:keepNext/>
              <w:keepLines/>
              <w:jc w:val="both"/>
              <w:rPr>
                <w:rFonts w:ascii="Tahoma" w:hAnsi="Tahoma"/>
              </w:rPr>
            </w:pPr>
          </w:p>
        </w:tc>
      </w:tr>
      <w:tr w:rsidR="00FB0B59" w:rsidRPr="00112425" w14:paraId="19160739"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0FC6C39" w14:textId="77777777" w:rsidR="00FB0B59" w:rsidRPr="00112425" w:rsidRDefault="00FB0B59" w:rsidP="00BA771A">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5ED09801"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3643B47"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3742CF43" w14:textId="77777777" w:rsidR="00FB0B59" w:rsidRPr="00112425" w:rsidRDefault="00FB0B59" w:rsidP="00BA771A">
            <w:pPr>
              <w:keepNext/>
              <w:keepLines/>
              <w:jc w:val="both"/>
              <w:rPr>
                <w:rFonts w:ascii="Tahoma" w:hAnsi="Tahoma"/>
              </w:rPr>
            </w:pPr>
          </w:p>
        </w:tc>
      </w:tr>
      <w:tr w:rsidR="00FB0B59" w:rsidRPr="00112425" w14:paraId="02038786"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7D1FCCED" w14:textId="46B55FE0" w:rsidR="00FB0B59" w:rsidRPr="00112425" w:rsidRDefault="00FB0B59" w:rsidP="00BA771A">
            <w:pPr>
              <w:keepNext/>
              <w:keepLines/>
              <w:jc w:val="both"/>
              <w:rPr>
                <w:rFonts w:ascii="Tahoma" w:hAnsi="Tahoma"/>
              </w:rPr>
            </w:pPr>
            <w:r w:rsidRPr="00112425">
              <w:rPr>
                <w:rFonts w:ascii="Tahoma" w:hAnsi="Tahoma"/>
              </w:rPr>
              <w:t>Gnojne spremembe na koži, ob nohtih,</w:t>
            </w:r>
            <w:r w:rsidR="00AF3E7F">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48059B48"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1A22E450"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479D8BA8" w14:textId="77777777" w:rsidR="00FB0B59" w:rsidRPr="00112425" w:rsidRDefault="00FB0B59" w:rsidP="00BA771A">
            <w:pPr>
              <w:keepNext/>
              <w:keepLines/>
              <w:jc w:val="both"/>
              <w:rPr>
                <w:rFonts w:ascii="Tahoma" w:hAnsi="Tahoma"/>
              </w:rPr>
            </w:pPr>
          </w:p>
        </w:tc>
      </w:tr>
      <w:tr w:rsidR="00FB0B59" w:rsidRPr="00112425" w14:paraId="64BB64D4"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5C72CAD6" w14:textId="77777777" w:rsidR="00FB0B59" w:rsidRPr="00112425" w:rsidRDefault="00FB0B59" w:rsidP="00BA771A">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3ADC6590"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34310C6C"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8B64D2C" w14:textId="77777777" w:rsidR="00FB0B59" w:rsidRPr="00112425" w:rsidRDefault="00FB0B59" w:rsidP="00BA771A">
            <w:pPr>
              <w:keepNext/>
              <w:keepLines/>
              <w:jc w:val="both"/>
              <w:rPr>
                <w:rFonts w:ascii="Tahoma" w:hAnsi="Tahoma"/>
              </w:rPr>
            </w:pPr>
          </w:p>
        </w:tc>
      </w:tr>
      <w:tr w:rsidR="00FB0B59" w:rsidRPr="00112425" w14:paraId="4FC5E5D4"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0417FCAD" w14:textId="77777777" w:rsidR="00FB0B59" w:rsidRPr="00112425" w:rsidRDefault="00FB0B59" w:rsidP="00BA771A">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7451C4A"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215B1981"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3EEE1C71" w14:textId="77777777" w:rsidR="00FB0B59" w:rsidRPr="00112425" w:rsidRDefault="00FB0B59" w:rsidP="00BA771A">
            <w:pPr>
              <w:keepNext/>
              <w:keepLines/>
              <w:jc w:val="both"/>
              <w:rPr>
                <w:rFonts w:ascii="Tahoma" w:hAnsi="Tahoma"/>
              </w:rPr>
            </w:pPr>
          </w:p>
        </w:tc>
      </w:tr>
      <w:tr w:rsidR="00FB0B59" w:rsidRPr="00112425" w14:paraId="1624940A" w14:textId="77777777" w:rsidTr="00A129B6">
        <w:tc>
          <w:tcPr>
            <w:tcW w:w="5457" w:type="dxa"/>
            <w:tcBorders>
              <w:top w:val="single" w:sz="2" w:space="0" w:color="auto"/>
              <w:left w:val="single" w:sz="18" w:space="0" w:color="auto"/>
              <w:bottom w:val="single" w:sz="18" w:space="0" w:color="auto"/>
              <w:right w:val="single" w:sz="18" w:space="0" w:color="auto"/>
            </w:tcBorders>
            <w:hideMark/>
          </w:tcPr>
          <w:p w14:paraId="760EDA7E" w14:textId="77777777" w:rsidR="00FB0B59" w:rsidRPr="00112425" w:rsidRDefault="00FB0B59" w:rsidP="00BA771A">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32E103DE" w14:textId="77777777" w:rsidR="00FB0B59" w:rsidRPr="00112425" w:rsidRDefault="00FB0B59" w:rsidP="00BA771A">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7D5E2B4B" w14:textId="77777777" w:rsidR="00FB0B59" w:rsidRPr="00112425" w:rsidRDefault="00FB0B59" w:rsidP="00BA771A">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20AFDFAC" w14:textId="77777777" w:rsidR="00FB0B59" w:rsidRPr="00112425" w:rsidRDefault="00FB0B59" w:rsidP="00BA771A">
            <w:pPr>
              <w:keepNext/>
              <w:keepLines/>
              <w:jc w:val="both"/>
              <w:rPr>
                <w:rFonts w:ascii="Tahoma" w:hAnsi="Tahoma"/>
              </w:rPr>
            </w:pPr>
          </w:p>
        </w:tc>
      </w:tr>
    </w:tbl>
    <w:p w14:paraId="14501336" w14:textId="77777777" w:rsidR="00FB0B59" w:rsidRPr="00112425" w:rsidRDefault="00FB0B59" w:rsidP="00BA771A">
      <w:pPr>
        <w:keepNext/>
        <w:keepLines/>
        <w:jc w:val="both"/>
        <w:rPr>
          <w:rFonts w:ascii="Tahoma" w:hAnsi="Tahoma"/>
        </w:rPr>
      </w:pPr>
    </w:p>
    <w:p w14:paraId="5EFDAE58" w14:textId="77777777" w:rsidR="00FB0B59" w:rsidRPr="00112425" w:rsidRDefault="00FB0B59" w:rsidP="00BA771A">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45165ADB" w14:textId="10E029A4" w:rsidR="00FB0B59" w:rsidRPr="00112425" w:rsidRDefault="00FB0B59" w:rsidP="00BA771A">
      <w:pPr>
        <w:pStyle w:val="Telobesedila"/>
        <w:keepNext/>
        <w:keepLines/>
        <w:widowControl/>
        <w:rPr>
          <w:rFonts w:ascii="Tahoma" w:hAnsi="Tahoma"/>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86B30" w14:textId="77777777" w:rsidR="00FB0B59" w:rsidRPr="00112425" w:rsidRDefault="00FB0B59" w:rsidP="00BA771A">
      <w:pPr>
        <w:keepNext/>
        <w:keepLines/>
        <w:jc w:val="both"/>
        <w:rPr>
          <w:rFonts w:ascii="Tahoma" w:hAnsi="Tahoma"/>
        </w:rPr>
      </w:pPr>
    </w:p>
    <w:p w14:paraId="2924CBEF" w14:textId="77777777" w:rsidR="00FB0B59" w:rsidRPr="00112425" w:rsidRDefault="00FB0B59" w:rsidP="00BA771A">
      <w:pPr>
        <w:keepNext/>
        <w:keepLines/>
        <w:jc w:val="both"/>
        <w:rPr>
          <w:rFonts w:ascii="Tahoma" w:hAnsi="Tahoma"/>
        </w:rPr>
      </w:pPr>
      <w:r w:rsidRPr="00112425">
        <w:rPr>
          <w:rFonts w:ascii="Tahoma" w:hAnsi="Tahoma"/>
        </w:rPr>
        <w:t>Potrjujem, da so odgovori na vprašanja ter dodatne informacije resnični.</w:t>
      </w:r>
    </w:p>
    <w:p w14:paraId="03B04BD9" w14:textId="77777777" w:rsidR="00FB0B59" w:rsidRPr="00112425" w:rsidRDefault="00FB0B59" w:rsidP="00BA771A">
      <w:pPr>
        <w:keepNext/>
        <w:keepLines/>
        <w:jc w:val="both"/>
        <w:rPr>
          <w:rFonts w:ascii="Tahoma" w:hAnsi="Tahoma"/>
        </w:rPr>
      </w:pPr>
    </w:p>
    <w:p w14:paraId="1D5A63E7" w14:textId="77777777" w:rsidR="00FB0B59" w:rsidRPr="00112425" w:rsidRDefault="00FB0B59" w:rsidP="00BA771A">
      <w:pPr>
        <w:keepNext/>
        <w:keepLines/>
        <w:jc w:val="both"/>
        <w:rPr>
          <w:rFonts w:ascii="Tahoma" w:hAnsi="Tahoma"/>
        </w:rPr>
      </w:pPr>
      <w:r w:rsidRPr="00112425">
        <w:rPr>
          <w:rFonts w:ascii="Tahoma" w:hAnsi="Tahoma"/>
        </w:rPr>
        <w:t>Podpis osebe:                                                                                Datum:</w:t>
      </w:r>
    </w:p>
    <w:p w14:paraId="2FB764DE" w14:textId="77777777" w:rsidR="00FB0B59" w:rsidRPr="00112425" w:rsidRDefault="00FB0B59" w:rsidP="00BA771A">
      <w:pPr>
        <w:keepNext/>
        <w:keepLines/>
        <w:pBdr>
          <w:bottom w:val="single" w:sz="12" w:space="1" w:color="auto"/>
        </w:pBdr>
        <w:jc w:val="both"/>
        <w:rPr>
          <w:rFonts w:ascii="Tahoma" w:hAnsi="Tahoma"/>
        </w:rPr>
      </w:pPr>
    </w:p>
    <w:p w14:paraId="29A56B39" w14:textId="77777777" w:rsidR="00FB0B59" w:rsidRPr="00112425" w:rsidRDefault="00FB0B59" w:rsidP="00BA771A">
      <w:pPr>
        <w:keepNext/>
        <w:keepLines/>
        <w:pBdr>
          <w:bottom w:val="single" w:sz="12" w:space="1" w:color="auto"/>
        </w:pBdr>
        <w:jc w:val="both"/>
        <w:rPr>
          <w:rFonts w:ascii="Tahoma" w:hAnsi="Tahoma"/>
        </w:rPr>
      </w:pPr>
    </w:p>
    <w:p w14:paraId="4A0F23A0" w14:textId="77777777" w:rsidR="00FB0B59" w:rsidRPr="00112425" w:rsidRDefault="00FB0B59" w:rsidP="00BA771A">
      <w:pPr>
        <w:keepNext/>
        <w:keepLines/>
        <w:jc w:val="both"/>
        <w:rPr>
          <w:rFonts w:ascii="Tahoma" w:hAnsi="Tahoma"/>
        </w:rPr>
      </w:pPr>
    </w:p>
    <w:p w14:paraId="41D69AA0" w14:textId="77777777" w:rsidR="00FB0B59" w:rsidRPr="00112425" w:rsidRDefault="00FB0B59" w:rsidP="00BA771A">
      <w:pPr>
        <w:keepNext/>
        <w:keepLines/>
        <w:jc w:val="both"/>
        <w:rPr>
          <w:rFonts w:ascii="Tahoma" w:hAnsi="Tahoma"/>
        </w:rPr>
      </w:pPr>
      <w:r w:rsidRPr="00112425">
        <w:rPr>
          <w:rFonts w:ascii="Tahoma" w:hAnsi="Tahoma"/>
        </w:rPr>
        <w:t>Napoten na zdravniški pregled                   da                     ne</w:t>
      </w:r>
    </w:p>
    <w:p w14:paraId="60F6BC5F" w14:textId="77777777" w:rsidR="00FB0B59" w:rsidRPr="00112425" w:rsidRDefault="00FB0B59" w:rsidP="00BA771A">
      <w:pPr>
        <w:keepNext/>
        <w:keepLines/>
        <w:jc w:val="both"/>
        <w:rPr>
          <w:rFonts w:ascii="Tahoma" w:hAnsi="Tahoma"/>
        </w:rPr>
      </w:pPr>
    </w:p>
    <w:p w14:paraId="74A576F4" w14:textId="77777777" w:rsidR="00FB0B59" w:rsidRPr="00112425" w:rsidRDefault="00FB0B59" w:rsidP="00BA771A">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0AD164CE" w14:textId="77777777" w:rsidR="00FB0B59" w:rsidRPr="00112425" w:rsidRDefault="00FB0B59" w:rsidP="00BA771A">
      <w:pPr>
        <w:keepNext/>
        <w:keepLines/>
        <w:rPr>
          <w:rFonts w:ascii="Tahoma" w:hAnsi="Tahoma"/>
        </w:rPr>
      </w:pPr>
    </w:p>
    <w:p w14:paraId="1E14F78C" w14:textId="77777777" w:rsidR="00FB0B59" w:rsidRPr="00112425" w:rsidRDefault="00FB0B59" w:rsidP="00BA771A">
      <w:pPr>
        <w:keepNext/>
        <w:keepLines/>
        <w:rPr>
          <w:rFonts w:ascii="Tahoma" w:hAnsi="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84762D" w14:textId="77777777" w:rsidTr="000C7AEC">
        <w:trPr>
          <w:trHeight w:val="235"/>
        </w:trPr>
        <w:tc>
          <w:tcPr>
            <w:tcW w:w="3430" w:type="dxa"/>
            <w:tcBorders>
              <w:bottom w:val="single" w:sz="4" w:space="0" w:color="auto"/>
            </w:tcBorders>
          </w:tcPr>
          <w:p w14:paraId="7118C0BE" w14:textId="77777777" w:rsidR="009121CF" w:rsidRPr="00CE1BAD" w:rsidRDefault="009121CF" w:rsidP="000C7AEC">
            <w:pPr>
              <w:keepNext/>
              <w:keepLines/>
              <w:jc w:val="both"/>
              <w:rPr>
                <w:rFonts w:ascii="Tahoma" w:hAnsi="Tahoma" w:cs="Tahoma"/>
                <w:snapToGrid w:val="0"/>
                <w:color w:val="000000"/>
              </w:rPr>
            </w:pPr>
          </w:p>
        </w:tc>
        <w:tc>
          <w:tcPr>
            <w:tcW w:w="2574" w:type="dxa"/>
          </w:tcPr>
          <w:p w14:paraId="5DA72F1C"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71C72933"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432AB68C" w14:textId="77777777" w:rsidTr="000C7AEC">
        <w:trPr>
          <w:trHeight w:val="235"/>
        </w:trPr>
        <w:tc>
          <w:tcPr>
            <w:tcW w:w="3430" w:type="dxa"/>
            <w:tcBorders>
              <w:top w:val="single" w:sz="4" w:space="0" w:color="auto"/>
            </w:tcBorders>
          </w:tcPr>
          <w:p w14:paraId="74B65E82"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35489FB"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D3E1EA7" w14:textId="0ED844A7" w:rsidR="009121CF" w:rsidRPr="00CE1BAD" w:rsidRDefault="009121CF" w:rsidP="009121C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w:t>
            </w:r>
            <w:r w:rsidRPr="00CE1BAD">
              <w:rPr>
                <w:rFonts w:ascii="Tahoma" w:hAnsi="Tahoma" w:cs="Tahoma"/>
                <w:snapToGrid w:val="0"/>
                <w:color w:val="000000"/>
              </w:rPr>
              <w:t>)</w:t>
            </w:r>
          </w:p>
        </w:tc>
      </w:tr>
    </w:tbl>
    <w:p w14:paraId="25697EFE" w14:textId="77777777" w:rsidR="00FB0B59" w:rsidRPr="00112425" w:rsidRDefault="00FB0B59" w:rsidP="00BA771A">
      <w:pPr>
        <w:keepNext/>
        <w:keepLines/>
        <w:rPr>
          <w:rFonts w:ascii="Tahoma" w:hAnsi="Tahoma"/>
        </w:rPr>
      </w:pPr>
    </w:p>
    <w:p w14:paraId="5B39948A" w14:textId="77777777" w:rsidR="00FB0B59" w:rsidRPr="00112425" w:rsidRDefault="00FB0B59" w:rsidP="00BA771A">
      <w:pPr>
        <w:keepNext/>
        <w:keepLines/>
        <w:rPr>
          <w:rFonts w:ascii="Tahoma" w:hAnsi="Tahoma"/>
        </w:rPr>
      </w:pPr>
    </w:p>
    <w:p w14:paraId="44465E61" w14:textId="2D9709BC" w:rsidR="00FB0B59" w:rsidRDefault="00FB0B59" w:rsidP="00BA771A">
      <w:pPr>
        <w:keepNext/>
        <w:keepLines/>
        <w:rPr>
          <w:rFonts w:ascii="Tahoma" w:hAnsi="Tahoma"/>
        </w:rPr>
      </w:pPr>
    </w:p>
    <w:p w14:paraId="165D3A21" w14:textId="77777777" w:rsidR="009121CF" w:rsidRPr="00112425" w:rsidRDefault="009121CF" w:rsidP="00BA771A">
      <w:pPr>
        <w:keepNext/>
        <w:keepLines/>
        <w:rPr>
          <w:rFonts w:ascii="Tahoma" w:hAnsi="Tahoma"/>
        </w:rPr>
      </w:pPr>
    </w:p>
    <w:p w14:paraId="5A9F79F1" w14:textId="429820E3" w:rsidR="00FB0B59" w:rsidRDefault="00FB0B59" w:rsidP="00BA771A">
      <w:pPr>
        <w:keepNext/>
        <w:keepLines/>
        <w:rPr>
          <w:rFonts w:ascii="Tahoma" w:hAnsi="Tahoma"/>
        </w:rPr>
      </w:pPr>
    </w:p>
    <w:p w14:paraId="613276BC" w14:textId="77777777" w:rsidR="00151FA1" w:rsidRPr="00112425" w:rsidRDefault="00151FA1" w:rsidP="00BA771A">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FB0B59" w:rsidRPr="00112425" w14:paraId="0FA74009"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3315F010" w14:textId="77777777" w:rsidR="00FB0B59" w:rsidRPr="00112425" w:rsidRDefault="00FB0B59" w:rsidP="00BA771A">
            <w:pPr>
              <w:keepNext/>
              <w:keepLines/>
              <w:rPr>
                <w:rFonts w:ascii="Tahoma" w:hAnsi="Tahoma"/>
              </w:rPr>
            </w:pPr>
            <w:r w:rsidRPr="00112425">
              <w:lastRenderedPageBreak/>
              <w:br w:type="page"/>
            </w:r>
            <w:r w:rsidRPr="00112425">
              <w:br w:type="page"/>
            </w:r>
            <w:r w:rsidRPr="00112425">
              <w:rPr>
                <w:rFonts w:ascii="Tahoma" w:hAnsi="Tahoma"/>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14:paraId="6BA763A9" w14:textId="77777777" w:rsidR="00FB0B59" w:rsidRPr="00112425" w:rsidRDefault="00FB0B59" w:rsidP="00BA771A">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13.b</w:t>
            </w:r>
          </w:p>
        </w:tc>
      </w:tr>
    </w:tbl>
    <w:p w14:paraId="1E5053A4" w14:textId="77777777" w:rsidR="00FB0B59" w:rsidRPr="00112425" w:rsidRDefault="00FB0B59" w:rsidP="00BA771A">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6FF13594" w14:textId="77777777" w:rsidTr="00A129B6">
        <w:trPr>
          <w:trHeight w:val="268"/>
        </w:trPr>
        <w:tc>
          <w:tcPr>
            <w:tcW w:w="2500" w:type="dxa"/>
          </w:tcPr>
          <w:p w14:paraId="0AA5812A" w14:textId="77777777" w:rsidR="00FB0B59" w:rsidRPr="00112425" w:rsidRDefault="00FB0B59" w:rsidP="00BA771A">
            <w:pPr>
              <w:pStyle w:val="Glava"/>
              <w:keepNext/>
              <w:keepLines/>
              <w:tabs>
                <w:tab w:val="left" w:pos="708"/>
              </w:tabs>
              <w:rPr>
                <w:rFonts w:ascii="Tahoma" w:hAnsi="Tahoma" w:cs="Tahoma"/>
                <w:b/>
                <w:sz w:val="20"/>
              </w:rPr>
            </w:pPr>
            <w:r w:rsidRPr="00112425">
              <w:rPr>
                <w:rFonts w:ascii="Tahoma" w:hAnsi="Tahoma" w:cs="Tahoma"/>
                <w:b/>
                <w:sz w:val="20"/>
              </w:rPr>
              <w:t>PONUDNIK – NAZIV:</w:t>
            </w:r>
          </w:p>
          <w:p w14:paraId="0A58DFC9"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0E8DC5FD" w14:textId="77777777" w:rsidR="00FB0B59" w:rsidRPr="00112425" w:rsidRDefault="00FB0B59" w:rsidP="00BA771A">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FB0B59" w:rsidRPr="00112425" w14:paraId="0E5D4EBE" w14:textId="77777777" w:rsidTr="00A129B6">
        <w:trPr>
          <w:trHeight w:val="153"/>
        </w:trPr>
        <w:tc>
          <w:tcPr>
            <w:tcW w:w="2500" w:type="dxa"/>
          </w:tcPr>
          <w:p w14:paraId="13A15139"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Pr>
          <w:p w14:paraId="2EB5C542" w14:textId="77777777" w:rsidR="00FB0B59" w:rsidRPr="00112425" w:rsidRDefault="00FB0B59" w:rsidP="00BA771A">
            <w:pPr>
              <w:pStyle w:val="Glava"/>
              <w:keepNext/>
              <w:keepLines/>
              <w:tabs>
                <w:tab w:val="left" w:pos="708"/>
              </w:tabs>
              <w:rPr>
                <w:rFonts w:ascii="Tahoma" w:hAnsi="Tahoma" w:cs="Tahoma"/>
                <w:b/>
                <w:sz w:val="20"/>
              </w:rPr>
            </w:pPr>
          </w:p>
        </w:tc>
      </w:tr>
      <w:tr w:rsidR="00FB0B59" w:rsidRPr="00112425" w14:paraId="3936E709" w14:textId="77777777" w:rsidTr="00A129B6">
        <w:trPr>
          <w:trHeight w:val="266"/>
        </w:trPr>
        <w:tc>
          <w:tcPr>
            <w:tcW w:w="2500" w:type="dxa"/>
          </w:tcPr>
          <w:p w14:paraId="2CA299BA" w14:textId="77777777" w:rsidR="00FB0B59" w:rsidRPr="00112425" w:rsidRDefault="00FB0B59" w:rsidP="00BA771A">
            <w:pPr>
              <w:pStyle w:val="Glava"/>
              <w:keepNext/>
              <w:keepLines/>
              <w:tabs>
                <w:tab w:val="left" w:pos="708"/>
              </w:tabs>
              <w:rPr>
                <w:rFonts w:ascii="Tahoma" w:hAnsi="Tahoma" w:cs="Tahoma"/>
                <w:b/>
                <w:sz w:val="20"/>
              </w:rPr>
            </w:pPr>
            <w:r w:rsidRPr="00112425">
              <w:rPr>
                <w:rFonts w:ascii="Tahoma" w:hAnsi="Tahoma" w:cs="Tahoma"/>
                <w:b/>
                <w:sz w:val="20"/>
              </w:rPr>
              <w:t>NASLOV:</w:t>
            </w:r>
          </w:p>
          <w:p w14:paraId="74F05214" w14:textId="77777777" w:rsidR="00FB0B59" w:rsidRPr="00112425" w:rsidRDefault="00FB0B59" w:rsidP="00BA771A">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4289BD7B" w14:textId="77777777" w:rsidR="00FB0B59" w:rsidRPr="00112425" w:rsidRDefault="00FB0B59" w:rsidP="00BA771A">
            <w:pPr>
              <w:pStyle w:val="Glava"/>
              <w:keepNext/>
              <w:keepLines/>
              <w:tabs>
                <w:tab w:val="left" w:pos="708"/>
              </w:tabs>
              <w:rPr>
                <w:rFonts w:ascii="Tahoma" w:hAnsi="Tahoma" w:cs="Tahoma"/>
                <w:b/>
                <w:sz w:val="20"/>
              </w:rPr>
            </w:pPr>
          </w:p>
        </w:tc>
      </w:tr>
    </w:tbl>
    <w:p w14:paraId="0A4A0576" w14:textId="77777777" w:rsidR="00FB0B59" w:rsidRPr="00112425" w:rsidRDefault="00FB0B59" w:rsidP="00BA771A">
      <w:pPr>
        <w:keepNext/>
        <w:keepLines/>
        <w:jc w:val="center"/>
        <w:rPr>
          <w:rFonts w:ascii="Tahoma" w:hAnsi="Tahoma" w:cs="Tahoma"/>
          <w:b/>
        </w:rPr>
      </w:pPr>
    </w:p>
    <w:p w14:paraId="54C03464" w14:textId="77777777" w:rsidR="00FB0B59" w:rsidRPr="00112425" w:rsidRDefault="00FB0B59" w:rsidP="00BA771A">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6CA6C6D4" w14:textId="77777777" w:rsidR="00FB0B59" w:rsidRPr="00112425" w:rsidRDefault="00FB0B59" w:rsidP="00BA771A">
      <w:pPr>
        <w:keepNext/>
        <w:keepLines/>
        <w:tabs>
          <w:tab w:val="num" w:pos="2508"/>
        </w:tabs>
        <w:jc w:val="center"/>
        <w:rPr>
          <w:rFonts w:ascii="Tahoma" w:hAnsi="Tahoma" w:cs="Tahoma"/>
          <w:b/>
        </w:rPr>
      </w:pPr>
    </w:p>
    <w:p w14:paraId="55269F70" w14:textId="582AE995" w:rsidR="00FB0B59" w:rsidRPr="00112425" w:rsidRDefault="00FB0B59" w:rsidP="00BA771A">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00D76FB3">
        <w:rPr>
          <w:rFonts w:ascii="Tahoma" w:hAnsi="Tahoma" w:cs="Tahoma"/>
        </w:rPr>
        <w:t>l. RS št. 82/</w:t>
      </w:r>
      <w:r w:rsidRPr="00112425">
        <w:rPr>
          <w:rFonts w:ascii="Tahoma" w:hAnsi="Tahoma" w:cs="Tahoma"/>
        </w:rPr>
        <w:t xml:space="preserve">03 in </w:t>
      </w:r>
      <w:r w:rsidR="00D76FB3">
        <w:rPr>
          <w:rFonts w:ascii="Tahoma" w:hAnsi="Tahoma" w:cs="Tahoma"/>
        </w:rPr>
        <w:t>25/</w:t>
      </w:r>
      <w:r w:rsidRPr="00112425">
        <w:rPr>
          <w:rFonts w:ascii="Tahoma" w:hAnsi="Tahoma" w:cs="Tahoma"/>
        </w:rPr>
        <w:t>09).</w:t>
      </w:r>
    </w:p>
    <w:p w14:paraId="45BF5F3C" w14:textId="77777777" w:rsidR="00FB0B59" w:rsidRPr="00112425" w:rsidRDefault="00FB0B59" w:rsidP="00BA771A">
      <w:pPr>
        <w:keepNext/>
        <w:keepLines/>
        <w:jc w:val="both"/>
        <w:rPr>
          <w:rFonts w:ascii="Tahoma" w:hAnsi="Tahoma" w:cs="Tahoma"/>
        </w:rPr>
      </w:pPr>
    </w:p>
    <w:p w14:paraId="59B54894" w14:textId="77777777" w:rsidR="00FB0B59" w:rsidRPr="00112425" w:rsidRDefault="00FB0B59" w:rsidP="00BA771A">
      <w:pPr>
        <w:keepNext/>
        <w:keepLines/>
        <w:jc w:val="both"/>
        <w:rPr>
          <w:rFonts w:ascii="Tahoma" w:hAnsi="Tahoma" w:cs="Tahoma"/>
        </w:rPr>
      </w:pPr>
      <w:r w:rsidRPr="00112425">
        <w:rPr>
          <w:rFonts w:ascii="Tahoma" w:hAnsi="Tahoma" w:cs="Tahoma"/>
        </w:rPr>
        <w:t>Na podlagi opravljenega pregleda je bilo ugotovljeno, da:</w:t>
      </w:r>
    </w:p>
    <w:p w14:paraId="1AAE300F" w14:textId="77777777" w:rsidR="00FB0B59" w:rsidRPr="00112425" w:rsidRDefault="00FB0B59" w:rsidP="00BA771A">
      <w:pPr>
        <w:keepNext/>
        <w:keepLines/>
        <w:jc w:val="both"/>
        <w:rPr>
          <w:rFonts w:ascii="Tahoma" w:hAnsi="Tahoma" w:cs="Tahoma"/>
        </w:rPr>
      </w:pPr>
    </w:p>
    <w:p w14:paraId="27765E35" w14:textId="77777777" w:rsidR="00FB0B59" w:rsidRPr="00112425" w:rsidRDefault="00FB0B59" w:rsidP="00BA771A">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0308D7EC" w14:textId="77777777" w:rsidR="00FB0B59" w:rsidRPr="00112425" w:rsidRDefault="00FB0B59" w:rsidP="00BA771A">
      <w:pPr>
        <w:keepNext/>
        <w:keepLines/>
        <w:jc w:val="both"/>
        <w:rPr>
          <w:rFonts w:ascii="Tahoma" w:hAnsi="Tahoma" w:cs="Tahoma"/>
        </w:rPr>
      </w:pPr>
    </w:p>
    <w:p w14:paraId="055022D9" w14:textId="77777777" w:rsidR="00FB0B59" w:rsidRPr="00112425" w:rsidRDefault="00FB0B59" w:rsidP="00BA771A">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6E559574" w14:textId="77777777" w:rsidR="00FB0B59" w:rsidRPr="00112425" w:rsidRDefault="00FB0B59" w:rsidP="00BA771A">
      <w:pPr>
        <w:keepNext/>
        <w:keepLines/>
        <w:jc w:val="both"/>
        <w:rPr>
          <w:rFonts w:ascii="Tahoma" w:hAnsi="Tahoma" w:cs="Tahoma"/>
        </w:rPr>
      </w:pPr>
    </w:p>
    <w:p w14:paraId="645383EE" w14:textId="77777777" w:rsidR="00FB0B59" w:rsidRPr="00112425" w:rsidRDefault="00FB0B59" w:rsidP="00BA771A">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72F93BAB" w14:textId="77777777" w:rsidR="00FB0B59" w:rsidRPr="00112425" w:rsidRDefault="00FB0B59" w:rsidP="00BA771A">
      <w:pPr>
        <w:keepNext/>
        <w:keepLines/>
        <w:jc w:val="both"/>
        <w:rPr>
          <w:rFonts w:ascii="Tahoma" w:hAnsi="Tahoma" w:cs="Tahoma"/>
        </w:rPr>
      </w:pPr>
    </w:p>
    <w:p w14:paraId="5E72F2C6" w14:textId="77777777" w:rsidR="00FB0B59" w:rsidRPr="00112425" w:rsidRDefault="00FB0B59" w:rsidP="00BA771A">
      <w:pPr>
        <w:keepNext/>
        <w:keepLines/>
        <w:jc w:val="both"/>
        <w:rPr>
          <w:rFonts w:ascii="Tahoma" w:hAnsi="Tahoma" w:cs="Tahoma"/>
        </w:rPr>
      </w:pPr>
      <w:r w:rsidRPr="00112425">
        <w:rPr>
          <w:rFonts w:ascii="Tahoma" w:hAnsi="Tahoma" w:cs="Tahoma"/>
        </w:rPr>
        <w:t>Izpolnjuje pogoje za delo z živili</w:t>
      </w:r>
    </w:p>
    <w:p w14:paraId="7AD8863E"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r w:rsidRPr="00112425">
        <w:rPr>
          <w:rFonts w:ascii="Tahoma" w:hAnsi="Tahoma" w:cs="Tahoma"/>
        </w:rPr>
        <w:t>Izpolnjuje pogoje za delo z živili z omejitvijo</w:t>
      </w:r>
    </w:p>
    <w:p w14:paraId="5FA30370"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r w:rsidRPr="00112425">
        <w:rPr>
          <w:rFonts w:ascii="Tahoma" w:hAnsi="Tahoma" w:cs="Tahoma"/>
        </w:rPr>
        <w:t>Ne izpolnjuje pogoje za delo z živili, zaradi</w:t>
      </w:r>
    </w:p>
    <w:p w14:paraId="0BC7D6E7"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p>
    <w:p w14:paraId="0C8C0F06"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p>
    <w:p w14:paraId="74290802"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p>
    <w:p w14:paraId="652522B8" w14:textId="77777777" w:rsidR="00FB0B59" w:rsidRPr="00112425" w:rsidRDefault="00FB0B59" w:rsidP="00BA771A">
      <w:pPr>
        <w:keepNext/>
        <w:keepLines/>
        <w:numPr>
          <w:ilvl w:val="0"/>
          <w:numId w:val="22"/>
        </w:numPr>
        <w:tabs>
          <w:tab w:val="clear" w:pos="360"/>
          <w:tab w:val="num" w:pos="567"/>
        </w:tabs>
        <w:ind w:hanging="76"/>
        <w:jc w:val="both"/>
        <w:rPr>
          <w:rFonts w:ascii="Tahoma" w:hAnsi="Tahoma" w:cs="Tahoma"/>
        </w:rPr>
      </w:pPr>
    </w:p>
    <w:p w14:paraId="5CB1DF8F" w14:textId="77777777" w:rsidR="00FB0B59" w:rsidRPr="00112425" w:rsidRDefault="00FB0B59" w:rsidP="00BA771A">
      <w:pPr>
        <w:keepNext/>
        <w:keepLines/>
        <w:jc w:val="both"/>
        <w:rPr>
          <w:rFonts w:ascii="Tahoma" w:hAnsi="Tahoma" w:cs="Tahoma"/>
        </w:rPr>
      </w:pPr>
    </w:p>
    <w:p w14:paraId="2EDA4E50" w14:textId="77777777" w:rsidR="00FB0B59" w:rsidRPr="00112425" w:rsidRDefault="00FB0B59" w:rsidP="00BA771A">
      <w:pPr>
        <w:keepNext/>
        <w:keepLines/>
        <w:jc w:val="both"/>
        <w:rPr>
          <w:rFonts w:ascii="Tahoma" w:hAnsi="Tahoma" w:cs="Tahoma"/>
        </w:rPr>
      </w:pPr>
      <w:r w:rsidRPr="00112425">
        <w:rPr>
          <w:rFonts w:ascii="Tahoma" w:hAnsi="Tahoma" w:cs="Tahoma"/>
        </w:rPr>
        <w:t>Predlagani ukrepi:</w:t>
      </w:r>
    </w:p>
    <w:p w14:paraId="07FB12FB" w14:textId="77777777" w:rsidR="00FB0B59" w:rsidRPr="00112425" w:rsidRDefault="00FB0B59" w:rsidP="00BA771A">
      <w:pPr>
        <w:keepNext/>
        <w:keepLines/>
        <w:numPr>
          <w:ilvl w:val="0"/>
          <w:numId w:val="23"/>
        </w:numPr>
        <w:tabs>
          <w:tab w:val="clear" w:pos="360"/>
          <w:tab w:val="num" w:pos="567"/>
        </w:tabs>
        <w:ind w:hanging="76"/>
        <w:jc w:val="both"/>
        <w:rPr>
          <w:rFonts w:ascii="Tahoma" w:hAnsi="Tahoma" w:cs="Tahoma"/>
        </w:rPr>
      </w:pPr>
    </w:p>
    <w:p w14:paraId="4613D856" w14:textId="77777777" w:rsidR="00FB0B59" w:rsidRPr="00112425" w:rsidRDefault="00FB0B59" w:rsidP="00BA771A">
      <w:pPr>
        <w:keepNext/>
        <w:keepLines/>
        <w:numPr>
          <w:ilvl w:val="0"/>
          <w:numId w:val="23"/>
        </w:numPr>
        <w:tabs>
          <w:tab w:val="clear" w:pos="360"/>
          <w:tab w:val="num" w:pos="567"/>
        </w:tabs>
        <w:ind w:hanging="76"/>
        <w:jc w:val="both"/>
        <w:rPr>
          <w:rFonts w:ascii="Tahoma" w:hAnsi="Tahoma" w:cs="Tahoma"/>
        </w:rPr>
      </w:pPr>
    </w:p>
    <w:p w14:paraId="025F3B14" w14:textId="77777777" w:rsidR="00FB0B59" w:rsidRPr="00112425" w:rsidRDefault="00FB0B59" w:rsidP="00BA771A">
      <w:pPr>
        <w:keepNext/>
        <w:keepLines/>
        <w:numPr>
          <w:ilvl w:val="0"/>
          <w:numId w:val="23"/>
        </w:numPr>
        <w:tabs>
          <w:tab w:val="clear" w:pos="360"/>
          <w:tab w:val="num" w:pos="567"/>
        </w:tabs>
        <w:ind w:hanging="76"/>
        <w:jc w:val="both"/>
        <w:rPr>
          <w:rFonts w:ascii="Tahoma" w:hAnsi="Tahoma" w:cs="Tahoma"/>
        </w:rPr>
      </w:pPr>
    </w:p>
    <w:p w14:paraId="1A6A2DF5" w14:textId="77777777" w:rsidR="00FB0B59" w:rsidRPr="00112425" w:rsidRDefault="00FB0B59" w:rsidP="00BA771A">
      <w:pPr>
        <w:keepNext/>
        <w:keepLines/>
        <w:numPr>
          <w:ilvl w:val="0"/>
          <w:numId w:val="23"/>
        </w:numPr>
        <w:tabs>
          <w:tab w:val="clear" w:pos="360"/>
          <w:tab w:val="num" w:pos="567"/>
        </w:tabs>
        <w:ind w:hanging="76"/>
        <w:jc w:val="both"/>
        <w:rPr>
          <w:rFonts w:ascii="Tahoma" w:hAnsi="Tahoma" w:cs="Tahoma"/>
        </w:rPr>
      </w:pPr>
    </w:p>
    <w:p w14:paraId="7671D29D" w14:textId="77777777" w:rsidR="00FB0B59" w:rsidRPr="00112425" w:rsidRDefault="00FB0B59" w:rsidP="00BA771A">
      <w:pPr>
        <w:keepNext/>
        <w:keepLines/>
        <w:jc w:val="both"/>
        <w:rPr>
          <w:rFonts w:ascii="Tahoma" w:hAnsi="Tahoma" w:cs="Tahoma"/>
        </w:rPr>
      </w:pPr>
    </w:p>
    <w:p w14:paraId="07A9D43D" w14:textId="77777777" w:rsidR="00FB0B59" w:rsidRPr="00112425" w:rsidRDefault="00FB0B59" w:rsidP="00BA771A">
      <w:pPr>
        <w:keepNext/>
        <w:keepLines/>
        <w:jc w:val="both"/>
        <w:rPr>
          <w:rFonts w:ascii="Tahoma" w:hAnsi="Tahoma" w:cs="Tahoma"/>
        </w:rPr>
      </w:pPr>
      <w:r w:rsidRPr="00112425">
        <w:rPr>
          <w:rFonts w:ascii="Tahoma" w:hAnsi="Tahoma" w:cs="Tahoma"/>
        </w:rPr>
        <w:t>Naziv pooblaščenega javnega zdravstvenega zavoda, ki je potrdilo izdal:</w:t>
      </w:r>
    </w:p>
    <w:p w14:paraId="193FDDBD" w14:textId="77777777" w:rsidR="00FB0B59" w:rsidRPr="00112425" w:rsidRDefault="00FB0B59" w:rsidP="00BA771A">
      <w:pPr>
        <w:keepNext/>
        <w:keepLines/>
        <w:jc w:val="both"/>
        <w:rPr>
          <w:rFonts w:ascii="Tahoma" w:hAnsi="Tahoma" w:cs="Tahoma"/>
        </w:rPr>
      </w:pPr>
      <w:r w:rsidRPr="00112425">
        <w:rPr>
          <w:rFonts w:ascii="Tahoma" w:hAnsi="Tahoma" w:cs="Tahoma"/>
        </w:rPr>
        <w:t>………………………………………………………………………………………………………………………..</w:t>
      </w:r>
    </w:p>
    <w:p w14:paraId="422A4A44" w14:textId="77777777" w:rsidR="00FB0B59" w:rsidRPr="00112425" w:rsidRDefault="00FB0B59" w:rsidP="00BA771A">
      <w:pPr>
        <w:keepNext/>
        <w:keepLines/>
        <w:jc w:val="both"/>
        <w:rPr>
          <w:rFonts w:ascii="Tahoma" w:hAnsi="Tahoma" w:cs="Tahoma"/>
        </w:rPr>
      </w:pPr>
      <w:r w:rsidRPr="00112425">
        <w:rPr>
          <w:rFonts w:ascii="Tahoma" w:hAnsi="Tahoma" w:cs="Tahoma"/>
        </w:rPr>
        <w:t>………………………………………………………………………………………………………………………..</w:t>
      </w:r>
    </w:p>
    <w:p w14:paraId="6B6FEBCA" w14:textId="77777777" w:rsidR="00FB0B59" w:rsidRPr="00112425" w:rsidRDefault="00FB0B59" w:rsidP="00BA771A">
      <w:pPr>
        <w:keepNext/>
        <w:keepLines/>
        <w:jc w:val="both"/>
        <w:rPr>
          <w:rFonts w:ascii="Tahoma" w:hAnsi="Tahoma" w:cs="Tahoma"/>
        </w:rPr>
      </w:pPr>
      <w:r w:rsidRPr="00112425">
        <w:rPr>
          <w:rFonts w:ascii="Tahoma" w:hAnsi="Tahoma" w:cs="Tahoma"/>
        </w:rPr>
        <w:t>………………………………………………………………………………………………………………………..</w:t>
      </w:r>
    </w:p>
    <w:p w14:paraId="3FB5A376" w14:textId="77777777" w:rsidR="00FB0B59" w:rsidRPr="00112425" w:rsidRDefault="00FB0B59" w:rsidP="00BA771A">
      <w:pPr>
        <w:keepNext/>
        <w:keepLines/>
        <w:jc w:val="both"/>
        <w:rPr>
          <w:rFonts w:ascii="Tahoma" w:hAnsi="Tahoma" w:cs="Tahoma"/>
        </w:rPr>
      </w:pPr>
      <w:r w:rsidRPr="00112425">
        <w:rPr>
          <w:rFonts w:ascii="Tahoma" w:hAnsi="Tahoma" w:cs="Tahoma"/>
        </w:rPr>
        <w:t>………………………………………………………………………………………………………………………..</w:t>
      </w:r>
    </w:p>
    <w:p w14:paraId="364CC21B" w14:textId="77777777" w:rsidR="00FB0B59" w:rsidRPr="00112425" w:rsidRDefault="00FB0B59" w:rsidP="00BA771A">
      <w:pPr>
        <w:keepNext/>
        <w:keepLines/>
        <w:jc w:val="both"/>
        <w:rPr>
          <w:rFonts w:ascii="Tahoma" w:hAnsi="Tahoma" w:cs="Tahoma"/>
        </w:rPr>
      </w:pPr>
      <w:r w:rsidRPr="00112425">
        <w:rPr>
          <w:rFonts w:ascii="Tahoma" w:hAnsi="Tahoma" w:cs="Tahoma"/>
        </w:rPr>
        <w:t>………………………………………………………………………………………………………………………..</w:t>
      </w:r>
    </w:p>
    <w:p w14:paraId="39BF504A" w14:textId="77777777" w:rsidR="00FB0B59" w:rsidRPr="00112425" w:rsidRDefault="00FB0B59" w:rsidP="00BA771A">
      <w:pPr>
        <w:keepNext/>
        <w:keepLines/>
        <w:jc w:val="both"/>
        <w:rPr>
          <w:rFonts w:ascii="Tahoma" w:hAnsi="Tahoma" w:cs="Tahoma"/>
        </w:rPr>
      </w:pPr>
    </w:p>
    <w:p w14:paraId="7B77EF7C" w14:textId="61D9C621" w:rsidR="00FB0B59" w:rsidRPr="00112425" w:rsidRDefault="00FB0B59" w:rsidP="00BA771A">
      <w:pPr>
        <w:keepNext/>
        <w:keepLines/>
        <w:jc w:val="center"/>
        <w:rPr>
          <w:rFonts w:ascii="Tahoma" w:hAnsi="Tahoma" w:cs="Tahoma"/>
        </w:rPr>
      </w:pPr>
      <w:r w:rsidRPr="00112425">
        <w:rPr>
          <w:rFonts w:ascii="Tahoma" w:hAnsi="Tahoma" w:cs="Tahoma"/>
        </w:rPr>
        <w:t xml:space="preserve">             </w:t>
      </w:r>
      <w:r w:rsidR="00C96C37">
        <w:rPr>
          <w:rFonts w:ascii="Tahoma" w:hAnsi="Tahoma" w:cs="Tahoma"/>
        </w:rPr>
        <w:t xml:space="preserve"> </w:t>
      </w:r>
      <w:r w:rsidRPr="00112425">
        <w:rPr>
          <w:rFonts w:ascii="Tahoma" w:hAnsi="Tahoma" w:cs="Tahoma"/>
        </w:rPr>
        <w:t xml:space="preserve">                   </w:t>
      </w:r>
    </w:p>
    <w:p w14:paraId="432B68A0" w14:textId="77777777" w:rsidR="00FB0B59" w:rsidRPr="00112425" w:rsidRDefault="00FB0B59" w:rsidP="00BA771A">
      <w:pPr>
        <w:keepNext/>
        <w:keepLines/>
        <w:jc w:val="center"/>
        <w:rPr>
          <w:rFonts w:ascii="Tahoma" w:hAnsi="Tahoma" w:cs="Tahoma"/>
        </w:rPr>
      </w:pPr>
      <w:r w:rsidRPr="00112425">
        <w:rPr>
          <w:rFonts w:ascii="Tahoma" w:hAnsi="Tahoma" w:cs="Tahoma"/>
        </w:rPr>
        <w:t xml:space="preserve">   </w:t>
      </w:r>
    </w:p>
    <w:p w14:paraId="73599046" w14:textId="77777777" w:rsidR="00FB0B59" w:rsidRPr="00112425" w:rsidRDefault="00FB0B59" w:rsidP="00BA771A">
      <w:pPr>
        <w:keepNext/>
        <w:keepLines/>
        <w:jc w:val="center"/>
        <w:rPr>
          <w:rFonts w:ascii="Tahoma" w:hAnsi="Tahoma" w:cs="Tahoma"/>
        </w:rPr>
      </w:pPr>
      <w:r w:rsidRPr="00112425">
        <w:rPr>
          <w:rFonts w:ascii="Tahoma" w:hAnsi="Tahoma" w:cs="Tahoma"/>
        </w:rPr>
        <w:t xml:space="preserve">                                                                                        Žig in podpis zdravnika</w:t>
      </w:r>
    </w:p>
    <w:p w14:paraId="4E00B894" w14:textId="77777777" w:rsidR="00FB0B59" w:rsidRPr="00112425" w:rsidRDefault="00FB0B59" w:rsidP="00BA771A">
      <w:pPr>
        <w:keepNext/>
        <w:keepLines/>
        <w:jc w:val="both"/>
        <w:rPr>
          <w:rFonts w:ascii="Tahoma" w:hAnsi="Tahoma" w:cs="Tahoma"/>
        </w:rPr>
      </w:pPr>
    </w:p>
    <w:p w14:paraId="0CB5D604" w14:textId="77777777" w:rsidR="00FB0B59" w:rsidRPr="00112425" w:rsidRDefault="00FB0B59" w:rsidP="00BA771A">
      <w:pPr>
        <w:keepNext/>
        <w:keepLines/>
        <w:jc w:val="both"/>
        <w:rPr>
          <w:rFonts w:ascii="Tahoma" w:hAnsi="Tahoma" w:cs="Tahoma"/>
        </w:rPr>
      </w:pPr>
      <w:r w:rsidRPr="00112425">
        <w:rPr>
          <w:rFonts w:ascii="Tahoma" w:hAnsi="Tahoma" w:cs="Tahoma"/>
        </w:rPr>
        <w:t>*izpolni se v dveh (2) izvodih (za nosilca živilske dejavnosti in izvajalca pregleda)</w:t>
      </w:r>
    </w:p>
    <w:p w14:paraId="36E01F89" w14:textId="77777777" w:rsidR="00FB0B59" w:rsidRPr="00112425" w:rsidRDefault="00FB0B59" w:rsidP="00BA771A">
      <w:pPr>
        <w:keepNext/>
        <w:keepLines/>
      </w:pPr>
    </w:p>
    <w:p w14:paraId="4F269A91" w14:textId="77777777" w:rsidR="00FB0B59" w:rsidRPr="00112425" w:rsidRDefault="00FB0B59" w:rsidP="00BA771A">
      <w:pPr>
        <w:keepNext/>
        <w:keepLines/>
      </w:pPr>
    </w:p>
    <w:p w14:paraId="170497AD" w14:textId="77777777" w:rsidR="00FB0B59" w:rsidRPr="00112425" w:rsidRDefault="00FB0B59" w:rsidP="00BA771A">
      <w:pPr>
        <w:keepNext/>
        <w:keepLines/>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54BD4C27" w14:textId="77777777" w:rsidTr="000C7AEC">
        <w:trPr>
          <w:trHeight w:val="235"/>
        </w:trPr>
        <w:tc>
          <w:tcPr>
            <w:tcW w:w="3430" w:type="dxa"/>
            <w:tcBorders>
              <w:bottom w:val="single" w:sz="4" w:space="0" w:color="auto"/>
            </w:tcBorders>
          </w:tcPr>
          <w:p w14:paraId="4DB94BB9" w14:textId="77777777" w:rsidR="009121CF" w:rsidRPr="00CE1BAD" w:rsidRDefault="009121CF" w:rsidP="000C7AEC">
            <w:pPr>
              <w:keepNext/>
              <w:keepLines/>
              <w:jc w:val="both"/>
              <w:rPr>
                <w:rFonts w:ascii="Tahoma" w:hAnsi="Tahoma" w:cs="Tahoma"/>
                <w:snapToGrid w:val="0"/>
                <w:color w:val="000000"/>
              </w:rPr>
            </w:pPr>
          </w:p>
        </w:tc>
        <w:tc>
          <w:tcPr>
            <w:tcW w:w="2574" w:type="dxa"/>
          </w:tcPr>
          <w:p w14:paraId="589AD0C5" w14:textId="77777777" w:rsidR="009121CF" w:rsidRPr="00CE1BAD" w:rsidRDefault="009121CF" w:rsidP="000C7AEC">
            <w:pPr>
              <w:keepNext/>
              <w:keepLines/>
              <w:jc w:val="center"/>
              <w:rPr>
                <w:rFonts w:ascii="Tahoma" w:hAnsi="Tahoma" w:cs="Tahoma"/>
                <w:snapToGrid w:val="0"/>
                <w:color w:val="000000"/>
              </w:rPr>
            </w:pPr>
          </w:p>
        </w:tc>
        <w:tc>
          <w:tcPr>
            <w:tcW w:w="3148" w:type="dxa"/>
            <w:tcBorders>
              <w:bottom w:val="single" w:sz="4" w:space="0" w:color="auto"/>
            </w:tcBorders>
          </w:tcPr>
          <w:p w14:paraId="46480A3B" w14:textId="77777777" w:rsidR="009121CF" w:rsidRPr="005D5727" w:rsidRDefault="009121CF" w:rsidP="000C7AEC">
            <w:pPr>
              <w:keepNext/>
              <w:keepLines/>
              <w:tabs>
                <w:tab w:val="left" w:pos="567"/>
                <w:tab w:val="num" w:pos="851"/>
                <w:tab w:val="left" w:pos="993"/>
              </w:tabs>
              <w:jc w:val="both"/>
              <w:rPr>
                <w:rFonts w:ascii="Tahoma" w:hAnsi="Tahoma" w:cs="Tahoma"/>
                <w:snapToGrid w:val="0"/>
                <w:color w:val="000000"/>
              </w:rPr>
            </w:pPr>
          </w:p>
        </w:tc>
      </w:tr>
      <w:tr w:rsidR="009121CF" w:rsidRPr="00CE1BAD" w14:paraId="217C4889" w14:textId="77777777" w:rsidTr="000C7AEC">
        <w:trPr>
          <w:trHeight w:val="235"/>
        </w:trPr>
        <w:tc>
          <w:tcPr>
            <w:tcW w:w="3430" w:type="dxa"/>
            <w:tcBorders>
              <w:top w:val="single" w:sz="4" w:space="0" w:color="auto"/>
            </w:tcBorders>
          </w:tcPr>
          <w:p w14:paraId="7D1F6262"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80E5139" w14:textId="77777777" w:rsidR="009121CF" w:rsidRPr="00CE1BAD" w:rsidRDefault="009121CF" w:rsidP="000C7AE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84EC8DB" w14:textId="77777777" w:rsidR="009121CF" w:rsidRPr="00CE1BAD" w:rsidRDefault="009121CF" w:rsidP="000C7AE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D7C4C00" w14:textId="77777777" w:rsidR="00FB0B59" w:rsidRDefault="00FB0B59" w:rsidP="00BA771A">
      <w:pPr>
        <w:keepNext/>
        <w:keepLines/>
      </w:pPr>
    </w:p>
    <w:p w14:paraId="647C6162" w14:textId="77777777" w:rsidR="00FB0B59" w:rsidRPr="00112425" w:rsidRDefault="00FB0B59" w:rsidP="00BA771A">
      <w:pPr>
        <w:keepNext/>
        <w:keepLines/>
      </w:pPr>
    </w:p>
    <w:sectPr w:rsidR="00FB0B59" w:rsidRPr="00112425" w:rsidSect="00FE6940">
      <w:headerReference w:type="default" r:id="rId23"/>
      <w:headerReference w:type="first" r:id="rId24"/>
      <w:footerReference w:type="firs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B9055" w14:textId="77777777" w:rsidR="000C7AEC" w:rsidRDefault="000C7AEC">
      <w:r>
        <w:separator/>
      </w:r>
    </w:p>
  </w:endnote>
  <w:endnote w:type="continuationSeparator" w:id="0">
    <w:p w14:paraId="7C739337" w14:textId="77777777" w:rsidR="000C7AEC" w:rsidRDefault="000C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utiger">
    <w:altName w:val="Times New Roman"/>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08177" w14:textId="77777777" w:rsidR="000C7AEC" w:rsidRPr="007653AE" w:rsidRDefault="000C7AEC" w:rsidP="002303FA">
    <w:pPr>
      <w:pStyle w:val="Noga"/>
      <w:tabs>
        <w:tab w:val="clear" w:pos="4536"/>
        <w:tab w:val="clear" w:pos="9072"/>
      </w:tabs>
      <w:ind w:right="-1276"/>
      <w:jc w:val="right"/>
      <w:rPr>
        <w:sz w:val="16"/>
        <w:szCs w:val="16"/>
      </w:rPr>
    </w:pPr>
    <w:r>
      <w:rPr>
        <w:noProof/>
        <w:lang w:val="sl-SI"/>
      </w:rPr>
      <w:drawing>
        <wp:inline distT="0" distB="0" distL="0" distR="0" wp14:anchorId="4A09DB2F" wp14:editId="772A72B6">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0F65D" w14:textId="77777777" w:rsidR="000C7AEC" w:rsidRPr="00CF4AE1" w:rsidRDefault="000C7AEC"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21AF0BAB" wp14:editId="535F749D">
          <wp:extent cx="3434715" cy="624205"/>
          <wp:effectExtent l="0" t="0" r="0" b="4445"/>
          <wp:docPr id="2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C6D88" w14:textId="77777777" w:rsidR="000C7AEC" w:rsidRDefault="000C7AEC" w:rsidP="00220F7D">
    <w:pPr>
      <w:pStyle w:val="Noga"/>
      <w:tabs>
        <w:tab w:val="left" w:pos="1134"/>
        <w:tab w:val="left" w:pos="1985"/>
      </w:tabs>
      <w:ind w:right="-1134"/>
      <w:jc w:val="right"/>
    </w:pPr>
    <w:r>
      <w:t xml:space="preserve">                     </w:t>
    </w:r>
    <w:r>
      <w:rPr>
        <w:noProof/>
        <w:lang w:val="sl-SI"/>
      </w:rPr>
      <w:drawing>
        <wp:inline distT="0" distB="0" distL="0" distR="0" wp14:anchorId="09029CA6" wp14:editId="44403E22">
          <wp:extent cx="3790800" cy="28800"/>
          <wp:effectExtent l="0" t="0" r="0" b="952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2A52CA5B" w14:textId="77777777" w:rsidR="000C7AEC" w:rsidRDefault="000C7AEC" w:rsidP="00220F7D">
    <w:pPr>
      <w:pStyle w:val="Noga"/>
      <w:jc w:val="center"/>
      <w:rPr>
        <w:sz w:val="16"/>
        <w:szCs w:val="16"/>
      </w:rPr>
    </w:pPr>
  </w:p>
  <w:p w14:paraId="4529D7A1" w14:textId="1A6B77F2" w:rsidR="000C7AEC" w:rsidRPr="001B5040" w:rsidRDefault="000C7AEC"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F20BA">
      <w:rPr>
        <w:noProof/>
        <w:sz w:val="16"/>
        <w:szCs w:val="16"/>
      </w:rPr>
      <w:t>34</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4DE03" w14:textId="77777777" w:rsidR="000C7AEC" w:rsidRPr="00DA1ACE" w:rsidRDefault="000C7AEC"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31310" w14:textId="77777777" w:rsidR="000C7AEC" w:rsidRDefault="000C7AEC" w:rsidP="0073769E">
    <w:pPr>
      <w:pStyle w:val="Noga"/>
      <w:ind w:right="-1134"/>
      <w:jc w:val="right"/>
    </w:pPr>
    <w:r>
      <w:rPr>
        <w:noProof/>
        <w:lang w:val="sl-SI"/>
      </w:rPr>
      <w:drawing>
        <wp:inline distT="0" distB="0" distL="0" distR="0" wp14:anchorId="1078206A" wp14:editId="6B804F0B">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4AF0C47" w14:textId="77777777" w:rsidR="000C7AEC" w:rsidRDefault="000C7AEC" w:rsidP="0073769E">
    <w:pPr>
      <w:pStyle w:val="Noga"/>
      <w:jc w:val="center"/>
      <w:rPr>
        <w:sz w:val="16"/>
        <w:szCs w:val="16"/>
      </w:rPr>
    </w:pPr>
  </w:p>
  <w:p w14:paraId="3A76D3DD" w14:textId="77777777" w:rsidR="000C7AEC" w:rsidRDefault="000C7AEC"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BAA977A" w14:textId="77777777" w:rsidR="000C7AEC" w:rsidRDefault="000C7AEC"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61639" w14:textId="77777777" w:rsidR="000C7AEC" w:rsidRDefault="000C7AEC">
      <w:r>
        <w:separator/>
      </w:r>
    </w:p>
  </w:footnote>
  <w:footnote w:type="continuationSeparator" w:id="0">
    <w:p w14:paraId="1014DEA9" w14:textId="77777777" w:rsidR="000C7AEC" w:rsidRDefault="000C7AEC">
      <w:r>
        <w:continuationSeparator/>
      </w:r>
    </w:p>
  </w:footnote>
  <w:footnote w:id="1">
    <w:p w14:paraId="34655AF6" w14:textId="77777777" w:rsidR="000C7AEC" w:rsidRDefault="000C7AEC">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94E56" w14:textId="77777777" w:rsidR="000C7AEC" w:rsidRDefault="000C7AEC" w:rsidP="009670F5">
    <w:pPr>
      <w:pStyle w:val="Glava"/>
      <w:jc w:val="center"/>
    </w:pPr>
  </w:p>
  <w:p w14:paraId="417F2A29" w14:textId="77777777" w:rsidR="000C7AEC" w:rsidRDefault="000C7AEC" w:rsidP="002303FA">
    <w:pPr>
      <w:pStyle w:val="Glava"/>
      <w:tabs>
        <w:tab w:val="clear" w:pos="4536"/>
        <w:tab w:val="clear" w:pos="9072"/>
      </w:tabs>
      <w:ind w:right="-1276"/>
      <w:jc w:val="right"/>
    </w:pPr>
    <w:r>
      <w:rPr>
        <w:noProof/>
        <w:lang w:val="sl-SI"/>
      </w:rPr>
      <w:drawing>
        <wp:inline distT="0" distB="0" distL="0" distR="0" wp14:anchorId="2C76A68A" wp14:editId="5EDFC809">
          <wp:extent cx="4048125" cy="2018665"/>
          <wp:effectExtent l="0" t="0" r="9525" b="635"/>
          <wp:docPr id="21" name="Slika 2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6813678" w14:textId="77777777" w:rsidR="000C7AEC" w:rsidRPr="009670F5" w:rsidRDefault="000C7AE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8AA1" w14:textId="77777777" w:rsidR="000C7AEC" w:rsidRDefault="000C7AEC" w:rsidP="00722C27">
    <w:pPr>
      <w:pStyle w:val="Glava"/>
      <w:tabs>
        <w:tab w:val="clear" w:pos="4536"/>
        <w:tab w:val="clear" w:pos="9072"/>
      </w:tabs>
      <w:ind w:right="-1276"/>
      <w:jc w:val="right"/>
    </w:pPr>
    <w:r>
      <w:rPr>
        <w:noProof/>
        <w:lang w:val="sl-SI"/>
      </w:rPr>
      <w:drawing>
        <wp:inline distT="0" distB="0" distL="0" distR="0" wp14:anchorId="327FABC0" wp14:editId="66ECB37F">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B9D24DF" w14:textId="77777777" w:rsidR="000C7AEC" w:rsidRDefault="000C7AEC"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E2357" w14:textId="77777777" w:rsidR="000C7AEC" w:rsidRDefault="000C7AEC" w:rsidP="00220F7D">
    <w:pPr>
      <w:pStyle w:val="Glava"/>
      <w:jc w:val="center"/>
    </w:pPr>
    <w:r>
      <w:rPr>
        <w:noProof/>
        <w:lang w:val="sl-SI"/>
      </w:rPr>
      <w:drawing>
        <wp:inline distT="0" distB="0" distL="0" distR="0" wp14:anchorId="10098E8B" wp14:editId="59AE265D">
          <wp:extent cx="828675" cy="609600"/>
          <wp:effectExtent l="19050" t="0" r="952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513EAA1B" w14:textId="77777777" w:rsidR="000C7AEC" w:rsidRPr="00B97ED8" w:rsidRDefault="000C7AEC"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3E12" w14:textId="77777777" w:rsidR="000C7AEC" w:rsidRDefault="000C7AEC" w:rsidP="00220F7D">
    <w:pPr>
      <w:pStyle w:val="Glava"/>
      <w:tabs>
        <w:tab w:val="clear" w:pos="4536"/>
        <w:tab w:val="clear" w:pos="9072"/>
        <w:tab w:val="left" w:pos="5930"/>
      </w:tabs>
      <w:jc w:val="center"/>
      <w:rPr>
        <w:sz w:val="12"/>
      </w:rPr>
    </w:pPr>
    <w:r>
      <w:rPr>
        <w:noProof/>
        <w:lang w:val="sl-SI"/>
      </w:rPr>
      <w:drawing>
        <wp:inline distT="0" distB="0" distL="0" distR="0" wp14:anchorId="6F9C702C" wp14:editId="5F882F4F">
          <wp:extent cx="828675" cy="609600"/>
          <wp:effectExtent l="19050" t="0" r="952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5C9E26D" w14:textId="77777777" w:rsidR="000C7AEC" w:rsidRPr="00A660CE" w:rsidRDefault="000C7AEC"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7EABB" w14:textId="77777777" w:rsidR="000C7AEC" w:rsidRDefault="000C7AEC" w:rsidP="009670F5">
    <w:pPr>
      <w:pStyle w:val="Glava"/>
      <w:jc w:val="center"/>
    </w:pPr>
    <w:r>
      <w:rPr>
        <w:noProof/>
        <w:lang w:val="sl-SI"/>
      </w:rPr>
      <w:drawing>
        <wp:inline distT="0" distB="0" distL="0" distR="0" wp14:anchorId="171118E1" wp14:editId="05F41C1A">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E34F0AF" w14:textId="77777777" w:rsidR="000C7AEC" w:rsidRPr="00667509" w:rsidRDefault="000C7AEC"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4F93" w14:textId="77777777" w:rsidR="000C7AEC" w:rsidRDefault="000C7AEC" w:rsidP="000C1E30">
    <w:pPr>
      <w:pStyle w:val="Glava"/>
      <w:jc w:val="center"/>
    </w:pPr>
    <w:r>
      <w:rPr>
        <w:noProof/>
        <w:lang w:val="sl-SI"/>
      </w:rPr>
      <w:drawing>
        <wp:inline distT="0" distB="0" distL="0" distR="0" wp14:anchorId="00E6B2F1" wp14:editId="2D6B8272">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C1CACD1" w14:textId="77777777" w:rsidR="000C7AEC" w:rsidRDefault="000C7AEC" w:rsidP="009670F5">
    <w:pPr>
      <w:pStyle w:val="Glava"/>
      <w:spacing w:after="120"/>
      <w:jc w:val="center"/>
    </w:pPr>
  </w:p>
  <w:p w14:paraId="231EB5C7" w14:textId="77777777" w:rsidR="000C7AEC" w:rsidRPr="00001A3E" w:rsidRDefault="000C7AEC"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981A46"/>
    <w:multiLevelType w:val="hybridMultilevel"/>
    <w:tmpl w:val="29388D3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E8F4377"/>
    <w:multiLevelType w:val="hybridMultilevel"/>
    <w:tmpl w:val="E0C0E996"/>
    <w:lvl w:ilvl="0" w:tplc="B5180332">
      <w:start w:val="1"/>
      <w:numFmt w:val="bullet"/>
      <w:lvlText w:val=""/>
      <w:lvlJc w:val="left"/>
      <w:pPr>
        <w:ind w:left="720" w:hanging="360"/>
      </w:pPr>
      <w:rPr>
        <w:rFonts w:ascii="Wingdings" w:hAnsi="Wingding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1203CFB"/>
    <w:multiLevelType w:val="hybridMultilevel"/>
    <w:tmpl w:val="593CC67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22"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172FD"/>
    <w:multiLevelType w:val="hybridMultilevel"/>
    <w:tmpl w:val="AF82B83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51B1B8D"/>
    <w:multiLevelType w:val="hybridMultilevel"/>
    <w:tmpl w:val="359AE694"/>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5"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2"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5"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CF7B38"/>
    <w:multiLevelType w:val="hybridMultilevel"/>
    <w:tmpl w:val="F0DCAD40"/>
    <w:lvl w:ilvl="0" w:tplc="1E3C6072">
      <w:start w:val="1"/>
      <w:numFmt w:val="lowerLetter"/>
      <w:lvlText w:val="%1."/>
      <w:lvlJc w:val="left"/>
      <w:pPr>
        <w:ind w:left="1211" w:hanging="360"/>
      </w:pPr>
    </w:lvl>
    <w:lvl w:ilvl="1" w:tplc="04240019">
      <w:start w:val="1"/>
      <w:numFmt w:val="lowerLetter"/>
      <w:lvlText w:val="%2."/>
      <w:lvlJc w:val="left"/>
      <w:pPr>
        <w:ind w:left="1931" w:hanging="360"/>
      </w:pPr>
    </w:lvl>
    <w:lvl w:ilvl="2" w:tplc="0424001B">
      <w:start w:val="1"/>
      <w:numFmt w:val="lowerRoman"/>
      <w:lvlText w:val="%3."/>
      <w:lvlJc w:val="right"/>
      <w:pPr>
        <w:ind w:left="2651" w:hanging="180"/>
      </w:pPr>
    </w:lvl>
    <w:lvl w:ilvl="3" w:tplc="0424000F">
      <w:start w:val="1"/>
      <w:numFmt w:val="decimal"/>
      <w:lvlText w:val="%4."/>
      <w:lvlJc w:val="left"/>
      <w:pPr>
        <w:ind w:left="3371" w:hanging="360"/>
      </w:pPr>
    </w:lvl>
    <w:lvl w:ilvl="4" w:tplc="04240019">
      <w:start w:val="1"/>
      <w:numFmt w:val="lowerLetter"/>
      <w:lvlText w:val="%5."/>
      <w:lvlJc w:val="left"/>
      <w:pPr>
        <w:ind w:left="4091" w:hanging="360"/>
      </w:pPr>
    </w:lvl>
    <w:lvl w:ilvl="5" w:tplc="0424001B">
      <w:start w:val="1"/>
      <w:numFmt w:val="lowerRoman"/>
      <w:lvlText w:val="%6."/>
      <w:lvlJc w:val="right"/>
      <w:pPr>
        <w:ind w:left="4811" w:hanging="180"/>
      </w:pPr>
    </w:lvl>
    <w:lvl w:ilvl="6" w:tplc="0424000F">
      <w:start w:val="1"/>
      <w:numFmt w:val="decimal"/>
      <w:lvlText w:val="%7."/>
      <w:lvlJc w:val="left"/>
      <w:pPr>
        <w:ind w:left="5531" w:hanging="360"/>
      </w:pPr>
    </w:lvl>
    <w:lvl w:ilvl="7" w:tplc="04240019">
      <w:start w:val="1"/>
      <w:numFmt w:val="lowerLetter"/>
      <w:lvlText w:val="%8."/>
      <w:lvlJc w:val="left"/>
      <w:pPr>
        <w:ind w:left="6251" w:hanging="360"/>
      </w:pPr>
    </w:lvl>
    <w:lvl w:ilvl="8" w:tplc="0424001B">
      <w:start w:val="1"/>
      <w:numFmt w:val="lowerRoman"/>
      <w:lvlText w:val="%9."/>
      <w:lvlJc w:val="right"/>
      <w:pPr>
        <w:ind w:left="6971" w:hanging="180"/>
      </w:pPr>
    </w:lvl>
  </w:abstractNum>
  <w:abstractNum w:abstractNumId="4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77BB23FD"/>
    <w:multiLevelType w:val="hybridMultilevel"/>
    <w:tmpl w:val="9CF4DCD8"/>
    <w:lvl w:ilvl="0" w:tplc="00000009">
      <w:numFmt w:val="bullet"/>
      <w:lvlText w:val="-"/>
      <w:lvlJc w:val="left"/>
      <w:pPr>
        <w:ind w:left="720" w:hanging="360"/>
      </w:pPr>
      <w:rPr>
        <w:rFonts w:ascii="StarSymbol" w:hAnsi="StarSymbol"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919024A"/>
    <w:multiLevelType w:val="hybridMultilevel"/>
    <w:tmpl w:val="175C8E5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A5559B5"/>
    <w:multiLevelType w:val="hybridMultilevel"/>
    <w:tmpl w:val="9912AC3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54"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3"/>
  </w:num>
  <w:num w:numId="2">
    <w:abstractNumId w:val="22"/>
  </w:num>
  <w:num w:numId="3">
    <w:abstractNumId w:val="40"/>
  </w:num>
  <w:num w:numId="4">
    <w:abstractNumId w:val="32"/>
  </w:num>
  <w:num w:numId="5">
    <w:abstractNumId w:val="38"/>
  </w:num>
  <w:num w:numId="6">
    <w:abstractNumId w:val="29"/>
  </w:num>
  <w:num w:numId="7">
    <w:abstractNumId w:val="19"/>
  </w:num>
  <w:num w:numId="8">
    <w:abstractNumId w:val="50"/>
  </w:num>
  <w:num w:numId="9">
    <w:abstractNumId w:val="47"/>
  </w:num>
  <w:num w:numId="10">
    <w:abstractNumId w:val="54"/>
  </w:num>
  <w:num w:numId="11">
    <w:abstractNumId w:val="11"/>
  </w:num>
  <w:num w:numId="12">
    <w:abstractNumId w:val="46"/>
  </w:num>
  <w:num w:numId="13">
    <w:abstractNumId w:val="26"/>
  </w:num>
  <w:num w:numId="14">
    <w:abstractNumId w:val="21"/>
  </w:num>
  <w:num w:numId="15">
    <w:abstractNumId w:val="44"/>
  </w:num>
  <w:num w:numId="16">
    <w:abstractNumId w:val="41"/>
  </w:num>
  <w:num w:numId="17">
    <w:abstractNumId w:val="7"/>
  </w:num>
  <w:num w:numId="18">
    <w:abstractNumId w:val="9"/>
  </w:num>
  <w:num w:numId="19">
    <w:abstractNumId w:val="35"/>
  </w:num>
  <w:num w:numId="20">
    <w:abstractNumId w:val="39"/>
    <w:lvlOverride w:ilvl="0">
      <w:startOverride w:val="1"/>
    </w:lvlOverride>
  </w:num>
  <w:num w:numId="21">
    <w:abstractNumId w:val="28"/>
  </w:num>
  <w:num w:numId="22">
    <w:abstractNumId w:val="33"/>
  </w:num>
  <w:num w:numId="23">
    <w:abstractNumId w:val="16"/>
  </w:num>
  <w:num w:numId="24">
    <w:abstractNumId w:val="48"/>
  </w:num>
  <w:num w:numId="25">
    <w:abstractNumId w:val="20"/>
  </w:num>
  <w:num w:numId="26">
    <w:abstractNumId w:val="24"/>
  </w:num>
  <w:num w:numId="27">
    <w:abstractNumId w:val="49"/>
  </w:num>
  <w:num w:numId="28">
    <w:abstractNumId w:val="34"/>
  </w:num>
  <w:num w:numId="29">
    <w:abstractNumId w:val="5"/>
  </w:num>
  <w:num w:numId="30">
    <w:abstractNumId w:val="25"/>
  </w:num>
  <w:num w:numId="31">
    <w:abstractNumId w:val="30"/>
  </w:num>
  <w:num w:numId="32">
    <w:abstractNumId w:val="53"/>
  </w:num>
  <w:num w:numId="33">
    <w:abstractNumId w:val="37"/>
  </w:num>
  <w:num w:numId="34">
    <w:abstractNumId w:val="51"/>
  </w:num>
  <w:num w:numId="35">
    <w:abstractNumId w:val="31"/>
  </w:num>
  <w:num w:numId="36">
    <w:abstractNumId w:val="10"/>
  </w:num>
  <w:num w:numId="37">
    <w:abstractNumId w:val="36"/>
  </w:num>
  <w:num w:numId="38">
    <w:abstractNumId w:val="43"/>
  </w:num>
  <w:num w:numId="39">
    <w:abstractNumId w:val="17"/>
  </w:num>
  <w:num w:numId="40">
    <w:abstractNumId w:val="27"/>
  </w:num>
  <w:num w:numId="41">
    <w:abstractNumId w:val="2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8"/>
  </w:num>
  <w:num w:numId="45">
    <w:abstractNumId w:val="2"/>
  </w:num>
  <w:num w:numId="46">
    <w:abstractNumId w:val="6"/>
  </w:num>
  <w:num w:numId="47">
    <w:abstractNumId w:val="15"/>
  </w:num>
  <w:num w:numId="48">
    <w:abstractNumId w:val="42"/>
  </w:num>
  <w:num w:numId="49">
    <w:abstractNumId w:val="45"/>
  </w:num>
  <w:num w:numId="50">
    <w:abstractNumId w:val="52"/>
  </w:num>
  <w:num w:numId="51">
    <w:abstractNumId w:val="12"/>
  </w:num>
  <w:num w:numId="52">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89D"/>
    <w:rsid w:val="00007700"/>
    <w:rsid w:val="000104C0"/>
    <w:rsid w:val="00011059"/>
    <w:rsid w:val="00011089"/>
    <w:rsid w:val="00011B83"/>
    <w:rsid w:val="000128D6"/>
    <w:rsid w:val="000128FF"/>
    <w:rsid w:val="00012CF8"/>
    <w:rsid w:val="000132DD"/>
    <w:rsid w:val="000145A5"/>
    <w:rsid w:val="000156DB"/>
    <w:rsid w:val="00016B2B"/>
    <w:rsid w:val="00016B4D"/>
    <w:rsid w:val="00016C1F"/>
    <w:rsid w:val="00016F7F"/>
    <w:rsid w:val="0001756F"/>
    <w:rsid w:val="0001763F"/>
    <w:rsid w:val="0001786E"/>
    <w:rsid w:val="00017E33"/>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7051"/>
    <w:rsid w:val="000378AD"/>
    <w:rsid w:val="00037AB0"/>
    <w:rsid w:val="00037D32"/>
    <w:rsid w:val="00037DDD"/>
    <w:rsid w:val="00041C5E"/>
    <w:rsid w:val="00041DD6"/>
    <w:rsid w:val="000443C4"/>
    <w:rsid w:val="000453C1"/>
    <w:rsid w:val="0004599E"/>
    <w:rsid w:val="00045E2C"/>
    <w:rsid w:val="00047537"/>
    <w:rsid w:val="00047732"/>
    <w:rsid w:val="000478FE"/>
    <w:rsid w:val="00047A04"/>
    <w:rsid w:val="00047A4C"/>
    <w:rsid w:val="00047F19"/>
    <w:rsid w:val="00051141"/>
    <w:rsid w:val="000514D8"/>
    <w:rsid w:val="0005162B"/>
    <w:rsid w:val="00051E9C"/>
    <w:rsid w:val="000524C5"/>
    <w:rsid w:val="0005290E"/>
    <w:rsid w:val="000538C0"/>
    <w:rsid w:val="00053B0A"/>
    <w:rsid w:val="00053E2F"/>
    <w:rsid w:val="00060B3A"/>
    <w:rsid w:val="000611F7"/>
    <w:rsid w:val="00062286"/>
    <w:rsid w:val="00062317"/>
    <w:rsid w:val="00062896"/>
    <w:rsid w:val="00063039"/>
    <w:rsid w:val="00063A9D"/>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631F"/>
    <w:rsid w:val="000963B1"/>
    <w:rsid w:val="00096C88"/>
    <w:rsid w:val="000975D4"/>
    <w:rsid w:val="000A076D"/>
    <w:rsid w:val="000A104F"/>
    <w:rsid w:val="000A1B77"/>
    <w:rsid w:val="000A22D9"/>
    <w:rsid w:val="000A22E0"/>
    <w:rsid w:val="000A2723"/>
    <w:rsid w:val="000A33DA"/>
    <w:rsid w:val="000A4A0A"/>
    <w:rsid w:val="000A4C1C"/>
    <w:rsid w:val="000A57D6"/>
    <w:rsid w:val="000A589F"/>
    <w:rsid w:val="000A6530"/>
    <w:rsid w:val="000A6E22"/>
    <w:rsid w:val="000A6F22"/>
    <w:rsid w:val="000A777D"/>
    <w:rsid w:val="000A7EC5"/>
    <w:rsid w:val="000B00D1"/>
    <w:rsid w:val="000B012B"/>
    <w:rsid w:val="000B23F0"/>
    <w:rsid w:val="000B3585"/>
    <w:rsid w:val="000B474F"/>
    <w:rsid w:val="000B4901"/>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3507"/>
    <w:rsid w:val="000D3E47"/>
    <w:rsid w:val="000D5042"/>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4928"/>
    <w:rsid w:val="00175156"/>
    <w:rsid w:val="001769DE"/>
    <w:rsid w:val="00177058"/>
    <w:rsid w:val="001802A4"/>
    <w:rsid w:val="00180C5C"/>
    <w:rsid w:val="00181CFB"/>
    <w:rsid w:val="00182A9D"/>
    <w:rsid w:val="0018369E"/>
    <w:rsid w:val="00184478"/>
    <w:rsid w:val="00185B2B"/>
    <w:rsid w:val="00185F8A"/>
    <w:rsid w:val="001872DC"/>
    <w:rsid w:val="00187759"/>
    <w:rsid w:val="001906CF"/>
    <w:rsid w:val="001929B7"/>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BC7"/>
    <w:rsid w:val="001C5E30"/>
    <w:rsid w:val="001C619A"/>
    <w:rsid w:val="001C6336"/>
    <w:rsid w:val="001C6509"/>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E93"/>
    <w:rsid w:val="00214449"/>
    <w:rsid w:val="002150F8"/>
    <w:rsid w:val="002156D6"/>
    <w:rsid w:val="0021668E"/>
    <w:rsid w:val="00216F53"/>
    <w:rsid w:val="00217EC0"/>
    <w:rsid w:val="00220217"/>
    <w:rsid w:val="00220F7D"/>
    <w:rsid w:val="002216FE"/>
    <w:rsid w:val="002231F6"/>
    <w:rsid w:val="00223656"/>
    <w:rsid w:val="002249BC"/>
    <w:rsid w:val="00224B82"/>
    <w:rsid w:val="00225583"/>
    <w:rsid w:val="00225B84"/>
    <w:rsid w:val="002260D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60574"/>
    <w:rsid w:val="0026110C"/>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CD4"/>
    <w:rsid w:val="00273DFF"/>
    <w:rsid w:val="002750C1"/>
    <w:rsid w:val="0027636D"/>
    <w:rsid w:val="002768C9"/>
    <w:rsid w:val="00277BDE"/>
    <w:rsid w:val="00277D7D"/>
    <w:rsid w:val="00277E1B"/>
    <w:rsid w:val="00281417"/>
    <w:rsid w:val="00281C09"/>
    <w:rsid w:val="00282B8D"/>
    <w:rsid w:val="00283781"/>
    <w:rsid w:val="0028458E"/>
    <w:rsid w:val="00284CE2"/>
    <w:rsid w:val="00285F18"/>
    <w:rsid w:val="00286AA3"/>
    <w:rsid w:val="00286C9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7C4"/>
    <w:rsid w:val="002E14E4"/>
    <w:rsid w:val="002E50EF"/>
    <w:rsid w:val="002E6452"/>
    <w:rsid w:val="002E6A8B"/>
    <w:rsid w:val="002E6DA4"/>
    <w:rsid w:val="002E6E4A"/>
    <w:rsid w:val="002F0256"/>
    <w:rsid w:val="002F0F08"/>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56F"/>
    <w:rsid w:val="00322BBD"/>
    <w:rsid w:val="0032379D"/>
    <w:rsid w:val="00323D8E"/>
    <w:rsid w:val="00324BDA"/>
    <w:rsid w:val="00325548"/>
    <w:rsid w:val="003264EF"/>
    <w:rsid w:val="00327A67"/>
    <w:rsid w:val="00327B0C"/>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613B"/>
    <w:rsid w:val="003768FA"/>
    <w:rsid w:val="00376BDF"/>
    <w:rsid w:val="00376D4F"/>
    <w:rsid w:val="0037703A"/>
    <w:rsid w:val="003772AA"/>
    <w:rsid w:val="0037750A"/>
    <w:rsid w:val="0038049C"/>
    <w:rsid w:val="003811D2"/>
    <w:rsid w:val="00381695"/>
    <w:rsid w:val="00383246"/>
    <w:rsid w:val="00383E92"/>
    <w:rsid w:val="003844B0"/>
    <w:rsid w:val="00385E71"/>
    <w:rsid w:val="00386015"/>
    <w:rsid w:val="003865F8"/>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C4C"/>
    <w:rsid w:val="003E6024"/>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E3D"/>
    <w:rsid w:val="004140C9"/>
    <w:rsid w:val="0041451D"/>
    <w:rsid w:val="00414937"/>
    <w:rsid w:val="004151F8"/>
    <w:rsid w:val="004154CE"/>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3345"/>
    <w:rsid w:val="004341E0"/>
    <w:rsid w:val="00434564"/>
    <w:rsid w:val="00435319"/>
    <w:rsid w:val="00436657"/>
    <w:rsid w:val="00437150"/>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E32"/>
    <w:rsid w:val="00485860"/>
    <w:rsid w:val="00486AF1"/>
    <w:rsid w:val="00487AD0"/>
    <w:rsid w:val="00487CD6"/>
    <w:rsid w:val="00490C99"/>
    <w:rsid w:val="004915A1"/>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5417"/>
    <w:rsid w:val="005558C5"/>
    <w:rsid w:val="00555F22"/>
    <w:rsid w:val="00557CA4"/>
    <w:rsid w:val="005611D7"/>
    <w:rsid w:val="00561F2D"/>
    <w:rsid w:val="005626AE"/>
    <w:rsid w:val="005629A1"/>
    <w:rsid w:val="0056309F"/>
    <w:rsid w:val="0056453C"/>
    <w:rsid w:val="00564949"/>
    <w:rsid w:val="005649BD"/>
    <w:rsid w:val="00565B27"/>
    <w:rsid w:val="00565BD3"/>
    <w:rsid w:val="0056639B"/>
    <w:rsid w:val="00566537"/>
    <w:rsid w:val="0056659C"/>
    <w:rsid w:val="005668F6"/>
    <w:rsid w:val="00570602"/>
    <w:rsid w:val="00572A07"/>
    <w:rsid w:val="00572E68"/>
    <w:rsid w:val="00573F4D"/>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5A6B"/>
    <w:rsid w:val="00585C50"/>
    <w:rsid w:val="00586216"/>
    <w:rsid w:val="005871AF"/>
    <w:rsid w:val="0059104E"/>
    <w:rsid w:val="005913C9"/>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333"/>
    <w:rsid w:val="005B3CB1"/>
    <w:rsid w:val="005B43E7"/>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683"/>
    <w:rsid w:val="005D16C8"/>
    <w:rsid w:val="005D1D6C"/>
    <w:rsid w:val="005D21AB"/>
    <w:rsid w:val="005D2387"/>
    <w:rsid w:val="005D2618"/>
    <w:rsid w:val="005D4649"/>
    <w:rsid w:val="005D562B"/>
    <w:rsid w:val="005D5C08"/>
    <w:rsid w:val="005D694D"/>
    <w:rsid w:val="005E1233"/>
    <w:rsid w:val="005E3499"/>
    <w:rsid w:val="005E3D5E"/>
    <w:rsid w:val="005E3D8D"/>
    <w:rsid w:val="005E4125"/>
    <w:rsid w:val="005E606A"/>
    <w:rsid w:val="005E77E8"/>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923"/>
    <w:rsid w:val="006036E7"/>
    <w:rsid w:val="00605F9C"/>
    <w:rsid w:val="00606D23"/>
    <w:rsid w:val="00610362"/>
    <w:rsid w:val="006109AD"/>
    <w:rsid w:val="00610C0E"/>
    <w:rsid w:val="00611D81"/>
    <w:rsid w:val="00613CF9"/>
    <w:rsid w:val="00613E0A"/>
    <w:rsid w:val="0061411C"/>
    <w:rsid w:val="00614F5D"/>
    <w:rsid w:val="006200BB"/>
    <w:rsid w:val="00621688"/>
    <w:rsid w:val="006229C2"/>
    <w:rsid w:val="00622A16"/>
    <w:rsid w:val="006230FB"/>
    <w:rsid w:val="00623689"/>
    <w:rsid w:val="00623B62"/>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40063"/>
    <w:rsid w:val="006402A9"/>
    <w:rsid w:val="00640975"/>
    <w:rsid w:val="00640D45"/>
    <w:rsid w:val="00640F3C"/>
    <w:rsid w:val="00641D52"/>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19A1"/>
    <w:rsid w:val="00671F68"/>
    <w:rsid w:val="0067207E"/>
    <w:rsid w:val="00672F7B"/>
    <w:rsid w:val="00673771"/>
    <w:rsid w:val="0067388A"/>
    <w:rsid w:val="006739B3"/>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B0BE7"/>
    <w:rsid w:val="006B1834"/>
    <w:rsid w:val="006B1EDB"/>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DEE"/>
    <w:rsid w:val="006E0216"/>
    <w:rsid w:val="006E0A56"/>
    <w:rsid w:val="006E1B8B"/>
    <w:rsid w:val="006E2AF4"/>
    <w:rsid w:val="006E350D"/>
    <w:rsid w:val="006E3F6B"/>
    <w:rsid w:val="006E3FD9"/>
    <w:rsid w:val="006E49FD"/>
    <w:rsid w:val="006E5AF6"/>
    <w:rsid w:val="006E65FF"/>
    <w:rsid w:val="006E6FDD"/>
    <w:rsid w:val="006E71C3"/>
    <w:rsid w:val="006E7C2D"/>
    <w:rsid w:val="006F05F5"/>
    <w:rsid w:val="006F0770"/>
    <w:rsid w:val="006F2B25"/>
    <w:rsid w:val="006F31E4"/>
    <w:rsid w:val="006F3C51"/>
    <w:rsid w:val="006F4206"/>
    <w:rsid w:val="006F4B76"/>
    <w:rsid w:val="006F4DD0"/>
    <w:rsid w:val="006F53DE"/>
    <w:rsid w:val="006F5550"/>
    <w:rsid w:val="006F56EA"/>
    <w:rsid w:val="006F5C66"/>
    <w:rsid w:val="006F5E2C"/>
    <w:rsid w:val="006F6B85"/>
    <w:rsid w:val="0070203D"/>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24BD"/>
    <w:rsid w:val="007827C9"/>
    <w:rsid w:val="00783304"/>
    <w:rsid w:val="00783E84"/>
    <w:rsid w:val="007858D8"/>
    <w:rsid w:val="00786DCD"/>
    <w:rsid w:val="00787A19"/>
    <w:rsid w:val="007900E6"/>
    <w:rsid w:val="00790991"/>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4576"/>
    <w:rsid w:val="00804B15"/>
    <w:rsid w:val="0080547E"/>
    <w:rsid w:val="008066AF"/>
    <w:rsid w:val="00806CF6"/>
    <w:rsid w:val="00806D09"/>
    <w:rsid w:val="0080784D"/>
    <w:rsid w:val="00810CF9"/>
    <w:rsid w:val="00811161"/>
    <w:rsid w:val="008113B6"/>
    <w:rsid w:val="0081145B"/>
    <w:rsid w:val="008123FF"/>
    <w:rsid w:val="0081255E"/>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3095"/>
    <w:rsid w:val="00846EB6"/>
    <w:rsid w:val="008473A4"/>
    <w:rsid w:val="00847B22"/>
    <w:rsid w:val="00847FC6"/>
    <w:rsid w:val="00850117"/>
    <w:rsid w:val="008507AA"/>
    <w:rsid w:val="0085166A"/>
    <w:rsid w:val="00851899"/>
    <w:rsid w:val="00852BA7"/>
    <w:rsid w:val="00852E15"/>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76D80"/>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B2"/>
    <w:rsid w:val="008E187B"/>
    <w:rsid w:val="008E3093"/>
    <w:rsid w:val="008E3702"/>
    <w:rsid w:val="008E4095"/>
    <w:rsid w:val="008E4176"/>
    <w:rsid w:val="008E5199"/>
    <w:rsid w:val="008E5296"/>
    <w:rsid w:val="008E62F2"/>
    <w:rsid w:val="008F13CA"/>
    <w:rsid w:val="008F2C3A"/>
    <w:rsid w:val="008F4A49"/>
    <w:rsid w:val="008F5749"/>
    <w:rsid w:val="008F6099"/>
    <w:rsid w:val="008F62D7"/>
    <w:rsid w:val="008F674C"/>
    <w:rsid w:val="008F6CF8"/>
    <w:rsid w:val="008F6EBC"/>
    <w:rsid w:val="008F7264"/>
    <w:rsid w:val="00900033"/>
    <w:rsid w:val="009000F9"/>
    <w:rsid w:val="009012A0"/>
    <w:rsid w:val="009015C1"/>
    <w:rsid w:val="0090175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975"/>
    <w:rsid w:val="00917FBB"/>
    <w:rsid w:val="009211A2"/>
    <w:rsid w:val="0092288B"/>
    <w:rsid w:val="00922ADB"/>
    <w:rsid w:val="0092437A"/>
    <w:rsid w:val="00925D65"/>
    <w:rsid w:val="009265E0"/>
    <w:rsid w:val="00926CE6"/>
    <w:rsid w:val="00927173"/>
    <w:rsid w:val="00931F2A"/>
    <w:rsid w:val="00932189"/>
    <w:rsid w:val="00932798"/>
    <w:rsid w:val="00933D25"/>
    <w:rsid w:val="00934635"/>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E80"/>
    <w:rsid w:val="00957E2C"/>
    <w:rsid w:val="00957F6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76E3"/>
    <w:rsid w:val="009902DC"/>
    <w:rsid w:val="009908BF"/>
    <w:rsid w:val="00990C38"/>
    <w:rsid w:val="009919D2"/>
    <w:rsid w:val="00991FCD"/>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D96"/>
    <w:rsid w:val="009B6560"/>
    <w:rsid w:val="009B663C"/>
    <w:rsid w:val="009B6C3F"/>
    <w:rsid w:val="009B7908"/>
    <w:rsid w:val="009C0150"/>
    <w:rsid w:val="009C01E2"/>
    <w:rsid w:val="009C07FD"/>
    <w:rsid w:val="009C32C3"/>
    <w:rsid w:val="009C3789"/>
    <w:rsid w:val="009C40D2"/>
    <w:rsid w:val="009C42E3"/>
    <w:rsid w:val="009C59C9"/>
    <w:rsid w:val="009C629E"/>
    <w:rsid w:val="009C631F"/>
    <w:rsid w:val="009C70B4"/>
    <w:rsid w:val="009D030E"/>
    <w:rsid w:val="009D047D"/>
    <w:rsid w:val="009D059B"/>
    <w:rsid w:val="009D09D0"/>
    <w:rsid w:val="009D0A0F"/>
    <w:rsid w:val="009D1BCD"/>
    <w:rsid w:val="009D30C5"/>
    <w:rsid w:val="009D3176"/>
    <w:rsid w:val="009D3405"/>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F004D"/>
    <w:rsid w:val="009F033D"/>
    <w:rsid w:val="009F215E"/>
    <w:rsid w:val="009F2334"/>
    <w:rsid w:val="009F323D"/>
    <w:rsid w:val="009F4E76"/>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784D"/>
    <w:rsid w:val="00A17A92"/>
    <w:rsid w:val="00A210A0"/>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7D8"/>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E32"/>
    <w:rsid w:val="00A638B4"/>
    <w:rsid w:val="00A65B45"/>
    <w:rsid w:val="00A65DE9"/>
    <w:rsid w:val="00A65EBB"/>
    <w:rsid w:val="00A6658E"/>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42D"/>
    <w:rsid w:val="00A9387B"/>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D05"/>
    <w:rsid w:val="00AC259A"/>
    <w:rsid w:val="00AC2635"/>
    <w:rsid w:val="00AC2D28"/>
    <w:rsid w:val="00AC30C9"/>
    <w:rsid w:val="00AC4259"/>
    <w:rsid w:val="00AC48C7"/>
    <w:rsid w:val="00AC49AC"/>
    <w:rsid w:val="00AC4E56"/>
    <w:rsid w:val="00AC7255"/>
    <w:rsid w:val="00AD053B"/>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E7F"/>
    <w:rsid w:val="00AF3EC1"/>
    <w:rsid w:val="00AF4A03"/>
    <w:rsid w:val="00AF4DD1"/>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8CF"/>
    <w:rsid w:val="00B36918"/>
    <w:rsid w:val="00B36C79"/>
    <w:rsid w:val="00B37873"/>
    <w:rsid w:val="00B37FFE"/>
    <w:rsid w:val="00B419EB"/>
    <w:rsid w:val="00B42357"/>
    <w:rsid w:val="00B4482E"/>
    <w:rsid w:val="00B47458"/>
    <w:rsid w:val="00B479AD"/>
    <w:rsid w:val="00B47F9F"/>
    <w:rsid w:val="00B51B39"/>
    <w:rsid w:val="00B5221D"/>
    <w:rsid w:val="00B5323E"/>
    <w:rsid w:val="00B53B1F"/>
    <w:rsid w:val="00B54159"/>
    <w:rsid w:val="00B5432F"/>
    <w:rsid w:val="00B5597F"/>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E7D86"/>
    <w:rsid w:val="00BF1530"/>
    <w:rsid w:val="00BF1CD0"/>
    <w:rsid w:val="00BF1EE6"/>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65F7"/>
    <w:rsid w:val="00C36BD8"/>
    <w:rsid w:val="00C3707D"/>
    <w:rsid w:val="00C4006F"/>
    <w:rsid w:val="00C40A2E"/>
    <w:rsid w:val="00C40AD7"/>
    <w:rsid w:val="00C40E0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900EE"/>
    <w:rsid w:val="00C9095B"/>
    <w:rsid w:val="00C91864"/>
    <w:rsid w:val="00C91A76"/>
    <w:rsid w:val="00C91DB1"/>
    <w:rsid w:val="00C923AC"/>
    <w:rsid w:val="00C92509"/>
    <w:rsid w:val="00C925FE"/>
    <w:rsid w:val="00C9314E"/>
    <w:rsid w:val="00C93259"/>
    <w:rsid w:val="00C93ACE"/>
    <w:rsid w:val="00C94491"/>
    <w:rsid w:val="00C94553"/>
    <w:rsid w:val="00C94D3F"/>
    <w:rsid w:val="00C95F59"/>
    <w:rsid w:val="00C9663C"/>
    <w:rsid w:val="00C969A6"/>
    <w:rsid w:val="00C96C37"/>
    <w:rsid w:val="00CA0137"/>
    <w:rsid w:val="00CA05C8"/>
    <w:rsid w:val="00CA12AD"/>
    <w:rsid w:val="00CA14A2"/>
    <w:rsid w:val="00CA2554"/>
    <w:rsid w:val="00CA39CE"/>
    <w:rsid w:val="00CA4E8B"/>
    <w:rsid w:val="00CA5490"/>
    <w:rsid w:val="00CA6647"/>
    <w:rsid w:val="00CA68A8"/>
    <w:rsid w:val="00CA6930"/>
    <w:rsid w:val="00CA78BB"/>
    <w:rsid w:val="00CA7906"/>
    <w:rsid w:val="00CB06F0"/>
    <w:rsid w:val="00CB0AA4"/>
    <w:rsid w:val="00CB112D"/>
    <w:rsid w:val="00CB1927"/>
    <w:rsid w:val="00CB23D7"/>
    <w:rsid w:val="00CB39BE"/>
    <w:rsid w:val="00CB3FCE"/>
    <w:rsid w:val="00CB5A53"/>
    <w:rsid w:val="00CB678B"/>
    <w:rsid w:val="00CB7BE0"/>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105C"/>
    <w:rsid w:val="00CF1883"/>
    <w:rsid w:val="00CF2513"/>
    <w:rsid w:val="00CF40D5"/>
    <w:rsid w:val="00CF437B"/>
    <w:rsid w:val="00CF4459"/>
    <w:rsid w:val="00CF49DA"/>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66B7"/>
    <w:rsid w:val="00D06B02"/>
    <w:rsid w:val="00D07FD9"/>
    <w:rsid w:val="00D112A4"/>
    <w:rsid w:val="00D11E35"/>
    <w:rsid w:val="00D125B0"/>
    <w:rsid w:val="00D12766"/>
    <w:rsid w:val="00D12B57"/>
    <w:rsid w:val="00D13CCC"/>
    <w:rsid w:val="00D15DAF"/>
    <w:rsid w:val="00D15DD1"/>
    <w:rsid w:val="00D174A3"/>
    <w:rsid w:val="00D17A00"/>
    <w:rsid w:val="00D20B17"/>
    <w:rsid w:val="00D21B6E"/>
    <w:rsid w:val="00D2286C"/>
    <w:rsid w:val="00D2306E"/>
    <w:rsid w:val="00D2399B"/>
    <w:rsid w:val="00D23F54"/>
    <w:rsid w:val="00D2626D"/>
    <w:rsid w:val="00D26B96"/>
    <w:rsid w:val="00D307FF"/>
    <w:rsid w:val="00D3199C"/>
    <w:rsid w:val="00D31C58"/>
    <w:rsid w:val="00D32EE7"/>
    <w:rsid w:val="00D33A5A"/>
    <w:rsid w:val="00D35A38"/>
    <w:rsid w:val="00D35F02"/>
    <w:rsid w:val="00D35FF3"/>
    <w:rsid w:val="00D36AA6"/>
    <w:rsid w:val="00D37058"/>
    <w:rsid w:val="00D377B2"/>
    <w:rsid w:val="00D379B9"/>
    <w:rsid w:val="00D37C2D"/>
    <w:rsid w:val="00D40067"/>
    <w:rsid w:val="00D41176"/>
    <w:rsid w:val="00D424FF"/>
    <w:rsid w:val="00D42CE4"/>
    <w:rsid w:val="00D4472E"/>
    <w:rsid w:val="00D45EC6"/>
    <w:rsid w:val="00D45F33"/>
    <w:rsid w:val="00D45FC0"/>
    <w:rsid w:val="00D46335"/>
    <w:rsid w:val="00D471C0"/>
    <w:rsid w:val="00D47207"/>
    <w:rsid w:val="00D4726D"/>
    <w:rsid w:val="00D47936"/>
    <w:rsid w:val="00D47B93"/>
    <w:rsid w:val="00D50242"/>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C9F"/>
    <w:rsid w:val="00D66A81"/>
    <w:rsid w:val="00D67677"/>
    <w:rsid w:val="00D67964"/>
    <w:rsid w:val="00D7017F"/>
    <w:rsid w:val="00D7115C"/>
    <w:rsid w:val="00D7292F"/>
    <w:rsid w:val="00D72CAD"/>
    <w:rsid w:val="00D72F85"/>
    <w:rsid w:val="00D73CCB"/>
    <w:rsid w:val="00D75066"/>
    <w:rsid w:val="00D75177"/>
    <w:rsid w:val="00D7517E"/>
    <w:rsid w:val="00D764CC"/>
    <w:rsid w:val="00D76596"/>
    <w:rsid w:val="00D76FB3"/>
    <w:rsid w:val="00D776DB"/>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79D"/>
    <w:rsid w:val="00D9057A"/>
    <w:rsid w:val="00D90A8F"/>
    <w:rsid w:val="00D90DA0"/>
    <w:rsid w:val="00D90F1D"/>
    <w:rsid w:val="00D91F45"/>
    <w:rsid w:val="00D9227D"/>
    <w:rsid w:val="00D92D8C"/>
    <w:rsid w:val="00D92E41"/>
    <w:rsid w:val="00D94021"/>
    <w:rsid w:val="00D94389"/>
    <w:rsid w:val="00D94ABE"/>
    <w:rsid w:val="00D96277"/>
    <w:rsid w:val="00D9681E"/>
    <w:rsid w:val="00D9684D"/>
    <w:rsid w:val="00D96D62"/>
    <w:rsid w:val="00D972B9"/>
    <w:rsid w:val="00D97576"/>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08D8"/>
    <w:rsid w:val="00DC3424"/>
    <w:rsid w:val="00DC638D"/>
    <w:rsid w:val="00DC7136"/>
    <w:rsid w:val="00DC7304"/>
    <w:rsid w:val="00DC765C"/>
    <w:rsid w:val="00DD0308"/>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1147"/>
    <w:rsid w:val="00E012C3"/>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DA7"/>
    <w:rsid w:val="00E21F15"/>
    <w:rsid w:val="00E241F5"/>
    <w:rsid w:val="00E24E18"/>
    <w:rsid w:val="00E256ED"/>
    <w:rsid w:val="00E25CDA"/>
    <w:rsid w:val="00E2613D"/>
    <w:rsid w:val="00E26798"/>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62EC2"/>
    <w:rsid w:val="00E640D1"/>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E01"/>
    <w:rsid w:val="00E81E9A"/>
    <w:rsid w:val="00E82130"/>
    <w:rsid w:val="00E8464C"/>
    <w:rsid w:val="00E84B8B"/>
    <w:rsid w:val="00E852E9"/>
    <w:rsid w:val="00E85BAE"/>
    <w:rsid w:val="00E85EA5"/>
    <w:rsid w:val="00E86D3C"/>
    <w:rsid w:val="00E86DB0"/>
    <w:rsid w:val="00E87360"/>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448"/>
    <w:rsid w:val="00EC406B"/>
    <w:rsid w:val="00EC4F88"/>
    <w:rsid w:val="00EC69BB"/>
    <w:rsid w:val="00EC69E1"/>
    <w:rsid w:val="00EC6E2A"/>
    <w:rsid w:val="00EC7886"/>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F04"/>
    <w:rsid w:val="00F31C5C"/>
    <w:rsid w:val="00F31F8F"/>
    <w:rsid w:val="00F32302"/>
    <w:rsid w:val="00F323CC"/>
    <w:rsid w:val="00F3531C"/>
    <w:rsid w:val="00F3668A"/>
    <w:rsid w:val="00F40918"/>
    <w:rsid w:val="00F40C59"/>
    <w:rsid w:val="00F40F3C"/>
    <w:rsid w:val="00F40FDC"/>
    <w:rsid w:val="00F424B7"/>
    <w:rsid w:val="00F42522"/>
    <w:rsid w:val="00F430B5"/>
    <w:rsid w:val="00F4409F"/>
    <w:rsid w:val="00F4568C"/>
    <w:rsid w:val="00F46917"/>
    <w:rsid w:val="00F46CA6"/>
    <w:rsid w:val="00F4710C"/>
    <w:rsid w:val="00F47ADF"/>
    <w:rsid w:val="00F47B04"/>
    <w:rsid w:val="00F50D6A"/>
    <w:rsid w:val="00F50DC7"/>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131C"/>
    <w:rsid w:val="00F81739"/>
    <w:rsid w:val="00F820CA"/>
    <w:rsid w:val="00F82282"/>
    <w:rsid w:val="00F829A4"/>
    <w:rsid w:val="00F82A67"/>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84E"/>
    <w:rsid w:val="00F96CBB"/>
    <w:rsid w:val="00F96DAE"/>
    <w:rsid w:val="00F97C10"/>
    <w:rsid w:val="00FA09BD"/>
    <w:rsid w:val="00FA0C03"/>
    <w:rsid w:val="00FA2083"/>
    <w:rsid w:val="00FA288E"/>
    <w:rsid w:val="00FA2D35"/>
    <w:rsid w:val="00FA3426"/>
    <w:rsid w:val="00FA4880"/>
    <w:rsid w:val="00FA5CD2"/>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D2F"/>
    <w:rsid w:val="00FD6FC9"/>
    <w:rsid w:val="00FD7584"/>
    <w:rsid w:val="00FD7592"/>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31A8B1D"/>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437AD-74DE-4379-A39C-A8541C8C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68</Pages>
  <Words>22811</Words>
  <Characters>130026</Characters>
  <Application>Microsoft Office Word</Application>
  <DocSecurity>0</DocSecurity>
  <Lines>1083</Lines>
  <Paragraphs>305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152532</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7</cp:revision>
  <cp:lastPrinted>2022-01-04T13:35:00Z</cp:lastPrinted>
  <dcterms:created xsi:type="dcterms:W3CDTF">2022-06-17T10:28:00Z</dcterms:created>
  <dcterms:modified xsi:type="dcterms:W3CDTF">2022-06-20T05:48:00Z</dcterms:modified>
</cp:coreProperties>
</file>