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77777777" w:rsidR="00EE6B81" w:rsidRPr="00112425" w:rsidRDefault="00EE6B81" w:rsidP="00FA66D0">
      <w:pPr>
        <w:keepNext/>
        <w:keepLines/>
        <w:ind w:right="1274"/>
        <w:rPr>
          <w:rFonts w:ascii="Tahoma" w:hAnsi="Tahoma" w:cs="Tahoma"/>
          <w:b/>
        </w:rPr>
      </w:pPr>
      <w:r w:rsidRPr="00112425">
        <w:rPr>
          <w:rFonts w:ascii="Tahoma" w:hAnsi="Tahoma" w:cs="Tahoma"/>
          <w:b/>
        </w:rPr>
        <w:t>Naročnik:</w:t>
      </w:r>
    </w:p>
    <w:p w14:paraId="0248F170" w14:textId="77777777" w:rsidR="00EE6B81" w:rsidRPr="00112425" w:rsidRDefault="00EE6B81" w:rsidP="00FA66D0">
      <w:pPr>
        <w:keepNext/>
        <w:keepLines/>
        <w:rPr>
          <w:rFonts w:ascii="Tahoma" w:hAnsi="Tahoma" w:cs="Tahoma"/>
          <w:b/>
        </w:rPr>
      </w:pPr>
    </w:p>
    <w:p w14:paraId="43631454" w14:textId="77777777" w:rsidR="00663151" w:rsidRPr="00112425" w:rsidRDefault="005913C9" w:rsidP="00FA66D0">
      <w:pPr>
        <w:keepNext/>
        <w:keepLines/>
        <w:rPr>
          <w:rFonts w:ascii="Tahoma" w:hAnsi="Tahoma" w:cs="Tahoma"/>
          <w:b/>
        </w:rPr>
      </w:pPr>
      <w:r w:rsidRPr="00112425">
        <w:rPr>
          <w:rFonts w:ascii="Tahoma" w:hAnsi="Tahoma" w:cs="Tahoma"/>
          <w:b/>
        </w:rPr>
        <w:t>JAVNO PODJETJE VODOVOD KANALIZACIJA SNAGA d.o.o.</w:t>
      </w:r>
    </w:p>
    <w:p w14:paraId="4B0FAEA9" w14:textId="77777777" w:rsidR="00663151" w:rsidRPr="00112425" w:rsidRDefault="00663151" w:rsidP="00FA66D0">
      <w:pPr>
        <w:keepNext/>
        <w:keepLines/>
        <w:rPr>
          <w:rFonts w:ascii="Tahoma" w:hAnsi="Tahoma" w:cs="Tahoma"/>
        </w:rPr>
      </w:pPr>
      <w:r w:rsidRPr="00112425">
        <w:rPr>
          <w:rFonts w:ascii="Tahoma" w:hAnsi="Tahoma" w:cs="Tahoma"/>
        </w:rPr>
        <w:t>Vodovodna cesta 90</w:t>
      </w:r>
    </w:p>
    <w:p w14:paraId="33AC7990" w14:textId="77777777" w:rsidR="00663151" w:rsidRDefault="00663151" w:rsidP="00FA66D0">
      <w:pPr>
        <w:keepNext/>
        <w:keepLines/>
        <w:rPr>
          <w:rFonts w:ascii="Tahoma" w:hAnsi="Tahoma" w:cs="Tahoma"/>
        </w:rPr>
      </w:pPr>
      <w:r w:rsidRPr="00112425">
        <w:rPr>
          <w:rFonts w:ascii="Tahoma" w:hAnsi="Tahoma" w:cs="Tahoma"/>
        </w:rPr>
        <w:t>1000 Ljubljana</w:t>
      </w:r>
    </w:p>
    <w:p w14:paraId="7AC05FED" w14:textId="77777777" w:rsidR="009C1A01" w:rsidRDefault="009C1A01" w:rsidP="00FA66D0">
      <w:pPr>
        <w:keepNext/>
        <w:keepLines/>
        <w:rPr>
          <w:rFonts w:ascii="Tahoma" w:hAnsi="Tahoma" w:cs="Tahoma"/>
        </w:rPr>
      </w:pPr>
    </w:p>
    <w:p w14:paraId="412D0667" w14:textId="77777777" w:rsidR="007C70A1" w:rsidRPr="00112425" w:rsidRDefault="007C70A1" w:rsidP="00FA66D0">
      <w:pPr>
        <w:keepNext/>
        <w:keepLines/>
        <w:rPr>
          <w:rFonts w:ascii="Tahoma" w:hAnsi="Tahoma" w:cs="Tahoma"/>
        </w:rPr>
      </w:pPr>
    </w:p>
    <w:p w14:paraId="775B6845" w14:textId="77777777" w:rsidR="007C70A1" w:rsidRPr="00112425" w:rsidRDefault="007C70A1" w:rsidP="00FA66D0">
      <w:pPr>
        <w:keepNext/>
        <w:keepLines/>
        <w:rPr>
          <w:rFonts w:ascii="Tahoma" w:hAnsi="Tahoma" w:cs="Tahoma"/>
          <w:b/>
        </w:rPr>
      </w:pPr>
      <w:r w:rsidRPr="00112425">
        <w:rPr>
          <w:rFonts w:ascii="Tahoma" w:hAnsi="Tahoma" w:cs="Tahoma"/>
          <w:b/>
        </w:rPr>
        <w:t>Po pooblastilu javno naročilo vodi:</w:t>
      </w:r>
    </w:p>
    <w:p w14:paraId="08BC0A84" w14:textId="77777777" w:rsidR="007C70A1" w:rsidRPr="00112425" w:rsidRDefault="007C70A1" w:rsidP="00FA66D0">
      <w:pPr>
        <w:keepNext/>
        <w:keepLines/>
        <w:rPr>
          <w:rFonts w:ascii="Tahoma" w:hAnsi="Tahoma" w:cs="Tahoma"/>
        </w:rPr>
      </w:pPr>
    </w:p>
    <w:p w14:paraId="30EC2FB6" w14:textId="77777777" w:rsidR="00A04160" w:rsidRPr="00112425" w:rsidRDefault="00A04160" w:rsidP="00FA66D0">
      <w:pPr>
        <w:keepNext/>
        <w:keepLines/>
        <w:rPr>
          <w:rFonts w:ascii="Tahoma" w:hAnsi="Tahoma" w:cs="Tahoma"/>
          <w:b/>
          <w:bCs/>
        </w:rPr>
      </w:pPr>
      <w:r w:rsidRPr="00112425">
        <w:rPr>
          <w:rFonts w:ascii="Tahoma" w:hAnsi="Tahoma" w:cs="Tahoma"/>
          <w:b/>
          <w:bCs/>
        </w:rPr>
        <w:t xml:space="preserve">JAVNI HOLDING Ljubljana, d.o.o. </w:t>
      </w:r>
    </w:p>
    <w:p w14:paraId="6FEF3713" w14:textId="77777777" w:rsidR="007C70A1" w:rsidRPr="00112425" w:rsidRDefault="00AA024E" w:rsidP="00FA66D0">
      <w:pPr>
        <w:keepNext/>
        <w:keepLines/>
        <w:rPr>
          <w:rFonts w:ascii="Tahoma" w:hAnsi="Tahoma" w:cs="Tahoma"/>
        </w:rPr>
      </w:pPr>
      <w:r w:rsidRPr="00112425">
        <w:rPr>
          <w:rFonts w:ascii="Tahoma" w:hAnsi="Tahoma" w:cs="Tahoma"/>
        </w:rPr>
        <w:t>Verovškova ulica 70</w:t>
      </w:r>
    </w:p>
    <w:p w14:paraId="4720CB90" w14:textId="77777777" w:rsidR="00A04160" w:rsidRPr="00112425" w:rsidRDefault="00A04160" w:rsidP="00FA66D0">
      <w:pPr>
        <w:keepNext/>
        <w:keepLines/>
        <w:rPr>
          <w:rFonts w:ascii="Tahoma" w:hAnsi="Tahoma" w:cs="Tahoma"/>
        </w:rPr>
      </w:pPr>
      <w:r w:rsidRPr="00112425">
        <w:rPr>
          <w:rFonts w:ascii="Tahoma" w:hAnsi="Tahoma" w:cs="Tahoma"/>
        </w:rPr>
        <w:t>1000 Ljubljana</w:t>
      </w:r>
    </w:p>
    <w:p w14:paraId="502E304C" w14:textId="77777777" w:rsidR="007C70A1" w:rsidRPr="00112425" w:rsidRDefault="007C70A1" w:rsidP="00FA66D0">
      <w:pPr>
        <w:keepNext/>
        <w:keepLines/>
        <w:rPr>
          <w:rFonts w:ascii="Tahoma" w:hAnsi="Tahoma" w:cs="Tahoma"/>
          <w:b/>
        </w:rPr>
      </w:pPr>
    </w:p>
    <w:p w14:paraId="16FFBD69" w14:textId="77777777" w:rsidR="007C70A1" w:rsidRPr="00112425" w:rsidRDefault="007C70A1" w:rsidP="00FA66D0">
      <w:pPr>
        <w:keepNext/>
        <w:keepLines/>
        <w:jc w:val="center"/>
        <w:rPr>
          <w:rFonts w:ascii="Tahoma" w:hAnsi="Tahoma" w:cs="Tahoma"/>
        </w:rPr>
      </w:pPr>
    </w:p>
    <w:p w14:paraId="6C122AE7" w14:textId="77777777" w:rsidR="007C70A1" w:rsidRPr="00112425" w:rsidRDefault="007C70A1" w:rsidP="00FA66D0">
      <w:pPr>
        <w:keepNext/>
        <w:keepLines/>
        <w:jc w:val="center"/>
        <w:rPr>
          <w:rFonts w:ascii="Tahoma" w:hAnsi="Tahoma" w:cs="Tahoma"/>
        </w:rPr>
      </w:pPr>
    </w:p>
    <w:p w14:paraId="1004BDE2" w14:textId="77777777" w:rsidR="004958CB" w:rsidRPr="007C65D2" w:rsidRDefault="007C70A1" w:rsidP="00FA66D0">
      <w:pPr>
        <w:keepNext/>
        <w:keepLines/>
        <w:rPr>
          <w:rFonts w:ascii="Tahoma" w:hAnsi="Tahoma" w:cs="Tahoma"/>
          <w:b/>
        </w:rPr>
      </w:pPr>
      <w:r w:rsidRPr="007C65D2">
        <w:rPr>
          <w:rFonts w:ascii="Tahoma" w:hAnsi="Tahoma" w:cs="Tahoma"/>
        </w:rPr>
        <w:t xml:space="preserve">Številka: </w:t>
      </w:r>
      <w:r w:rsidR="00623FC6">
        <w:rPr>
          <w:rFonts w:ascii="Tahoma" w:hAnsi="Tahoma" w:cs="Tahoma"/>
          <w:b/>
        </w:rPr>
        <w:t>VKS-182/22</w:t>
      </w:r>
    </w:p>
    <w:p w14:paraId="20F53230" w14:textId="77777777" w:rsidR="00B80F75" w:rsidRPr="00112425" w:rsidRDefault="00B80F75" w:rsidP="00FA66D0">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623FC6" w:rsidRPr="00623FC6">
        <w:rPr>
          <w:rFonts w:ascii="Tahoma" w:hAnsi="Tahoma" w:cs="Tahoma"/>
        </w:rPr>
        <w:t>JHL-216-130/2022</w:t>
      </w:r>
    </w:p>
    <w:p w14:paraId="79931FEB" w14:textId="77777777" w:rsidR="007C70A1" w:rsidRPr="00112425" w:rsidRDefault="007C70A1" w:rsidP="00FA66D0">
      <w:pPr>
        <w:keepNext/>
        <w:keepLines/>
        <w:rPr>
          <w:rFonts w:ascii="Tahoma" w:hAnsi="Tahoma" w:cs="Tahoma"/>
        </w:rPr>
      </w:pPr>
    </w:p>
    <w:p w14:paraId="1C3C7B53" w14:textId="77777777" w:rsidR="004958CB" w:rsidRPr="00112425" w:rsidRDefault="004958CB" w:rsidP="00FA66D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493F5412" w14:textId="77777777">
        <w:trPr>
          <w:trHeight w:val="851"/>
        </w:trPr>
        <w:tc>
          <w:tcPr>
            <w:tcW w:w="7094" w:type="dxa"/>
            <w:shd w:val="pct12" w:color="auto" w:fill="FFFFFF"/>
            <w:vAlign w:val="center"/>
          </w:tcPr>
          <w:p w14:paraId="5753E9DB" w14:textId="77777777" w:rsidR="00592F86" w:rsidRPr="00592F86" w:rsidRDefault="00592F86" w:rsidP="00FA66D0">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1D890464" w14:textId="77777777" w:rsidR="007C70A1" w:rsidRPr="00112425" w:rsidRDefault="007C70A1" w:rsidP="00FA66D0">
      <w:pPr>
        <w:keepNext/>
        <w:keepLines/>
        <w:ind w:right="-284"/>
        <w:jc w:val="center"/>
        <w:rPr>
          <w:rFonts w:ascii="Tahoma" w:hAnsi="Tahoma" w:cs="Tahoma"/>
          <w:b/>
        </w:rPr>
      </w:pPr>
    </w:p>
    <w:p w14:paraId="2C7A3F9B" w14:textId="77777777" w:rsidR="007C70A1" w:rsidRPr="00112425" w:rsidRDefault="007C70A1" w:rsidP="00FA66D0">
      <w:pPr>
        <w:keepNext/>
        <w:keepLines/>
        <w:ind w:right="-284"/>
        <w:jc w:val="center"/>
        <w:rPr>
          <w:rFonts w:ascii="Tahoma" w:hAnsi="Tahoma" w:cs="Tahoma"/>
          <w:b/>
        </w:rPr>
      </w:pPr>
    </w:p>
    <w:p w14:paraId="68E6D787" w14:textId="77777777" w:rsidR="004958CB" w:rsidRPr="00112425" w:rsidRDefault="004958CB" w:rsidP="00FA66D0">
      <w:pPr>
        <w:keepNext/>
        <w:keepLines/>
        <w:ind w:right="424"/>
        <w:rPr>
          <w:rFonts w:ascii="Tahoma" w:hAnsi="Tahoma" w:cs="Tahoma"/>
        </w:rPr>
      </w:pPr>
    </w:p>
    <w:p w14:paraId="7AE7350C" w14:textId="77777777" w:rsidR="004958CB" w:rsidRPr="00112425" w:rsidRDefault="00623FC6" w:rsidP="00FA66D0">
      <w:pPr>
        <w:keepNext/>
        <w:keepLines/>
        <w:ind w:right="424"/>
        <w:jc w:val="center"/>
        <w:rPr>
          <w:rFonts w:ascii="Tahoma" w:hAnsi="Tahoma" w:cs="Tahoma"/>
          <w:b/>
        </w:rPr>
      </w:pPr>
      <w:r>
        <w:rPr>
          <w:rFonts w:ascii="Tahoma" w:hAnsi="Tahoma" w:cs="Tahoma"/>
          <w:b/>
          <w:color w:val="000000"/>
          <w:sz w:val="28"/>
          <w:szCs w:val="28"/>
        </w:rPr>
        <w:t>Prestavitev zbirnega kanala A2 na območju Vodmata</w:t>
      </w:r>
    </w:p>
    <w:p w14:paraId="12EB19DA" w14:textId="77777777" w:rsidR="004958CB" w:rsidRPr="00112425" w:rsidRDefault="004958CB" w:rsidP="00FA66D0">
      <w:pPr>
        <w:keepNext/>
        <w:keepLines/>
        <w:ind w:right="424"/>
        <w:jc w:val="center"/>
        <w:rPr>
          <w:rFonts w:ascii="Tahoma" w:hAnsi="Tahoma" w:cs="Tahoma"/>
          <w:b/>
        </w:rPr>
      </w:pPr>
    </w:p>
    <w:p w14:paraId="604B89D9" w14:textId="77777777" w:rsidR="007C70A1" w:rsidRPr="00112425" w:rsidRDefault="007C70A1" w:rsidP="00FA66D0">
      <w:pPr>
        <w:keepNext/>
        <w:keepLines/>
        <w:ind w:right="424"/>
        <w:jc w:val="center"/>
        <w:rPr>
          <w:rFonts w:ascii="Tahoma" w:hAnsi="Tahoma" w:cs="Tahoma"/>
        </w:rPr>
      </w:pPr>
    </w:p>
    <w:p w14:paraId="4CF438E0" w14:textId="77777777" w:rsidR="00F46CA6" w:rsidRPr="00112425" w:rsidRDefault="00F46CA6" w:rsidP="00FA66D0">
      <w:pPr>
        <w:keepNext/>
        <w:keepLines/>
        <w:ind w:right="424"/>
        <w:jc w:val="center"/>
        <w:rPr>
          <w:rFonts w:ascii="Tahoma" w:hAnsi="Tahoma" w:cs="Tahoma"/>
          <w:noProof/>
        </w:rPr>
      </w:pPr>
    </w:p>
    <w:p w14:paraId="5036CA8E" w14:textId="77777777" w:rsidR="00650419" w:rsidRPr="00112425" w:rsidRDefault="00650419" w:rsidP="00FA66D0">
      <w:pPr>
        <w:keepNext/>
        <w:keepLines/>
        <w:ind w:right="424"/>
        <w:jc w:val="center"/>
        <w:rPr>
          <w:rFonts w:ascii="Tahoma" w:hAnsi="Tahoma" w:cs="Tahoma"/>
          <w:noProof/>
        </w:rPr>
      </w:pPr>
    </w:p>
    <w:p w14:paraId="610599FA" w14:textId="77777777" w:rsidR="00F46CA6" w:rsidRPr="00112425" w:rsidRDefault="00F46CA6" w:rsidP="00FA66D0">
      <w:pPr>
        <w:keepNext/>
        <w:keepLines/>
        <w:ind w:right="424"/>
        <w:jc w:val="center"/>
        <w:rPr>
          <w:rFonts w:ascii="Tahoma" w:hAnsi="Tahoma" w:cs="Tahoma"/>
          <w:noProof/>
        </w:rPr>
      </w:pPr>
    </w:p>
    <w:p w14:paraId="2EF0F758" w14:textId="77777777" w:rsidR="00413199" w:rsidRPr="00112425" w:rsidRDefault="000D748B" w:rsidP="00FA66D0">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623FC6">
        <w:rPr>
          <w:rFonts w:ascii="Tahoma" w:hAnsi="Tahoma" w:cs="Tahoma"/>
          <w:noProof/>
        </w:rPr>
        <w:t>oktober</w:t>
      </w:r>
      <w:r w:rsidR="001C619A">
        <w:rPr>
          <w:rFonts w:ascii="Tahoma" w:hAnsi="Tahoma" w:cs="Tahoma"/>
          <w:noProof/>
        </w:rPr>
        <w:t xml:space="preserve"> 202</w:t>
      </w:r>
      <w:r w:rsidR="008F6CF8">
        <w:rPr>
          <w:rFonts w:ascii="Tahoma" w:hAnsi="Tahoma" w:cs="Tahoma"/>
          <w:noProof/>
        </w:rPr>
        <w:t>2</w:t>
      </w:r>
    </w:p>
    <w:p w14:paraId="6D4DB78B" w14:textId="77777777" w:rsidR="007C70A1" w:rsidRPr="00112425" w:rsidRDefault="007C70A1" w:rsidP="00FA66D0">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598741C3" w14:textId="77777777" w:rsidR="007C70A1" w:rsidRPr="00112425" w:rsidRDefault="007C70A1" w:rsidP="00FA66D0">
      <w:pPr>
        <w:keepNext/>
        <w:keepLines/>
        <w:tabs>
          <w:tab w:val="left" w:pos="2895"/>
        </w:tabs>
        <w:rPr>
          <w:rFonts w:ascii="Tahoma" w:hAnsi="Tahoma" w:cs="Tahoma"/>
        </w:rPr>
      </w:pPr>
      <w:r w:rsidRPr="00112425">
        <w:rPr>
          <w:rFonts w:ascii="Tahoma" w:hAnsi="Tahoma" w:cs="Tahoma"/>
        </w:rPr>
        <w:tab/>
      </w:r>
    </w:p>
    <w:p w14:paraId="34F2AFD4" w14:textId="77777777" w:rsidR="007C70A1" w:rsidRPr="00112425" w:rsidRDefault="007C70A1" w:rsidP="00FA66D0">
      <w:pPr>
        <w:keepNext/>
        <w:keepLines/>
        <w:rPr>
          <w:rFonts w:ascii="Tahoma" w:hAnsi="Tahoma" w:cs="Tahoma"/>
        </w:rPr>
      </w:pPr>
    </w:p>
    <w:p w14:paraId="5D50379F" w14:textId="77777777" w:rsidR="007C70A1" w:rsidRPr="00112425" w:rsidRDefault="007C70A1" w:rsidP="00FA66D0">
      <w:pPr>
        <w:keepNext/>
        <w:keepLines/>
        <w:rPr>
          <w:rFonts w:ascii="Tahoma" w:hAnsi="Tahoma" w:cs="Tahoma"/>
        </w:rPr>
      </w:pPr>
    </w:p>
    <w:p w14:paraId="6972C645" w14:textId="77777777" w:rsidR="002231F6" w:rsidRPr="00C8579C" w:rsidRDefault="002231F6" w:rsidP="00FA66D0">
      <w:pPr>
        <w:keepNext/>
        <w:keepLines/>
        <w:jc w:val="both"/>
        <w:rPr>
          <w:rFonts w:ascii="Tahoma" w:hAnsi="Tahoma" w:cs="Tahoma"/>
        </w:rPr>
      </w:pPr>
      <w:r w:rsidRPr="00C8579C">
        <w:rPr>
          <w:rFonts w:ascii="Tahoma" w:hAnsi="Tahoma" w:cs="Tahoma"/>
        </w:rPr>
        <w:t>JAVNI HOLDING Ljubljana, d.o.o., Verovškova ulica 70, 1000 L</w:t>
      </w:r>
      <w:r w:rsidR="009C1A01">
        <w:rPr>
          <w:rFonts w:ascii="Tahoma" w:hAnsi="Tahoma" w:cs="Tahoma"/>
        </w:rPr>
        <w:t>jubljana, na podlagi pooblastil</w:t>
      </w:r>
      <w:r w:rsidRPr="00C8579C">
        <w:rPr>
          <w:rFonts w:ascii="Tahoma" w:hAnsi="Tahoma" w:cs="Tahoma"/>
        </w:rPr>
        <w:t xml:space="preserve"> naročnik</w:t>
      </w:r>
      <w:r w:rsidR="009C1A01">
        <w:rPr>
          <w:rFonts w:ascii="Tahoma" w:hAnsi="Tahoma" w:cs="Tahoma"/>
        </w:rPr>
        <w:t>ov</w:t>
      </w:r>
      <w:r w:rsidRPr="00C8579C">
        <w:rPr>
          <w:rFonts w:ascii="Tahoma" w:hAnsi="Tahoma" w:cs="Tahoma"/>
          <w:bCs/>
        </w:rPr>
        <w:t xml:space="preserve"> </w:t>
      </w:r>
    </w:p>
    <w:p w14:paraId="732D3A67" w14:textId="77777777" w:rsidR="007C70A1" w:rsidRPr="00112425" w:rsidRDefault="007C70A1" w:rsidP="00FA66D0">
      <w:pPr>
        <w:keepNext/>
        <w:keepLines/>
        <w:rPr>
          <w:rFonts w:ascii="Tahoma" w:hAnsi="Tahoma" w:cs="Tahoma"/>
        </w:rPr>
      </w:pPr>
    </w:p>
    <w:p w14:paraId="29266C7E" w14:textId="77777777" w:rsidR="007C70A1" w:rsidRPr="00112425" w:rsidRDefault="007C70A1" w:rsidP="00FA66D0">
      <w:pPr>
        <w:keepNext/>
        <w:keepLines/>
        <w:rPr>
          <w:rFonts w:ascii="Tahoma" w:hAnsi="Tahoma" w:cs="Tahoma"/>
          <w:b/>
        </w:rPr>
      </w:pPr>
      <w:r w:rsidRPr="00112425">
        <w:rPr>
          <w:rFonts w:ascii="Tahoma" w:hAnsi="Tahoma" w:cs="Tahoma"/>
          <w:b/>
        </w:rPr>
        <w:t xml:space="preserve"> vabi </w:t>
      </w:r>
    </w:p>
    <w:p w14:paraId="421CE6FB" w14:textId="77777777" w:rsidR="007C70A1" w:rsidRPr="00112425" w:rsidRDefault="007C70A1" w:rsidP="00FA66D0">
      <w:pPr>
        <w:keepNext/>
        <w:keepLines/>
        <w:jc w:val="center"/>
        <w:rPr>
          <w:rFonts w:ascii="Tahoma" w:hAnsi="Tahoma" w:cs="Tahoma"/>
        </w:rPr>
      </w:pPr>
    </w:p>
    <w:p w14:paraId="69D5F06A" w14:textId="77777777" w:rsidR="007C70A1" w:rsidRPr="00112425" w:rsidRDefault="007C70A1" w:rsidP="00FA66D0">
      <w:pPr>
        <w:keepNext/>
        <w:keepLines/>
        <w:jc w:val="center"/>
        <w:rPr>
          <w:rFonts w:ascii="Tahoma" w:hAnsi="Tahoma" w:cs="Tahoma"/>
        </w:rPr>
      </w:pPr>
    </w:p>
    <w:p w14:paraId="4F750C6A" w14:textId="77777777" w:rsidR="00D9227D" w:rsidRPr="00112425" w:rsidRDefault="00D9227D" w:rsidP="00FA66D0">
      <w:pPr>
        <w:keepNext/>
        <w:keepLines/>
        <w:jc w:val="center"/>
        <w:rPr>
          <w:rFonts w:ascii="Tahoma" w:hAnsi="Tahoma" w:cs="Tahoma"/>
        </w:rPr>
      </w:pPr>
    </w:p>
    <w:p w14:paraId="586A2CA7" w14:textId="77777777" w:rsidR="007C70A1" w:rsidRPr="00112425" w:rsidRDefault="007C70A1" w:rsidP="00FA66D0">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C3FDCF4" w14:textId="77777777" w:rsidR="007C70A1" w:rsidRPr="00112425" w:rsidRDefault="007C70A1" w:rsidP="00FA66D0">
      <w:pPr>
        <w:keepNext/>
        <w:keepLines/>
        <w:rPr>
          <w:rFonts w:ascii="Tahoma" w:hAnsi="Tahoma" w:cs="Tahoma"/>
        </w:rPr>
      </w:pPr>
    </w:p>
    <w:p w14:paraId="390C7820" w14:textId="77777777" w:rsidR="001B10C8" w:rsidRPr="00112425" w:rsidRDefault="001B10C8" w:rsidP="00FA66D0">
      <w:pPr>
        <w:keepNext/>
        <w:keepLines/>
        <w:rPr>
          <w:rFonts w:ascii="Tahoma" w:hAnsi="Tahoma" w:cs="Tahoma"/>
        </w:rPr>
      </w:pPr>
    </w:p>
    <w:p w14:paraId="2E69244A" w14:textId="77777777" w:rsidR="00D9227D" w:rsidRPr="00112425" w:rsidRDefault="00D9227D" w:rsidP="00FA66D0">
      <w:pPr>
        <w:keepNext/>
        <w:keepLines/>
        <w:rPr>
          <w:rFonts w:ascii="Tahoma" w:hAnsi="Tahoma" w:cs="Tahoma"/>
        </w:rPr>
      </w:pPr>
    </w:p>
    <w:p w14:paraId="12A1FB5C" w14:textId="77777777" w:rsidR="00D9227D" w:rsidRPr="00112425" w:rsidRDefault="00D9227D" w:rsidP="00FA66D0">
      <w:pPr>
        <w:keepNext/>
        <w:keepLines/>
        <w:rPr>
          <w:rFonts w:ascii="Tahoma" w:hAnsi="Tahoma" w:cs="Tahoma"/>
        </w:rPr>
      </w:pPr>
    </w:p>
    <w:p w14:paraId="6B34AF0B" w14:textId="77777777" w:rsidR="009A5F76" w:rsidRPr="00112425" w:rsidRDefault="00FF0BBB" w:rsidP="00FA66D0">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623FC6">
        <w:rPr>
          <w:rFonts w:ascii="Tahoma" w:hAnsi="Tahoma" w:cs="Tahoma"/>
          <w:b/>
          <w:color w:val="000000"/>
          <w:sz w:val="28"/>
          <w:szCs w:val="28"/>
        </w:rPr>
        <w:t>Prestavitev zbirnega kanala A2 na območju Vodmata</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2C22CB" w14:textId="77777777" w:rsidR="007C70A1" w:rsidRPr="00112425" w:rsidRDefault="007C70A1" w:rsidP="00FA66D0">
      <w:pPr>
        <w:keepNext/>
        <w:keepLines/>
        <w:jc w:val="center"/>
        <w:rPr>
          <w:rFonts w:ascii="Tahoma" w:hAnsi="Tahoma" w:cs="Tahoma"/>
        </w:rPr>
      </w:pPr>
    </w:p>
    <w:p w14:paraId="3B3FB1DE" w14:textId="77777777" w:rsidR="007D7739" w:rsidRPr="00112425" w:rsidRDefault="007D7739" w:rsidP="00FA66D0">
      <w:pPr>
        <w:keepNext/>
        <w:keepLines/>
        <w:jc w:val="center"/>
        <w:rPr>
          <w:rFonts w:ascii="Tahoma" w:hAnsi="Tahoma" w:cs="Tahoma"/>
        </w:rPr>
      </w:pPr>
    </w:p>
    <w:p w14:paraId="15976F9D" w14:textId="77777777" w:rsidR="009919D2" w:rsidRPr="00112425" w:rsidRDefault="009919D2" w:rsidP="00FA66D0">
      <w:pPr>
        <w:keepNext/>
        <w:keepLines/>
        <w:jc w:val="both"/>
        <w:rPr>
          <w:rFonts w:ascii="Tahoma" w:eastAsia="Calibri" w:hAnsi="Tahoma" w:cs="Tahoma"/>
        </w:rPr>
      </w:pPr>
    </w:p>
    <w:p w14:paraId="6DA184F7" w14:textId="77777777" w:rsidR="00D9227D" w:rsidRPr="00112425" w:rsidRDefault="00D9227D" w:rsidP="00FA66D0">
      <w:pPr>
        <w:keepNext/>
        <w:keepLines/>
        <w:rPr>
          <w:rFonts w:ascii="Tahoma" w:hAnsi="Tahoma" w:cs="Tahoma"/>
        </w:rPr>
      </w:pPr>
    </w:p>
    <w:p w14:paraId="6876FB01" w14:textId="77777777" w:rsidR="009919D2" w:rsidRPr="00112425" w:rsidRDefault="009919D2" w:rsidP="00FA66D0">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37883832" w14:textId="77777777" w:rsidR="009919D2" w:rsidRPr="00112425" w:rsidRDefault="009919D2" w:rsidP="00FA66D0">
      <w:pPr>
        <w:keepNext/>
        <w:keepLines/>
        <w:rPr>
          <w:rFonts w:ascii="Tahoma" w:hAnsi="Tahoma" w:cs="Tahoma"/>
          <w:color w:val="FF0000"/>
        </w:rPr>
      </w:pPr>
    </w:p>
    <w:p w14:paraId="7FE0A00A" w14:textId="77777777" w:rsidR="009919D2" w:rsidRPr="00112425" w:rsidRDefault="009919D2" w:rsidP="00FA66D0">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112425" w:rsidRDefault="007C70A1" w:rsidP="00FA66D0">
      <w:pPr>
        <w:keepNext/>
        <w:keepLines/>
        <w:rPr>
          <w:rFonts w:ascii="Tahoma" w:hAnsi="Tahoma" w:cs="Tahoma"/>
        </w:rPr>
      </w:pPr>
    </w:p>
    <w:p w14:paraId="34586006" w14:textId="77777777" w:rsidR="009919D2" w:rsidRPr="00112425" w:rsidRDefault="009919D2" w:rsidP="00FA66D0">
      <w:pPr>
        <w:keepNext/>
        <w:keepLines/>
        <w:rPr>
          <w:rFonts w:ascii="Tahoma" w:hAnsi="Tahoma" w:cs="Tahoma"/>
        </w:rPr>
      </w:pPr>
    </w:p>
    <w:p w14:paraId="3D68984D" w14:textId="77777777" w:rsidR="009919D2" w:rsidRPr="00112425" w:rsidRDefault="009919D2" w:rsidP="00FA66D0">
      <w:pPr>
        <w:keepNext/>
        <w:keepLines/>
        <w:rPr>
          <w:rFonts w:ascii="Tahoma" w:hAnsi="Tahoma" w:cs="Tahoma"/>
          <w:color w:val="FF0000"/>
        </w:rPr>
      </w:pPr>
    </w:p>
    <w:p w14:paraId="70A79ECE" w14:textId="77777777" w:rsidR="007C70A1" w:rsidRPr="00112425" w:rsidRDefault="007C70A1" w:rsidP="00FA66D0">
      <w:pPr>
        <w:keepNext/>
        <w:keepLines/>
        <w:rPr>
          <w:rFonts w:ascii="Tahoma" w:hAnsi="Tahoma" w:cs="Tahoma"/>
          <w:color w:val="000000"/>
        </w:rPr>
      </w:pPr>
      <w:r w:rsidRPr="00112425">
        <w:rPr>
          <w:rFonts w:ascii="Tahoma" w:hAnsi="Tahoma" w:cs="Tahoma"/>
          <w:color w:val="000000"/>
        </w:rPr>
        <w:t>S spoštovanjem!</w:t>
      </w:r>
    </w:p>
    <w:p w14:paraId="6984470F" w14:textId="77777777" w:rsidR="00325548" w:rsidRPr="00112425" w:rsidRDefault="00325548" w:rsidP="00FA66D0">
      <w:pPr>
        <w:keepNext/>
        <w:keepLines/>
        <w:autoSpaceDE w:val="0"/>
        <w:autoSpaceDN w:val="0"/>
        <w:adjustRightInd w:val="0"/>
        <w:rPr>
          <w:rFonts w:ascii="Tahoma" w:hAnsi="Tahoma" w:cs="Tahoma"/>
        </w:rPr>
      </w:pPr>
    </w:p>
    <w:p w14:paraId="12A6FEF7" w14:textId="77777777" w:rsidR="00D9227D" w:rsidRPr="00112425" w:rsidRDefault="00D9227D" w:rsidP="00FA66D0">
      <w:pPr>
        <w:keepNext/>
        <w:keepLines/>
        <w:autoSpaceDE w:val="0"/>
        <w:autoSpaceDN w:val="0"/>
        <w:adjustRightInd w:val="0"/>
        <w:jc w:val="right"/>
        <w:rPr>
          <w:rFonts w:ascii="Tahoma" w:hAnsi="Tahoma" w:cs="Tahoma"/>
          <w:bCs/>
        </w:rPr>
      </w:pPr>
    </w:p>
    <w:p w14:paraId="2B900E84" w14:textId="77777777" w:rsidR="00325548" w:rsidRPr="00112425" w:rsidRDefault="00325548" w:rsidP="00FA66D0">
      <w:pPr>
        <w:keepNext/>
        <w:keepLines/>
        <w:autoSpaceDE w:val="0"/>
        <w:autoSpaceDN w:val="0"/>
        <w:adjustRightInd w:val="0"/>
        <w:jc w:val="right"/>
        <w:rPr>
          <w:rFonts w:ascii="Tahoma" w:hAnsi="Tahoma" w:cs="Tahoma"/>
          <w:bCs/>
        </w:rPr>
      </w:pPr>
    </w:p>
    <w:p w14:paraId="5089AE0D" w14:textId="77777777" w:rsidR="00325548" w:rsidRPr="00112425" w:rsidRDefault="00325548" w:rsidP="00FA66D0">
      <w:pPr>
        <w:keepNext/>
        <w:keepLines/>
        <w:autoSpaceDE w:val="0"/>
        <w:autoSpaceDN w:val="0"/>
        <w:adjustRightInd w:val="0"/>
        <w:jc w:val="right"/>
        <w:rPr>
          <w:rFonts w:ascii="Tahoma" w:hAnsi="Tahoma" w:cs="Tahoma"/>
          <w:bCs/>
        </w:rPr>
      </w:pPr>
    </w:p>
    <w:p w14:paraId="4CE7093B" w14:textId="77777777" w:rsidR="00325548" w:rsidRPr="00112425" w:rsidRDefault="00325548" w:rsidP="00FA66D0">
      <w:pPr>
        <w:keepNext/>
        <w:keepLines/>
        <w:autoSpaceDE w:val="0"/>
        <w:autoSpaceDN w:val="0"/>
        <w:adjustRightInd w:val="0"/>
        <w:jc w:val="right"/>
        <w:rPr>
          <w:rFonts w:ascii="Tahoma" w:hAnsi="Tahoma" w:cs="Tahoma"/>
          <w:bCs/>
        </w:rPr>
      </w:pPr>
    </w:p>
    <w:p w14:paraId="5659F479" w14:textId="77777777" w:rsidR="00325548" w:rsidRPr="00112425" w:rsidRDefault="001F195B" w:rsidP="00FA66D0">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112425">
        <w:rPr>
          <w:rFonts w:ascii="Tahoma" w:hAnsi="Tahoma" w:cs="Tahoma"/>
          <w:bCs/>
        </w:rPr>
        <w:t>Direktorica</w:t>
      </w:r>
    </w:p>
    <w:p w14:paraId="5404B034" w14:textId="77777777" w:rsidR="007C70A1" w:rsidRPr="00112425" w:rsidRDefault="00BA6432" w:rsidP="00FA66D0">
      <w:pPr>
        <w:keepNext/>
        <w:keepLines/>
        <w:ind w:left="4956" w:firstLine="708"/>
        <w:rPr>
          <w:rFonts w:ascii="Tahoma" w:hAnsi="Tahoma" w:cs="Tahoma"/>
        </w:rPr>
      </w:pPr>
      <w:proofErr w:type="spellStart"/>
      <w:r w:rsidRPr="00112425">
        <w:rPr>
          <w:rFonts w:ascii="Tahoma" w:hAnsi="Tahoma" w:cs="Tahoma"/>
          <w:bCs/>
        </w:rPr>
        <w:t>l.r</w:t>
      </w:r>
      <w:proofErr w:type="spellEnd"/>
      <w:r w:rsidRPr="00112425">
        <w:rPr>
          <w:rFonts w:ascii="Tahoma" w:hAnsi="Tahoma" w:cs="Tahoma"/>
          <w:bCs/>
        </w:rPr>
        <w:t xml:space="preserve">. </w:t>
      </w:r>
      <w:r w:rsidR="00325548" w:rsidRPr="00112425">
        <w:rPr>
          <w:rFonts w:ascii="Tahoma" w:hAnsi="Tahoma" w:cs="Tahoma"/>
          <w:bCs/>
        </w:rPr>
        <w:t xml:space="preserve">Zdenka </w:t>
      </w:r>
      <w:r w:rsidR="001F195B" w:rsidRPr="00112425">
        <w:rPr>
          <w:rFonts w:ascii="Tahoma" w:hAnsi="Tahoma" w:cs="Tahoma"/>
          <w:bCs/>
        </w:rPr>
        <w:t>GROZDE</w:t>
      </w:r>
      <w:r w:rsidR="00325548" w:rsidRPr="00112425">
        <w:rPr>
          <w:rFonts w:ascii="Tahoma" w:hAnsi="Tahoma" w:cs="Tahoma"/>
          <w:bCs/>
        </w:rPr>
        <w:t>, univ. dipl. prav.</w:t>
      </w:r>
    </w:p>
    <w:p w14:paraId="52E8AA75" w14:textId="77777777" w:rsidR="007C70A1" w:rsidRPr="00112425" w:rsidRDefault="007C70A1" w:rsidP="00FA66D0">
      <w:pPr>
        <w:keepNext/>
        <w:keepLines/>
        <w:rPr>
          <w:rFonts w:ascii="Tahoma" w:hAnsi="Tahoma" w:cs="Tahoma"/>
        </w:rPr>
      </w:pPr>
    </w:p>
    <w:p w14:paraId="42E0361A" w14:textId="77777777" w:rsidR="00325548" w:rsidRPr="00112425" w:rsidRDefault="00325548" w:rsidP="00FA66D0">
      <w:pPr>
        <w:keepNext/>
        <w:keepLines/>
        <w:rPr>
          <w:rFonts w:ascii="Tahoma" w:hAnsi="Tahoma" w:cs="Tahoma"/>
        </w:rPr>
      </w:pPr>
    </w:p>
    <w:p w14:paraId="2E8856FE" w14:textId="77777777" w:rsidR="00325548" w:rsidRPr="00112425" w:rsidRDefault="00325548" w:rsidP="00FA66D0">
      <w:pPr>
        <w:keepNext/>
        <w:keepLines/>
        <w:rPr>
          <w:rFonts w:ascii="Tahoma" w:hAnsi="Tahoma" w:cs="Tahoma"/>
        </w:rPr>
      </w:pPr>
    </w:p>
    <w:p w14:paraId="3F7E160E" w14:textId="77777777" w:rsidR="00325548" w:rsidRPr="00112425" w:rsidRDefault="00325548" w:rsidP="00FA66D0">
      <w:pPr>
        <w:keepNext/>
        <w:keepLines/>
        <w:rPr>
          <w:rFonts w:ascii="Tahoma" w:hAnsi="Tahoma" w:cs="Tahoma"/>
        </w:rPr>
      </w:pPr>
    </w:p>
    <w:p w14:paraId="6320F15F" w14:textId="77777777" w:rsidR="00325548" w:rsidRPr="00112425" w:rsidRDefault="00325548" w:rsidP="00FA66D0">
      <w:pPr>
        <w:keepNext/>
        <w:keepLines/>
        <w:rPr>
          <w:rFonts w:ascii="Tahoma" w:hAnsi="Tahoma" w:cs="Tahoma"/>
        </w:rPr>
      </w:pPr>
    </w:p>
    <w:p w14:paraId="01D8C4FF" w14:textId="77777777" w:rsidR="00325548" w:rsidRPr="00112425" w:rsidRDefault="00325548" w:rsidP="00FA66D0">
      <w:pPr>
        <w:keepNext/>
        <w:keepLines/>
        <w:rPr>
          <w:rFonts w:ascii="Tahoma" w:hAnsi="Tahoma" w:cs="Tahoma"/>
        </w:rPr>
      </w:pPr>
    </w:p>
    <w:p w14:paraId="740A2B4C" w14:textId="77777777" w:rsidR="00542462" w:rsidRPr="00112425" w:rsidRDefault="00890FA5" w:rsidP="00FA66D0">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452BF973" w14:textId="77777777" w:rsidR="007C70A1" w:rsidRPr="00112425" w:rsidRDefault="007C70A1" w:rsidP="00FA66D0">
      <w:pPr>
        <w:keepNext/>
        <w:keepLines/>
        <w:jc w:val="both"/>
        <w:rPr>
          <w:rFonts w:ascii="Tahoma" w:hAnsi="Tahoma" w:cs="Tahoma"/>
          <w:b/>
          <w:sz w:val="16"/>
          <w:szCs w:val="16"/>
        </w:rPr>
      </w:pPr>
    </w:p>
    <w:p w14:paraId="430D7E7A"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7B9F605" w14:textId="77777777" w:rsidR="007C70A1" w:rsidRPr="00112425" w:rsidRDefault="007C70A1" w:rsidP="00FA66D0">
      <w:pPr>
        <w:keepNext/>
        <w:keepLines/>
        <w:jc w:val="both"/>
        <w:rPr>
          <w:rFonts w:ascii="Tahoma" w:hAnsi="Tahoma" w:cs="Tahoma"/>
          <w:b/>
        </w:rPr>
      </w:pPr>
    </w:p>
    <w:p w14:paraId="342006A4" w14:textId="77777777" w:rsidR="00663151" w:rsidRPr="00112425" w:rsidRDefault="00663151" w:rsidP="00FA66D0">
      <w:pPr>
        <w:keepNext/>
        <w:keepLines/>
        <w:jc w:val="both"/>
        <w:rPr>
          <w:rFonts w:ascii="Tahoma" w:hAnsi="Tahoma" w:cs="Tahoma"/>
        </w:rPr>
      </w:pPr>
      <w:r w:rsidRPr="00112425">
        <w:rPr>
          <w:rFonts w:ascii="Tahoma" w:hAnsi="Tahoma" w:cs="Tahoma"/>
        </w:rPr>
        <w:t xml:space="preserve">Predmet javnega naročila je </w:t>
      </w:r>
      <w:r w:rsidR="00623FC6">
        <w:rPr>
          <w:rFonts w:ascii="Tahoma" w:hAnsi="Tahoma" w:cs="Tahoma"/>
        </w:rPr>
        <w:t>prestavitev zbirnega kanala A2 na območju Vodmata</w:t>
      </w:r>
      <w:r w:rsidRPr="00112425">
        <w:rPr>
          <w:rFonts w:ascii="Tahoma" w:hAnsi="Tahoma" w:cs="Tahoma"/>
        </w:rPr>
        <w:t>.</w:t>
      </w:r>
    </w:p>
    <w:p w14:paraId="4BAB9FEA" w14:textId="77777777" w:rsidR="00663151" w:rsidRPr="00112425" w:rsidRDefault="00663151" w:rsidP="00FA66D0">
      <w:pPr>
        <w:keepNext/>
        <w:keepLines/>
        <w:jc w:val="both"/>
        <w:rPr>
          <w:rFonts w:ascii="Tahoma" w:hAnsi="Tahoma" w:cs="Tahoma"/>
        </w:rPr>
      </w:pPr>
    </w:p>
    <w:p w14:paraId="1222A1C9" w14:textId="77777777" w:rsidR="00D15DAF" w:rsidRPr="00112425" w:rsidRDefault="00D15DAF" w:rsidP="00FA66D0">
      <w:pPr>
        <w:keepNext/>
        <w:keepLines/>
        <w:jc w:val="both"/>
        <w:rPr>
          <w:rFonts w:ascii="Tahoma" w:hAnsi="Tahoma" w:cs="Tahoma"/>
        </w:rPr>
      </w:pPr>
      <w:r w:rsidRPr="00112425">
        <w:rPr>
          <w:rFonts w:ascii="Tahoma" w:hAnsi="Tahoma" w:cs="Tahoma"/>
        </w:rPr>
        <w:t xml:space="preserve">Predmet javnega naročila je okoljsko manj obremenjujoča gradnja, zato so pri oddaji javnega naročila vključeni okoljski vidiki, in sicer na način, kot to določa Uredba o zelenem javnem naročanju (Ur. l. RS, št. 51/17 in 64/19). </w:t>
      </w:r>
    </w:p>
    <w:p w14:paraId="55A56453" w14:textId="77777777" w:rsidR="000F5939" w:rsidRPr="00112425" w:rsidRDefault="000F5939" w:rsidP="00FA66D0">
      <w:pPr>
        <w:keepNext/>
        <w:keepLines/>
        <w:jc w:val="both"/>
        <w:rPr>
          <w:rFonts w:ascii="Tahoma" w:hAnsi="Tahoma" w:cs="Tahoma"/>
        </w:rPr>
      </w:pPr>
    </w:p>
    <w:p w14:paraId="4506A8DB" w14:textId="77777777" w:rsidR="00663151" w:rsidRPr="00112425" w:rsidRDefault="00663151" w:rsidP="00FA66D0">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2B88B832" w14:textId="77777777" w:rsidR="009B1E96" w:rsidRPr="00112425" w:rsidRDefault="009B1E96" w:rsidP="00FA66D0">
      <w:pPr>
        <w:keepNext/>
        <w:keepLines/>
        <w:jc w:val="both"/>
        <w:rPr>
          <w:rFonts w:ascii="Tahoma" w:hAnsi="Tahoma" w:cs="Tahoma"/>
          <w:b/>
        </w:rPr>
      </w:pPr>
    </w:p>
    <w:p w14:paraId="370F1973"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t>Podatki o naročniku</w:t>
      </w:r>
    </w:p>
    <w:p w14:paraId="59502EF6" w14:textId="77777777" w:rsidR="007C70A1" w:rsidRPr="00112425" w:rsidRDefault="007C70A1" w:rsidP="00FA66D0">
      <w:pPr>
        <w:keepNext/>
        <w:keepLines/>
        <w:jc w:val="both"/>
        <w:rPr>
          <w:rFonts w:ascii="Tahoma" w:hAnsi="Tahoma" w:cs="Tahoma"/>
        </w:rPr>
      </w:pPr>
    </w:p>
    <w:p w14:paraId="74267991" w14:textId="77777777" w:rsidR="00623FC6" w:rsidRPr="00112425" w:rsidRDefault="00623FC6" w:rsidP="00FA66D0">
      <w:pPr>
        <w:keepNext/>
        <w:keepLines/>
        <w:spacing w:after="120"/>
        <w:jc w:val="both"/>
        <w:rPr>
          <w:rFonts w:ascii="Tahoma" w:hAnsi="Tahoma" w:cs="Tahoma"/>
        </w:rPr>
      </w:pPr>
      <w:r>
        <w:rPr>
          <w:rFonts w:ascii="Tahoma" w:hAnsi="Tahoma" w:cs="Tahoma"/>
        </w:rPr>
        <w:t>Naročnik</w:t>
      </w:r>
      <w:r w:rsidRPr="00112425">
        <w:rPr>
          <w:rFonts w:ascii="Tahoma" w:hAnsi="Tahoma" w:cs="Tahoma"/>
        </w:rPr>
        <w:t xml:space="preserve"> javnega naročila </w:t>
      </w:r>
      <w:r>
        <w:rPr>
          <w:rFonts w:ascii="Tahoma" w:hAnsi="Tahoma" w:cs="Tahoma"/>
        </w:rPr>
        <w:t xml:space="preserve">je </w:t>
      </w:r>
      <w:r>
        <w:rPr>
          <w:rFonts w:ascii="Tahoma" w:hAnsi="Tahoma" w:cs="Tahoma"/>
          <w:szCs w:val="22"/>
        </w:rPr>
        <w:t>J</w:t>
      </w:r>
      <w:r w:rsidRPr="00112425">
        <w:rPr>
          <w:rFonts w:ascii="Tahoma" w:hAnsi="Tahoma" w:cs="Tahoma"/>
          <w:szCs w:val="22"/>
        </w:rPr>
        <w:t xml:space="preserve">AVNO PODJETJE </w:t>
      </w:r>
      <w:r w:rsidRPr="00112425">
        <w:rPr>
          <w:rFonts w:ascii="Tahoma" w:hAnsi="Tahoma" w:cs="Tahoma"/>
          <w:bCs/>
        </w:rPr>
        <w:t>VODOVOD KANALIZACIJA SNAGA d.o.o.,</w:t>
      </w:r>
      <w:r>
        <w:rPr>
          <w:rFonts w:ascii="Tahoma" w:hAnsi="Tahoma" w:cs="Tahoma"/>
          <w:bCs/>
        </w:rPr>
        <w:t xml:space="preserve"> Vodovodna cesta 90, 1000 Ljubljana (krajše: JP VOKA SNAGA d.o.o.), ki je </w:t>
      </w:r>
      <w:r w:rsidRPr="00112425">
        <w:rPr>
          <w:rFonts w:ascii="Tahoma" w:hAnsi="Tahoma" w:cs="Tahoma"/>
        </w:rPr>
        <w:t>na podlagi pooblastila</w:t>
      </w:r>
      <w:r>
        <w:rPr>
          <w:rFonts w:ascii="Tahoma" w:hAnsi="Tahoma" w:cs="Tahoma"/>
        </w:rPr>
        <w:t xml:space="preserve"> naročnika</w:t>
      </w:r>
      <w:r w:rsidRPr="00112425">
        <w:rPr>
          <w:rFonts w:ascii="Tahoma" w:hAnsi="Tahoma" w:cs="Tahoma"/>
        </w:rPr>
        <w:t>,</w:t>
      </w:r>
      <w:r w:rsidRPr="00112425">
        <w:rPr>
          <w:rFonts w:ascii="Tahoma" w:hAnsi="Tahoma" w:cs="Tahoma"/>
          <w:bCs/>
        </w:rPr>
        <w:t xml:space="preserve"> </w:t>
      </w:r>
      <w:r>
        <w:rPr>
          <w:rFonts w:ascii="Tahoma" w:hAnsi="Tahoma" w:cs="Tahoma"/>
        </w:rPr>
        <w:t>preneslo</w:t>
      </w:r>
      <w:r w:rsidRPr="00112425">
        <w:rPr>
          <w:rFonts w:ascii="Tahoma" w:hAnsi="Tahoma" w:cs="Tahoma"/>
        </w:rPr>
        <w:t xml:space="preserve"> izvedbo in odločanje v postopku oddaje predmetnega javnega naročila na JAVNI HOLDING Ljubljana, d.o.o., Verovškova ulica 70, 1000 Ljubljana. </w:t>
      </w:r>
    </w:p>
    <w:p w14:paraId="0312A697" w14:textId="77777777" w:rsidR="007C70A1" w:rsidRPr="00112425" w:rsidRDefault="007C70A1" w:rsidP="00FA66D0">
      <w:pPr>
        <w:keepNext/>
        <w:keepLines/>
        <w:jc w:val="both"/>
        <w:rPr>
          <w:rFonts w:ascii="Tahoma" w:hAnsi="Tahoma" w:cs="Tahoma"/>
          <w:b/>
        </w:rPr>
      </w:pPr>
    </w:p>
    <w:p w14:paraId="7D8DAC85" w14:textId="77777777" w:rsidR="007C70A1" w:rsidRPr="00602923" w:rsidRDefault="007C70A1" w:rsidP="00FA66D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3F2056F7" w14:textId="77777777" w:rsidR="007C70A1" w:rsidRPr="00602923" w:rsidRDefault="007C70A1" w:rsidP="00FA66D0">
      <w:pPr>
        <w:keepNext/>
        <w:keepLines/>
        <w:jc w:val="both"/>
      </w:pPr>
    </w:p>
    <w:p w14:paraId="56B51AD2" w14:textId="77777777" w:rsidR="007C70A1" w:rsidRPr="00602923" w:rsidRDefault="007C70A1" w:rsidP="00FA66D0">
      <w:pPr>
        <w:pStyle w:val="Telobesedila3"/>
        <w:keepNext/>
        <w:keepLines/>
        <w:rPr>
          <w:rFonts w:ascii="Tahoma" w:hAnsi="Tahoma" w:cs="Tahoma"/>
        </w:rPr>
      </w:pPr>
      <w:r w:rsidRPr="00602923">
        <w:rPr>
          <w:rFonts w:ascii="Tahoma" w:hAnsi="Tahoma" w:cs="Tahoma"/>
        </w:rPr>
        <w:t>Javno naročilo se izvaja skladno s določbami:</w:t>
      </w:r>
    </w:p>
    <w:p w14:paraId="7CD2C300" w14:textId="77777777" w:rsidR="00C80EDD" w:rsidRPr="00602923" w:rsidRDefault="00C80EDD" w:rsidP="00FA66D0">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C8FD99A" w14:textId="77777777" w:rsidR="00C80EDD" w:rsidRPr="00602923" w:rsidRDefault="00C80EDD" w:rsidP="00FA66D0">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759BB37F" w14:textId="77777777" w:rsidR="00366E6B" w:rsidRDefault="00D15DAF" w:rsidP="00FA66D0">
      <w:pPr>
        <w:keepNext/>
        <w:keepLines/>
        <w:numPr>
          <w:ilvl w:val="0"/>
          <w:numId w:val="4"/>
        </w:numPr>
        <w:jc w:val="both"/>
        <w:rPr>
          <w:rFonts w:ascii="Tahoma" w:hAnsi="Tahoma" w:cs="Tahoma"/>
        </w:rPr>
      </w:pPr>
      <w:r w:rsidRPr="00602923">
        <w:rPr>
          <w:rFonts w:ascii="Tahoma" w:hAnsi="Tahoma" w:cs="Tahoma"/>
        </w:rPr>
        <w:t xml:space="preserve">Uredbe o zelenem javnem naročanju (Ur. </w:t>
      </w:r>
      <w:r w:rsidR="00CE1A8B" w:rsidRPr="00602923">
        <w:rPr>
          <w:rFonts w:ascii="Tahoma" w:hAnsi="Tahoma" w:cs="Tahoma"/>
        </w:rPr>
        <w:t>l</w:t>
      </w:r>
      <w:r w:rsidRPr="00602923">
        <w:rPr>
          <w:rFonts w:ascii="Tahoma" w:hAnsi="Tahoma" w:cs="Tahoma"/>
        </w:rPr>
        <w:t>. RS, št. 51/17 in 64/19),</w:t>
      </w:r>
    </w:p>
    <w:p w14:paraId="71420512" w14:textId="77777777" w:rsidR="00C80EDD" w:rsidRPr="00366E6B" w:rsidRDefault="005350AC" w:rsidP="00FA66D0">
      <w:pPr>
        <w:keepNext/>
        <w:keepLines/>
        <w:numPr>
          <w:ilvl w:val="0"/>
          <w:numId w:val="4"/>
        </w:numPr>
        <w:jc w:val="both"/>
        <w:rPr>
          <w:rFonts w:ascii="Tahoma" w:hAnsi="Tahoma" w:cs="Tahoma"/>
        </w:rPr>
      </w:pPr>
      <w:r w:rsidRPr="00366E6B">
        <w:rPr>
          <w:rFonts w:ascii="Tahoma" w:hAnsi="Tahoma" w:cs="Tahoma"/>
        </w:rPr>
        <w:t xml:space="preserve">Gradbeni zakon (Ur. </w:t>
      </w:r>
      <w:r w:rsidR="00C14D02" w:rsidRPr="00366E6B">
        <w:rPr>
          <w:rFonts w:ascii="Tahoma" w:hAnsi="Tahoma" w:cs="Tahoma"/>
        </w:rPr>
        <w:t>l</w:t>
      </w:r>
      <w:r w:rsidRPr="00366E6B">
        <w:rPr>
          <w:rFonts w:ascii="Tahoma" w:hAnsi="Tahoma" w:cs="Tahoma"/>
        </w:rPr>
        <w:t xml:space="preserve">. RS, št. </w:t>
      </w:r>
      <w:r w:rsidR="00366E6B" w:rsidRPr="00366E6B">
        <w:rPr>
          <w:rFonts w:ascii="Tahoma" w:hAnsi="Tahoma" w:cs="Tahoma"/>
          <w:bCs/>
        </w:rPr>
        <w:t>199/21</w:t>
      </w:r>
      <w:r w:rsidR="008338C8">
        <w:rPr>
          <w:rFonts w:ascii="Tahoma" w:hAnsi="Tahoma" w:cs="Tahoma"/>
          <w:bCs/>
        </w:rPr>
        <w:t xml:space="preserve">, v nadaljevanju tudi: </w:t>
      </w:r>
      <w:r w:rsidR="00366E6B" w:rsidRPr="00366E6B">
        <w:rPr>
          <w:rFonts w:ascii="Tahoma" w:hAnsi="Tahoma" w:cs="Tahoma"/>
          <w:bCs/>
        </w:rPr>
        <w:t>GZ-1</w:t>
      </w:r>
      <w:r w:rsidR="00366E6B" w:rsidRPr="00366E6B">
        <w:rPr>
          <w:b/>
          <w:bCs/>
        </w:rPr>
        <w:t>)</w:t>
      </w:r>
      <w:r w:rsidR="00B04678" w:rsidRPr="00366E6B">
        <w:rPr>
          <w:rFonts w:ascii="Tahoma" w:hAnsi="Tahoma" w:cs="Tahoma"/>
        </w:rPr>
        <w:t xml:space="preserve"> </w:t>
      </w:r>
      <w:r w:rsidRPr="00366E6B">
        <w:rPr>
          <w:rFonts w:ascii="Tahoma" w:hAnsi="Tahoma" w:cs="Tahoma"/>
        </w:rPr>
        <w:t>in</w:t>
      </w:r>
    </w:p>
    <w:p w14:paraId="0CC98026" w14:textId="77777777" w:rsidR="00FD6FC9" w:rsidRPr="00602923" w:rsidRDefault="00706C97" w:rsidP="00FA66D0">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945E7FB" w14:textId="77777777" w:rsidR="00F1423B" w:rsidRPr="00602923" w:rsidRDefault="00F1423B" w:rsidP="00FA66D0">
      <w:pPr>
        <w:keepNext/>
        <w:keepLines/>
        <w:jc w:val="both"/>
        <w:rPr>
          <w:rFonts w:ascii="Tahoma" w:hAnsi="Tahoma" w:cs="Tahoma"/>
        </w:rPr>
      </w:pPr>
    </w:p>
    <w:p w14:paraId="79E1482B" w14:textId="77777777" w:rsidR="00DF3EAD" w:rsidRPr="00602923" w:rsidRDefault="00DF3EAD" w:rsidP="00FA66D0">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529A9E78" w14:textId="77777777" w:rsidR="00DF3EAD" w:rsidRPr="00602923" w:rsidRDefault="00DF3EAD" w:rsidP="00FA66D0">
      <w:pPr>
        <w:keepNext/>
        <w:keepLines/>
        <w:tabs>
          <w:tab w:val="left" w:pos="1139"/>
        </w:tabs>
        <w:jc w:val="both"/>
        <w:rPr>
          <w:rFonts w:ascii="Tahoma" w:hAnsi="Tahoma" w:cs="Tahoma"/>
        </w:rPr>
      </w:pPr>
    </w:p>
    <w:p w14:paraId="10BE3D62" w14:textId="77777777" w:rsidR="00DF3EAD" w:rsidRPr="00602923" w:rsidRDefault="00DF3EAD" w:rsidP="00FA66D0">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6D459FA2" w14:textId="77777777" w:rsidR="00DF3EAD" w:rsidRPr="00602923" w:rsidRDefault="00DF3EAD" w:rsidP="00FA66D0">
      <w:pPr>
        <w:keepNext/>
        <w:keepLines/>
        <w:tabs>
          <w:tab w:val="left" w:pos="1139"/>
        </w:tabs>
        <w:jc w:val="both"/>
        <w:rPr>
          <w:rFonts w:ascii="Tahoma" w:hAnsi="Tahoma" w:cs="Tahoma"/>
        </w:rPr>
      </w:pPr>
    </w:p>
    <w:p w14:paraId="2309EB2F" w14:textId="77777777" w:rsidR="00143243" w:rsidRPr="00FD68B6" w:rsidRDefault="00143243" w:rsidP="00FA66D0">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4E90421D" w14:textId="77777777" w:rsidR="00DF3EAD" w:rsidRPr="00602923" w:rsidRDefault="00DF3EAD" w:rsidP="00FA66D0">
      <w:pPr>
        <w:keepNext/>
        <w:keepLines/>
        <w:tabs>
          <w:tab w:val="left" w:pos="1139"/>
        </w:tabs>
        <w:jc w:val="both"/>
        <w:rPr>
          <w:rFonts w:ascii="Tahoma" w:hAnsi="Tahoma" w:cs="Tahoma"/>
        </w:rPr>
      </w:pPr>
    </w:p>
    <w:p w14:paraId="0F453CC9" w14:textId="77777777" w:rsidR="00DF3EAD" w:rsidRPr="00112425" w:rsidRDefault="00DF3EAD" w:rsidP="00FA66D0">
      <w:pPr>
        <w:keepNext/>
        <w:keepLines/>
        <w:jc w:val="both"/>
        <w:rPr>
          <w:rFonts w:ascii="Tahoma" w:hAnsi="Tahoma" w:cs="Tahoma"/>
        </w:rPr>
      </w:pPr>
      <w:r w:rsidRPr="00602923">
        <w:rPr>
          <w:rFonts w:ascii="Tahoma" w:hAnsi="Tahoma" w:cs="Tahoma"/>
        </w:rPr>
        <w:t>Predmet pogajanj bo (skupna) ponudbena cena v EUR brez DDV, ki predstavlja merilo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6E39B439" w14:textId="77777777" w:rsidR="002339A4" w:rsidRDefault="002339A4" w:rsidP="00FA66D0">
      <w:pPr>
        <w:keepNext/>
        <w:keepLines/>
        <w:jc w:val="both"/>
        <w:rPr>
          <w:rFonts w:ascii="Tahoma" w:hAnsi="Tahoma" w:cs="Tahoma"/>
        </w:rPr>
      </w:pPr>
    </w:p>
    <w:p w14:paraId="36C3DA4E" w14:textId="77777777" w:rsidR="00623FC6" w:rsidRDefault="00623FC6" w:rsidP="00FA66D0">
      <w:pPr>
        <w:keepNext/>
        <w:keepLines/>
        <w:jc w:val="both"/>
        <w:rPr>
          <w:rFonts w:ascii="Tahoma" w:hAnsi="Tahoma" w:cs="Tahoma"/>
        </w:rPr>
      </w:pPr>
    </w:p>
    <w:p w14:paraId="129AB5E2" w14:textId="77777777" w:rsidR="00623FC6" w:rsidRDefault="00623FC6" w:rsidP="00FA66D0">
      <w:pPr>
        <w:keepNext/>
        <w:keepLines/>
        <w:jc w:val="both"/>
        <w:rPr>
          <w:rFonts w:ascii="Tahoma" w:hAnsi="Tahoma" w:cs="Tahoma"/>
        </w:rPr>
      </w:pPr>
    </w:p>
    <w:p w14:paraId="544066E2" w14:textId="77777777" w:rsidR="00623FC6" w:rsidRPr="00112425" w:rsidRDefault="00623FC6" w:rsidP="00FA66D0">
      <w:pPr>
        <w:keepNext/>
        <w:keepLines/>
        <w:jc w:val="both"/>
        <w:rPr>
          <w:rFonts w:ascii="Tahoma" w:hAnsi="Tahoma" w:cs="Tahoma"/>
        </w:rPr>
      </w:pPr>
    </w:p>
    <w:p w14:paraId="45B7C664"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lastRenderedPageBreak/>
        <w:t>Jezik in denarna enota</w:t>
      </w:r>
    </w:p>
    <w:p w14:paraId="3642BF73" w14:textId="77777777" w:rsidR="007C70A1" w:rsidRPr="00112425" w:rsidRDefault="007C70A1" w:rsidP="00FA66D0">
      <w:pPr>
        <w:keepNext/>
        <w:keepLines/>
        <w:jc w:val="both"/>
        <w:rPr>
          <w:rFonts w:ascii="Tahoma" w:hAnsi="Tahoma" w:cs="Tahoma"/>
          <w:b/>
        </w:rPr>
      </w:pPr>
    </w:p>
    <w:p w14:paraId="39B75F71" w14:textId="77777777" w:rsidR="002339A4" w:rsidRDefault="002339A4" w:rsidP="00FA66D0">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Default="00623FC6" w:rsidP="00FA66D0">
      <w:pPr>
        <w:keepNext/>
        <w:keepLines/>
        <w:jc w:val="both"/>
        <w:rPr>
          <w:rFonts w:ascii="Tahoma" w:hAnsi="Tahoma" w:cs="Tahoma"/>
          <w:color w:val="000000"/>
        </w:rPr>
      </w:pPr>
    </w:p>
    <w:p w14:paraId="7265EBAA" w14:textId="77777777" w:rsidR="00E34C6F" w:rsidRPr="00112425" w:rsidRDefault="00E34C6F" w:rsidP="00FA66D0">
      <w:pPr>
        <w:keepNext/>
        <w:keepLines/>
        <w:jc w:val="both"/>
        <w:rPr>
          <w:rFonts w:ascii="Tahoma" w:hAnsi="Tahoma" w:cs="Tahoma"/>
        </w:rPr>
      </w:pPr>
      <w:r w:rsidRPr="00112425">
        <w:rPr>
          <w:rFonts w:ascii="Tahoma" w:hAnsi="Tahoma" w:cs="Tahoma"/>
        </w:rPr>
        <w:t>Finančni podatki morajo biti podani v evrih, na do dve (2) decimalni mesti natančno.</w:t>
      </w:r>
    </w:p>
    <w:p w14:paraId="4B0EC28E" w14:textId="77777777" w:rsidR="00BD0B90" w:rsidRPr="00112425" w:rsidRDefault="00BD0B90" w:rsidP="00FA66D0">
      <w:pPr>
        <w:keepNext/>
        <w:keepLines/>
        <w:jc w:val="both"/>
        <w:rPr>
          <w:rFonts w:ascii="Tahoma" w:hAnsi="Tahoma" w:cs="Tahoma"/>
        </w:rPr>
      </w:pPr>
    </w:p>
    <w:p w14:paraId="104AADB6"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1BF6D6B7" w14:textId="77777777" w:rsidR="007C70A1" w:rsidRPr="00112425" w:rsidRDefault="007C70A1" w:rsidP="00FA66D0">
      <w:pPr>
        <w:keepNext/>
        <w:keepLines/>
        <w:jc w:val="both"/>
        <w:rPr>
          <w:rFonts w:ascii="Tahoma" w:hAnsi="Tahoma" w:cs="Tahoma"/>
        </w:rPr>
      </w:pPr>
    </w:p>
    <w:p w14:paraId="6797FBC7" w14:textId="575CCF8F" w:rsidR="00E34C6F" w:rsidRPr="00112425" w:rsidRDefault="00E34C6F" w:rsidP="00FA66D0">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7420A0" w:rsidRPr="007420A0">
        <w:rPr>
          <w:rFonts w:ascii="Tahoma" w:hAnsi="Tahoma"/>
          <w:b/>
        </w:rPr>
        <w:t>8</w:t>
      </w:r>
      <w:r w:rsidR="002339A4" w:rsidRPr="007420A0">
        <w:rPr>
          <w:rFonts w:ascii="Tahoma" w:hAnsi="Tahoma"/>
          <w:b/>
        </w:rPr>
        <w:t xml:space="preserve">. </w:t>
      </w:r>
      <w:r w:rsidR="00623FC6" w:rsidRPr="007420A0">
        <w:rPr>
          <w:rFonts w:ascii="Tahoma" w:hAnsi="Tahoma"/>
          <w:b/>
        </w:rPr>
        <w:t>11</w:t>
      </w:r>
      <w:r w:rsidR="002339A4" w:rsidRPr="007420A0">
        <w:rPr>
          <w:rFonts w:ascii="Tahoma" w:hAnsi="Tahoma"/>
          <w:b/>
        </w:rPr>
        <w:t>. 202</w:t>
      </w:r>
      <w:r w:rsidR="00392053" w:rsidRPr="007420A0">
        <w:rPr>
          <w:rFonts w:ascii="Tahoma" w:hAnsi="Tahoma"/>
          <w:b/>
        </w:rPr>
        <w:t>2</w:t>
      </w:r>
      <w:r w:rsidR="002339A4" w:rsidRPr="00247D65">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2339A4">
        <w:rPr>
          <w:rFonts w:ascii="Tahoma" w:hAnsi="Tahoma"/>
        </w:rPr>
        <w:t xml:space="preserve">do vključno </w:t>
      </w:r>
      <w:r w:rsidR="007420A0" w:rsidRPr="007420A0">
        <w:rPr>
          <w:rFonts w:ascii="Tahoma" w:hAnsi="Tahoma"/>
        </w:rPr>
        <w:t>10</w:t>
      </w:r>
      <w:r w:rsidR="002339A4" w:rsidRPr="007420A0">
        <w:rPr>
          <w:rFonts w:ascii="Tahoma" w:hAnsi="Tahoma"/>
        </w:rPr>
        <w:t xml:space="preserve">. </w:t>
      </w:r>
      <w:r w:rsidR="00623FC6" w:rsidRPr="007420A0">
        <w:rPr>
          <w:rFonts w:ascii="Tahoma" w:hAnsi="Tahoma"/>
        </w:rPr>
        <w:t>11</w:t>
      </w:r>
      <w:r w:rsidR="002339A4" w:rsidRPr="007420A0">
        <w:rPr>
          <w:rFonts w:ascii="Tahoma" w:hAnsi="Tahoma"/>
        </w:rPr>
        <w:t>. 202</w:t>
      </w:r>
      <w:r w:rsidR="00392053" w:rsidRPr="007420A0">
        <w:rPr>
          <w:rFonts w:ascii="Tahoma" w:hAnsi="Tahoma"/>
        </w:rPr>
        <w:t>2</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4CA2DE34" w14:textId="77777777" w:rsidR="00623B62" w:rsidRDefault="00623B62" w:rsidP="00FA66D0">
      <w:pPr>
        <w:keepNext/>
        <w:keepLines/>
        <w:jc w:val="both"/>
        <w:rPr>
          <w:rFonts w:ascii="Tahoma" w:hAnsi="Tahoma" w:cs="Tahoma"/>
          <w:color w:val="FF0000"/>
        </w:rPr>
      </w:pPr>
    </w:p>
    <w:p w14:paraId="1F3353B9"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t>Variantna ponudba</w:t>
      </w:r>
      <w:r w:rsidR="00585CDF">
        <w:rPr>
          <w:rFonts w:ascii="Tahoma" w:hAnsi="Tahoma" w:cs="Tahoma"/>
          <w:b/>
        </w:rPr>
        <w:t xml:space="preserve"> in ponudba z opcijo</w:t>
      </w:r>
    </w:p>
    <w:p w14:paraId="0F1FAA17" w14:textId="77777777" w:rsidR="007C70A1" w:rsidRPr="00112425" w:rsidRDefault="007C70A1" w:rsidP="00FA66D0">
      <w:pPr>
        <w:pStyle w:val="BESEDILO"/>
        <w:keepNext/>
        <w:widowControl/>
        <w:tabs>
          <w:tab w:val="clear" w:pos="2155"/>
        </w:tabs>
        <w:rPr>
          <w:rFonts w:ascii="Tahoma" w:hAnsi="Tahoma" w:cs="Tahoma"/>
          <w:kern w:val="0"/>
        </w:rPr>
      </w:pPr>
    </w:p>
    <w:p w14:paraId="4CCCEB94" w14:textId="77777777" w:rsidR="00E34C6F" w:rsidRDefault="00E34C6F" w:rsidP="00FA66D0">
      <w:pPr>
        <w:pStyle w:val="BESEDILO"/>
        <w:keepNext/>
        <w:widowControl/>
        <w:rPr>
          <w:rFonts w:ascii="Tahoma" w:hAnsi="Tahoma" w:cs="Tahoma"/>
        </w:rPr>
      </w:pPr>
      <w:r w:rsidRPr="00112425">
        <w:rPr>
          <w:rFonts w:ascii="Tahoma" w:hAnsi="Tahoma" w:cs="Tahoma"/>
        </w:rPr>
        <w:t>Naročnik ne dopušča predložitve variantne ponudbe</w:t>
      </w:r>
      <w:r w:rsidR="00585CDF">
        <w:rPr>
          <w:rFonts w:ascii="Tahoma" w:hAnsi="Tahoma" w:cs="Tahoma"/>
        </w:rPr>
        <w:t xml:space="preserve"> ali ponudbe z opcijo</w:t>
      </w:r>
      <w:r w:rsidRPr="00112425">
        <w:rPr>
          <w:rFonts w:ascii="Tahoma" w:hAnsi="Tahoma" w:cs="Tahoma"/>
        </w:rPr>
        <w:t>. Naročnik bo ponudbo, ki bo vsebovala variantno ponudbo</w:t>
      </w:r>
      <w:r w:rsidR="00585CDF">
        <w:rPr>
          <w:rFonts w:ascii="Tahoma" w:hAnsi="Tahoma" w:cs="Tahoma"/>
        </w:rPr>
        <w:t xml:space="preserve"> ali ponudbe z opcijo</w:t>
      </w:r>
      <w:r w:rsidRPr="00112425">
        <w:rPr>
          <w:rFonts w:ascii="Tahoma" w:hAnsi="Tahoma" w:cs="Tahoma"/>
        </w:rPr>
        <w:t>, zavrnil kot nedopustno.</w:t>
      </w:r>
    </w:p>
    <w:p w14:paraId="6C766195" w14:textId="77777777" w:rsidR="007C70A1" w:rsidRPr="00112425" w:rsidRDefault="007C70A1" w:rsidP="00FA66D0">
      <w:pPr>
        <w:keepNext/>
        <w:keepLines/>
        <w:rPr>
          <w:rFonts w:ascii="Tahoma" w:hAnsi="Tahoma" w:cs="Tahoma"/>
        </w:rPr>
      </w:pPr>
    </w:p>
    <w:p w14:paraId="148A82A6" w14:textId="77777777" w:rsidR="00E34C6F" w:rsidRPr="00112425" w:rsidRDefault="00E34C6F" w:rsidP="00FA66D0">
      <w:pPr>
        <w:keepNext/>
        <w:keepLines/>
        <w:numPr>
          <w:ilvl w:val="1"/>
          <w:numId w:val="2"/>
        </w:numPr>
        <w:jc w:val="both"/>
        <w:rPr>
          <w:rFonts w:ascii="Tahoma" w:hAnsi="Tahoma" w:cs="Tahoma"/>
          <w:b/>
        </w:rPr>
      </w:pPr>
      <w:r w:rsidRPr="00112425">
        <w:rPr>
          <w:rFonts w:ascii="Tahoma" w:hAnsi="Tahoma" w:cs="Tahoma"/>
          <w:b/>
        </w:rPr>
        <w:t>Pregled in ocenjevanje ponudb</w:t>
      </w:r>
    </w:p>
    <w:p w14:paraId="20C2D4FA" w14:textId="77777777" w:rsidR="00E34C6F" w:rsidRPr="00112425" w:rsidRDefault="00E34C6F" w:rsidP="00FA66D0">
      <w:pPr>
        <w:keepNext/>
        <w:keepLines/>
        <w:rPr>
          <w:rFonts w:ascii="Tahoma" w:hAnsi="Tahoma" w:cs="Tahoma"/>
        </w:rPr>
      </w:pPr>
    </w:p>
    <w:p w14:paraId="6D7136E9" w14:textId="77777777" w:rsidR="00E34C6F" w:rsidRPr="00112425" w:rsidRDefault="00E34C6F" w:rsidP="00FA66D0">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547C69" w14:textId="77777777" w:rsidR="001159B2" w:rsidRPr="00112425" w:rsidRDefault="001159B2" w:rsidP="00FA66D0">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6335940C"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197D6A47" w14:textId="77777777" w:rsidR="007C70A1" w:rsidRPr="00112425" w:rsidRDefault="007C70A1" w:rsidP="00FA66D0">
      <w:pPr>
        <w:keepNext/>
        <w:keepLines/>
        <w:jc w:val="both"/>
        <w:rPr>
          <w:rFonts w:ascii="Tahoma" w:hAnsi="Tahoma" w:cs="Tahoma"/>
          <w:b/>
        </w:rPr>
      </w:pPr>
    </w:p>
    <w:p w14:paraId="7B62D811" w14:textId="77777777" w:rsidR="00DF3EAD" w:rsidRPr="00602923" w:rsidRDefault="00DF3EAD" w:rsidP="00FA66D0">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 in 60/17; v nadaljevanju: ZPVPJN).</w:t>
      </w:r>
    </w:p>
    <w:p w14:paraId="1A07FFCF" w14:textId="77777777" w:rsidR="00DF3EAD" w:rsidRPr="00602923" w:rsidRDefault="00DF3EAD" w:rsidP="00FA66D0">
      <w:pPr>
        <w:keepNext/>
        <w:keepLines/>
        <w:autoSpaceDE w:val="0"/>
        <w:autoSpaceDN w:val="0"/>
        <w:adjustRightInd w:val="0"/>
        <w:jc w:val="both"/>
        <w:rPr>
          <w:rFonts w:ascii="Tahoma" w:hAnsi="Tahoma" w:cs="Tahoma"/>
        </w:rPr>
      </w:pPr>
    </w:p>
    <w:p w14:paraId="3FED76F3" w14:textId="77777777" w:rsidR="00DF3EAD" w:rsidRPr="00602923" w:rsidRDefault="00DF3EAD" w:rsidP="00FA66D0">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602923" w:rsidRDefault="00DF3EAD" w:rsidP="00FA66D0">
      <w:pPr>
        <w:keepNext/>
        <w:keepLines/>
        <w:autoSpaceDE w:val="0"/>
        <w:autoSpaceDN w:val="0"/>
        <w:adjustRightInd w:val="0"/>
        <w:jc w:val="both"/>
        <w:rPr>
          <w:rFonts w:ascii="Tahoma" w:hAnsi="Tahoma" w:cs="Tahoma"/>
        </w:rPr>
      </w:pPr>
    </w:p>
    <w:p w14:paraId="5711D0E8" w14:textId="77777777" w:rsidR="00DF3EAD" w:rsidRDefault="00DF3EAD" w:rsidP="00FA66D0">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Default="00143243" w:rsidP="00FA66D0">
      <w:pPr>
        <w:keepNext/>
        <w:keepLines/>
        <w:autoSpaceDE w:val="0"/>
        <w:autoSpaceDN w:val="0"/>
        <w:adjustRightInd w:val="0"/>
        <w:jc w:val="both"/>
        <w:rPr>
          <w:rFonts w:ascii="Tahoma" w:hAnsi="Tahoma" w:cs="Tahoma"/>
        </w:rPr>
      </w:pPr>
    </w:p>
    <w:p w14:paraId="41D0FC40" w14:textId="77777777" w:rsidR="00DF3EAD" w:rsidRPr="008836E4" w:rsidRDefault="00DF3EAD" w:rsidP="00FA66D0">
      <w:pPr>
        <w:keepNext/>
        <w:keepLines/>
        <w:autoSpaceDE w:val="0"/>
        <w:autoSpaceDN w:val="0"/>
        <w:adjustRightInd w:val="0"/>
        <w:jc w:val="both"/>
        <w:rPr>
          <w:rFonts w:ascii="Tahoma" w:hAnsi="Tahoma" w:cs="Tahoma"/>
        </w:rPr>
      </w:pPr>
      <w:r w:rsidRPr="00602923">
        <w:rPr>
          <w:rFonts w:ascii="Tahoma" w:hAnsi="Tahoma" w:cs="Tahoma"/>
        </w:rPr>
        <w:t xml:space="preserve">Zahtevek za revizijo mora biti sestavljen v skladu z določili 15. člena ZPVPJN, vloži se portala </w:t>
      </w:r>
      <w:proofErr w:type="spellStart"/>
      <w:r w:rsidRPr="00602923">
        <w:rPr>
          <w:rFonts w:ascii="Tahoma" w:hAnsi="Tahoma" w:cs="Tahoma"/>
        </w:rPr>
        <w:t>eRevizija</w:t>
      </w:r>
      <w:proofErr w:type="spellEnd"/>
      <w:r w:rsidRPr="00602923">
        <w:rPr>
          <w:rFonts w:ascii="Tahoma" w:hAnsi="Tahoma" w:cs="Tahoma"/>
        </w:rPr>
        <w:t>. Vlagatelj mora zahtevku za revizijo priložiti potrdilo o plačilu takse. Zahtevek za revizijo se vloži v roku iz 25. člena ZPVPJN.</w:t>
      </w:r>
    </w:p>
    <w:p w14:paraId="096A021D" w14:textId="77777777" w:rsidR="00DF3EAD" w:rsidRDefault="00DF3EAD" w:rsidP="00FA66D0">
      <w:pPr>
        <w:keepNext/>
        <w:keepLines/>
        <w:autoSpaceDE w:val="0"/>
        <w:autoSpaceDN w:val="0"/>
        <w:adjustRightInd w:val="0"/>
        <w:jc w:val="both"/>
        <w:rPr>
          <w:rFonts w:ascii="Tahoma" w:hAnsi="Tahoma" w:cs="Tahoma"/>
        </w:rPr>
      </w:pPr>
    </w:p>
    <w:p w14:paraId="42DFC45D" w14:textId="77777777" w:rsidR="007C70A1" w:rsidRPr="00112425" w:rsidRDefault="007C70A1" w:rsidP="00FA66D0">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1D7CF59C" w14:textId="77777777" w:rsidR="007C70A1" w:rsidRPr="00112425" w:rsidRDefault="007C70A1" w:rsidP="00FA66D0">
      <w:pPr>
        <w:pStyle w:val="tekst1"/>
        <w:keepNext/>
        <w:keepLines/>
        <w:spacing w:before="0" w:line="240" w:lineRule="auto"/>
        <w:rPr>
          <w:rFonts w:ascii="Tahoma" w:hAnsi="Tahoma" w:cs="Tahoma"/>
          <w:sz w:val="20"/>
        </w:rPr>
      </w:pPr>
    </w:p>
    <w:p w14:paraId="5DE722A2" w14:textId="77777777" w:rsidR="00404799" w:rsidRPr="00112425" w:rsidRDefault="00404799" w:rsidP="00FA66D0">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112425" w:rsidRDefault="00404799" w:rsidP="00FA66D0">
      <w:pPr>
        <w:keepNext/>
        <w:keepLines/>
        <w:jc w:val="both"/>
        <w:rPr>
          <w:rFonts w:ascii="Tahoma" w:hAnsi="Tahoma" w:cs="Tahoma"/>
        </w:rPr>
      </w:pPr>
    </w:p>
    <w:p w14:paraId="39BDAA08" w14:textId="77777777" w:rsidR="002C5A51" w:rsidRDefault="00404799" w:rsidP="00FA66D0">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C30B9D7" w14:textId="77777777" w:rsidR="000C4341" w:rsidRPr="008C53AF" w:rsidRDefault="00404799" w:rsidP="00FA66D0">
      <w:pPr>
        <w:keepNext/>
        <w:keepLines/>
        <w:jc w:val="both"/>
        <w:rPr>
          <w:rFonts w:ascii="Tahoma" w:hAnsi="Tahoma" w:cs="Tahoma"/>
        </w:rPr>
      </w:pPr>
      <w:r w:rsidRPr="00112425">
        <w:rPr>
          <w:rFonts w:ascii="Tahoma" w:hAnsi="Tahoma" w:cs="Tahoma"/>
        </w:rPr>
        <w:lastRenderedPageBreak/>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34564B24" w14:textId="77777777" w:rsidR="009A5F76" w:rsidRPr="00112425" w:rsidRDefault="009A5F76" w:rsidP="00FA66D0">
      <w:pPr>
        <w:pStyle w:val="tekst1"/>
        <w:keepNext/>
        <w:keepLines/>
        <w:spacing w:before="0" w:line="240" w:lineRule="auto"/>
        <w:rPr>
          <w:rFonts w:ascii="Tahoma" w:hAnsi="Tahoma" w:cs="Tahoma"/>
          <w:sz w:val="20"/>
        </w:rPr>
      </w:pPr>
    </w:p>
    <w:p w14:paraId="6D8D7C57" w14:textId="77777777" w:rsidR="007C70A1" w:rsidRPr="00112425" w:rsidRDefault="007C70A1" w:rsidP="00FA66D0">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7E814C2" w14:textId="77777777" w:rsidR="007C70A1" w:rsidRPr="00112425" w:rsidRDefault="007C70A1" w:rsidP="00FA66D0">
      <w:pPr>
        <w:keepNext/>
        <w:keepLines/>
        <w:jc w:val="both"/>
        <w:rPr>
          <w:rFonts w:ascii="Tahoma" w:hAnsi="Tahoma" w:cs="Tahoma"/>
        </w:rPr>
      </w:pPr>
    </w:p>
    <w:p w14:paraId="4D7139C2" w14:textId="77777777" w:rsidR="007C70A1" w:rsidRPr="00112425" w:rsidRDefault="00787A19" w:rsidP="00FA66D0">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0BC194CE" w14:textId="77777777" w:rsidR="005D1D6C" w:rsidRDefault="005D1D6C" w:rsidP="00FA66D0">
      <w:pPr>
        <w:keepNext/>
        <w:keepLines/>
        <w:jc w:val="both"/>
        <w:rPr>
          <w:rFonts w:ascii="Tahoma" w:hAnsi="Tahoma" w:cs="Tahoma"/>
        </w:rPr>
      </w:pPr>
    </w:p>
    <w:p w14:paraId="1C7667B3" w14:textId="77777777" w:rsidR="00143243" w:rsidRPr="00021A15" w:rsidRDefault="00143243" w:rsidP="00FA66D0">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574EEBC" w14:textId="77777777" w:rsidR="00143243" w:rsidRPr="00112425" w:rsidRDefault="00143243" w:rsidP="00FA66D0">
      <w:pPr>
        <w:keepNext/>
        <w:keepLines/>
        <w:jc w:val="both"/>
        <w:rPr>
          <w:rFonts w:ascii="Tahoma" w:hAnsi="Tahoma" w:cs="Tahoma"/>
        </w:rPr>
      </w:pPr>
    </w:p>
    <w:p w14:paraId="71F75851" w14:textId="77777777" w:rsidR="005D1D6C" w:rsidRPr="00112425" w:rsidRDefault="00837427" w:rsidP="00FA66D0">
      <w:pPr>
        <w:keepNext/>
        <w:keepLines/>
        <w:numPr>
          <w:ilvl w:val="1"/>
          <w:numId w:val="2"/>
        </w:numPr>
        <w:jc w:val="both"/>
        <w:rPr>
          <w:rFonts w:ascii="Tahoma" w:hAnsi="Tahoma" w:cs="Tahoma"/>
          <w:b/>
        </w:rPr>
      </w:pPr>
      <w:r w:rsidRPr="00112425">
        <w:rPr>
          <w:rFonts w:ascii="Tahoma" w:hAnsi="Tahoma" w:cs="Tahoma"/>
          <w:b/>
        </w:rPr>
        <w:t>Celovitost ponudbe</w:t>
      </w:r>
    </w:p>
    <w:p w14:paraId="39041A35" w14:textId="77777777" w:rsidR="00837427" w:rsidRPr="00112425" w:rsidRDefault="00837427" w:rsidP="00FA66D0">
      <w:pPr>
        <w:keepNext/>
        <w:keepLines/>
        <w:jc w:val="both"/>
        <w:rPr>
          <w:rFonts w:ascii="Tahoma" w:hAnsi="Tahoma" w:cs="Tahoma"/>
        </w:rPr>
      </w:pPr>
    </w:p>
    <w:p w14:paraId="6D6E239D" w14:textId="77777777" w:rsidR="005154C7" w:rsidRPr="00112425" w:rsidRDefault="005154C7" w:rsidP="00FA66D0">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623FC6">
        <w:rPr>
          <w:rFonts w:ascii="Tahoma" w:hAnsi="Tahoma" w:cs="Tahoma"/>
          <w:bCs/>
        </w:rPr>
        <w:t>VKS-182/22</w:t>
      </w:r>
      <w:r w:rsidRPr="00112425">
        <w:rPr>
          <w:rFonts w:ascii="Tahoma" w:hAnsi="Tahoma" w:cs="Tahoma"/>
        </w:rPr>
        <w:t>, bo naročnik tako ponudbo izključil iz sodelovanja v postopku oddaje javnega naročila.</w:t>
      </w:r>
    </w:p>
    <w:p w14:paraId="35593F5D" w14:textId="77777777" w:rsidR="00A149A7" w:rsidRDefault="00A149A7" w:rsidP="00FA66D0">
      <w:pPr>
        <w:keepNext/>
        <w:keepLines/>
        <w:jc w:val="both"/>
        <w:rPr>
          <w:rFonts w:ascii="Tahoma" w:hAnsi="Tahoma" w:cs="Tahoma"/>
        </w:rPr>
      </w:pPr>
    </w:p>
    <w:p w14:paraId="3BE09A0B" w14:textId="77777777" w:rsidR="000C4341" w:rsidRDefault="000C4341" w:rsidP="00FA66D0">
      <w:pPr>
        <w:keepNext/>
        <w:keepLines/>
        <w:numPr>
          <w:ilvl w:val="1"/>
          <w:numId w:val="2"/>
        </w:numPr>
        <w:jc w:val="both"/>
        <w:rPr>
          <w:rFonts w:ascii="Tahoma" w:hAnsi="Tahoma" w:cs="Tahoma"/>
          <w:b/>
        </w:rPr>
      </w:pPr>
      <w:r>
        <w:rPr>
          <w:rFonts w:ascii="Tahoma" w:hAnsi="Tahoma" w:cs="Tahoma"/>
          <w:b/>
        </w:rPr>
        <w:t>Samostojna ponudba</w:t>
      </w:r>
    </w:p>
    <w:p w14:paraId="328267DF" w14:textId="77777777" w:rsidR="000C4341" w:rsidRPr="00B0702A" w:rsidRDefault="000C4341" w:rsidP="00FA66D0">
      <w:pPr>
        <w:keepNext/>
        <w:keepLines/>
        <w:jc w:val="both"/>
        <w:rPr>
          <w:rFonts w:ascii="Tahoma" w:hAnsi="Tahoma" w:cs="Tahoma"/>
        </w:rPr>
      </w:pPr>
    </w:p>
    <w:p w14:paraId="4FD7A19D" w14:textId="77777777" w:rsidR="000C4341" w:rsidRPr="00B0702A" w:rsidRDefault="000C4341" w:rsidP="00FA66D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5FE871" w14:textId="77777777" w:rsidR="000C4341" w:rsidRPr="00112425" w:rsidRDefault="000C4341" w:rsidP="00FA66D0">
      <w:pPr>
        <w:keepNext/>
        <w:keepLines/>
        <w:jc w:val="both"/>
        <w:rPr>
          <w:rFonts w:ascii="Tahoma" w:hAnsi="Tahoma" w:cs="Tahoma"/>
        </w:rPr>
      </w:pPr>
    </w:p>
    <w:p w14:paraId="6064F9CF" w14:textId="77777777" w:rsidR="00581FA8" w:rsidRPr="00112425" w:rsidRDefault="00581FA8" w:rsidP="00FA66D0">
      <w:pPr>
        <w:keepNext/>
        <w:keepLines/>
        <w:numPr>
          <w:ilvl w:val="1"/>
          <w:numId w:val="2"/>
        </w:numPr>
        <w:jc w:val="both"/>
        <w:rPr>
          <w:rFonts w:ascii="Tahoma" w:hAnsi="Tahoma" w:cs="Tahoma"/>
          <w:b/>
        </w:rPr>
      </w:pPr>
      <w:r w:rsidRPr="00112425">
        <w:rPr>
          <w:rFonts w:ascii="Tahoma" w:hAnsi="Tahoma" w:cs="Tahoma"/>
          <w:b/>
        </w:rPr>
        <w:t>Skupna ponudba</w:t>
      </w:r>
    </w:p>
    <w:p w14:paraId="1CD07456" w14:textId="77777777" w:rsidR="005154C7" w:rsidRPr="00112425" w:rsidRDefault="005154C7" w:rsidP="00FA66D0">
      <w:pPr>
        <w:pStyle w:val="tekst1"/>
        <w:keepNext/>
        <w:keepLines/>
        <w:tabs>
          <w:tab w:val="left" w:pos="180"/>
        </w:tabs>
        <w:suppressAutoHyphens/>
        <w:spacing w:before="0" w:line="240" w:lineRule="auto"/>
        <w:ind w:left="720"/>
        <w:rPr>
          <w:rFonts w:ascii="Tahoma" w:hAnsi="Tahoma" w:cs="Tahoma"/>
          <w:sz w:val="20"/>
        </w:rPr>
      </w:pPr>
    </w:p>
    <w:p w14:paraId="040BBD92" w14:textId="77777777" w:rsidR="00C5165E" w:rsidRPr="00112425" w:rsidRDefault="00C5165E" w:rsidP="00FA66D0">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174319A"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719FB72F"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174388E7"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14E7BF17"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199A9F8A"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BE71DDD"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4C7191FC"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BFA3D33"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A0AA067"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54B83ED9"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3B4FE3D9" w14:textId="77777777" w:rsidR="00C5165E" w:rsidRPr="00112425" w:rsidRDefault="00C5165E" w:rsidP="00FA66D0">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02E4CD95" w14:textId="77777777" w:rsidR="00C5165E" w:rsidRPr="00112425" w:rsidRDefault="00C5165E" w:rsidP="00FA66D0">
      <w:pPr>
        <w:keepNext/>
        <w:keepLines/>
        <w:numPr>
          <w:ilvl w:val="0"/>
          <w:numId w:val="24"/>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EAF8720" w14:textId="77777777" w:rsidR="00C5165E" w:rsidRPr="00112425" w:rsidRDefault="00C5165E" w:rsidP="00FA66D0">
      <w:pPr>
        <w:keepNext/>
        <w:keepLines/>
        <w:jc w:val="both"/>
        <w:rPr>
          <w:rFonts w:ascii="Tahoma" w:hAnsi="Tahoma" w:cs="Tahoma"/>
          <w:u w:val="single"/>
        </w:rPr>
      </w:pPr>
    </w:p>
    <w:p w14:paraId="4EDFA0BB" w14:textId="20E813E5" w:rsidR="00C5165E" w:rsidRPr="00112425" w:rsidRDefault="00C5165E" w:rsidP="00FA66D0">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določeno</w:t>
      </w:r>
      <w:r w:rsidR="00BC1E04">
        <w:rPr>
          <w:rFonts w:ascii="Tahoma" w:hAnsi="Tahoma" w:cs="Tahoma"/>
          <w:sz w:val="20"/>
        </w:rPr>
        <w:t xml:space="preserve"> (dogovorjeno med partnerji) </w:t>
      </w:r>
      <w:r w:rsidR="00BC1E04" w:rsidRPr="00112425">
        <w:rPr>
          <w:rFonts w:ascii="Tahoma" w:hAnsi="Tahoma" w:cs="Tahoma"/>
          <w:sz w:val="20"/>
        </w:rPr>
        <w:t>drugače</w:t>
      </w:r>
      <w:r w:rsidR="008A14C8" w:rsidRPr="00112425">
        <w:rPr>
          <w:rFonts w:ascii="Tahoma" w:hAnsi="Tahoma" w:cs="Tahoma"/>
          <w:sz w:val="20"/>
        </w:rPr>
        <w:t>.</w:t>
      </w:r>
      <w:r w:rsidRPr="00112425">
        <w:rPr>
          <w:rFonts w:ascii="Tahoma" w:hAnsi="Tahoma" w:cs="Tahoma"/>
          <w:sz w:val="20"/>
        </w:rPr>
        <w:t xml:space="preserve"> Vsak član skupine izvajalcev v okviru skupne ponudbe odgovarja naročniku neomejeno solidarno.</w:t>
      </w:r>
    </w:p>
    <w:p w14:paraId="74260910" w14:textId="77777777" w:rsidR="00C5165E" w:rsidRDefault="00C5165E" w:rsidP="00FA66D0">
      <w:pPr>
        <w:keepNext/>
        <w:keepLines/>
        <w:jc w:val="both"/>
        <w:rPr>
          <w:rFonts w:ascii="Tahoma" w:hAnsi="Tahoma" w:cs="Tahoma"/>
        </w:rPr>
      </w:pPr>
    </w:p>
    <w:p w14:paraId="72369090" w14:textId="77777777" w:rsidR="000C4341" w:rsidRDefault="000C4341" w:rsidP="00FA66D0">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3254D7EE" w14:textId="77777777" w:rsidR="000C4341" w:rsidRDefault="000C4341" w:rsidP="00FA66D0">
      <w:pPr>
        <w:keepNext/>
        <w:keepLines/>
        <w:numPr>
          <w:ilvl w:val="0"/>
          <w:numId w:val="24"/>
        </w:numPr>
        <w:ind w:left="714" w:hanging="357"/>
        <w:jc w:val="both"/>
        <w:rPr>
          <w:rFonts w:ascii="Tahoma" w:hAnsi="Tahoma" w:cs="Tahoma"/>
        </w:rPr>
      </w:pPr>
      <w:r w:rsidRPr="002156D6">
        <w:rPr>
          <w:rFonts w:ascii="Tahoma" w:hAnsi="Tahoma" w:cs="Tahoma"/>
        </w:rPr>
        <w:lastRenderedPageBreak/>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BEC836C" w14:textId="77777777" w:rsidR="000C4341" w:rsidRPr="001B4647" w:rsidRDefault="00995C6A" w:rsidP="00FA66D0">
      <w:pPr>
        <w:keepNext/>
        <w:keepLines/>
        <w:numPr>
          <w:ilvl w:val="0"/>
          <w:numId w:val="24"/>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3B7ACEC1" w14:textId="77777777" w:rsidR="000C4341" w:rsidRDefault="000C4341" w:rsidP="00FA66D0">
      <w:pPr>
        <w:keepNext/>
        <w:keepLines/>
        <w:numPr>
          <w:ilvl w:val="0"/>
          <w:numId w:val="2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715A9A27" w14:textId="77777777" w:rsidR="00995C6A" w:rsidRPr="00995C6A" w:rsidRDefault="00995C6A" w:rsidP="00FA66D0">
      <w:pPr>
        <w:keepNext/>
        <w:keepLines/>
        <w:numPr>
          <w:ilvl w:val="0"/>
          <w:numId w:val="24"/>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3BD8B46B" w14:textId="77777777" w:rsidR="000C4341" w:rsidRDefault="000C4341" w:rsidP="00FA66D0">
      <w:pPr>
        <w:keepNext/>
        <w:keepLines/>
        <w:numPr>
          <w:ilvl w:val="0"/>
          <w:numId w:val="2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38E363B" w14:textId="77777777" w:rsidR="00B612E5" w:rsidRPr="001B4647" w:rsidRDefault="00B612E5" w:rsidP="00FA66D0">
      <w:pPr>
        <w:keepNext/>
        <w:keepLines/>
        <w:numPr>
          <w:ilvl w:val="0"/>
          <w:numId w:val="24"/>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01C3223F" w14:textId="77777777" w:rsidR="000C4341" w:rsidRPr="001B4647" w:rsidRDefault="000C4341" w:rsidP="00FA66D0">
      <w:pPr>
        <w:keepNext/>
        <w:keepLines/>
        <w:numPr>
          <w:ilvl w:val="0"/>
          <w:numId w:val="24"/>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6056FD4" w14:textId="77777777" w:rsidR="00B70D9F" w:rsidRDefault="00B70D9F" w:rsidP="00FA66D0">
      <w:pPr>
        <w:keepNext/>
        <w:keepLines/>
        <w:jc w:val="both"/>
        <w:rPr>
          <w:rFonts w:ascii="Tahoma" w:hAnsi="Tahoma" w:cs="Tahoma"/>
        </w:rPr>
      </w:pPr>
    </w:p>
    <w:p w14:paraId="099FE08D" w14:textId="77777777" w:rsidR="00B70D9F" w:rsidRDefault="00B70D9F" w:rsidP="00FA66D0">
      <w:pPr>
        <w:keepNext/>
        <w:keepLines/>
        <w:jc w:val="both"/>
        <w:rPr>
          <w:rFonts w:ascii="Tahoma" w:hAnsi="Tahoma" w:cs="Tahoma"/>
        </w:rPr>
      </w:pPr>
      <w:r>
        <w:rPr>
          <w:rFonts w:ascii="Tahoma" w:hAnsi="Tahoma" w:cs="Tahoma"/>
        </w:rPr>
        <w:t>Priloga 3/1 se izpolni za vsakega od sodelujočih subjektov v ponudbi ločeno.</w:t>
      </w:r>
    </w:p>
    <w:p w14:paraId="5576451B" w14:textId="77777777" w:rsidR="00B70D9F" w:rsidRPr="00112425" w:rsidRDefault="00B70D9F" w:rsidP="00FA66D0">
      <w:pPr>
        <w:keepNext/>
        <w:keepLines/>
        <w:jc w:val="both"/>
        <w:rPr>
          <w:rFonts w:ascii="Tahoma" w:hAnsi="Tahoma" w:cs="Tahoma"/>
        </w:rPr>
      </w:pPr>
    </w:p>
    <w:p w14:paraId="35460C61" w14:textId="77777777" w:rsidR="00F1423B" w:rsidRPr="00112425" w:rsidRDefault="00F1423B" w:rsidP="00FA66D0">
      <w:pPr>
        <w:keepNext/>
        <w:keepLines/>
        <w:numPr>
          <w:ilvl w:val="1"/>
          <w:numId w:val="2"/>
        </w:numPr>
        <w:jc w:val="both"/>
        <w:rPr>
          <w:rFonts w:ascii="Tahoma" w:hAnsi="Tahoma" w:cs="Tahoma"/>
          <w:b/>
        </w:rPr>
      </w:pPr>
      <w:r w:rsidRPr="00112425">
        <w:rPr>
          <w:rFonts w:ascii="Tahoma" w:hAnsi="Tahoma" w:cs="Tahoma"/>
          <w:b/>
        </w:rPr>
        <w:t>Ponudba s podizvajalci</w:t>
      </w:r>
    </w:p>
    <w:p w14:paraId="5B55AA78" w14:textId="77777777" w:rsidR="005154C7" w:rsidRPr="00112425" w:rsidRDefault="005154C7" w:rsidP="00FA66D0">
      <w:pPr>
        <w:keepNext/>
        <w:keepLines/>
        <w:jc w:val="both"/>
        <w:rPr>
          <w:rFonts w:ascii="Tahoma" w:hAnsi="Tahoma" w:cs="Tahoma"/>
        </w:rPr>
      </w:pPr>
    </w:p>
    <w:p w14:paraId="0079B782" w14:textId="77777777" w:rsidR="00143243" w:rsidRPr="00143243" w:rsidRDefault="00143243" w:rsidP="00FA66D0">
      <w:pPr>
        <w:keepNext/>
        <w:keepLines/>
        <w:spacing w:after="120"/>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588197A5" w14:textId="77777777" w:rsidR="00BD2B67" w:rsidRPr="00112425" w:rsidRDefault="00BD2B67" w:rsidP="00FA66D0">
      <w:pPr>
        <w:keepNext/>
        <w:keepLines/>
        <w:numPr>
          <w:ilvl w:val="0"/>
          <w:numId w:val="24"/>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7EA36F3A" w14:textId="77777777" w:rsidR="00BD2B67" w:rsidRPr="00112425" w:rsidRDefault="00BD2B67" w:rsidP="00FA66D0">
      <w:pPr>
        <w:keepNext/>
        <w:keepLines/>
        <w:numPr>
          <w:ilvl w:val="0"/>
          <w:numId w:val="24"/>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5EEF0B04" w14:textId="77777777" w:rsidR="00BD2B67" w:rsidRPr="00112425" w:rsidRDefault="00BD2B67" w:rsidP="00FA66D0">
      <w:pPr>
        <w:keepNext/>
        <w:keepLines/>
        <w:numPr>
          <w:ilvl w:val="0"/>
          <w:numId w:val="24"/>
        </w:numPr>
        <w:ind w:left="714" w:hanging="357"/>
        <w:jc w:val="both"/>
        <w:rPr>
          <w:rFonts w:ascii="Tahoma" w:hAnsi="Tahoma" w:cs="Tahoma"/>
        </w:rPr>
      </w:pPr>
      <w:r w:rsidRPr="00112425">
        <w:rPr>
          <w:rFonts w:ascii="Tahoma" w:hAnsi="Tahoma" w:cs="Tahoma"/>
        </w:rPr>
        <w:t>navesti kontaktne podatke in zakonite zastopnike predlaganih podizvajalcev,</w:t>
      </w:r>
    </w:p>
    <w:p w14:paraId="1386778A" w14:textId="77777777" w:rsidR="00995C6A" w:rsidRDefault="00BD2B67" w:rsidP="00FA66D0">
      <w:pPr>
        <w:keepNext/>
        <w:keepLines/>
        <w:numPr>
          <w:ilvl w:val="0"/>
          <w:numId w:val="24"/>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28A4AFDE" w14:textId="77777777" w:rsidR="00995C6A" w:rsidRDefault="00995C6A" w:rsidP="00FA66D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0FB9D1B" w14:textId="77777777" w:rsidR="00BD2B67" w:rsidRPr="00B612E5" w:rsidRDefault="00995C6A" w:rsidP="00FA66D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5FC6FD42" w14:textId="77777777" w:rsidR="00BD2B67" w:rsidRPr="00995C6A" w:rsidRDefault="00995C6A" w:rsidP="00FA66D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6FEEAEC1" w14:textId="77777777" w:rsidR="00BD2B67" w:rsidRPr="00995C6A" w:rsidRDefault="00995C6A" w:rsidP="00FA66D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2B323E4" w14:textId="77777777" w:rsidR="00BD2B67" w:rsidRPr="00995C6A" w:rsidRDefault="00995C6A" w:rsidP="00FA66D0">
      <w:pPr>
        <w:keepNext/>
        <w:keepLines/>
        <w:numPr>
          <w:ilvl w:val="0"/>
          <w:numId w:val="24"/>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1D74AC62" w14:textId="77777777" w:rsidR="00BD2B67" w:rsidRPr="00995C6A" w:rsidRDefault="00995C6A" w:rsidP="00FA66D0">
      <w:pPr>
        <w:keepNext/>
        <w:keepLines/>
        <w:numPr>
          <w:ilvl w:val="0"/>
          <w:numId w:val="24"/>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2005FB2D" w14:textId="77777777" w:rsidR="00BD2B67" w:rsidRDefault="00BD2B67" w:rsidP="00FA66D0">
      <w:pPr>
        <w:keepNext/>
        <w:keepLines/>
        <w:jc w:val="both"/>
        <w:rPr>
          <w:rFonts w:ascii="Tahoma" w:hAnsi="Tahoma" w:cs="Tahoma"/>
        </w:rPr>
      </w:pPr>
    </w:p>
    <w:p w14:paraId="2081C371" w14:textId="77777777" w:rsidR="00B70D9F" w:rsidRDefault="00B70D9F" w:rsidP="00FA66D0">
      <w:pPr>
        <w:keepNext/>
        <w:keepLines/>
        <w:jc w:val="both"/>
        <w:rPr>
          <w:rFonts w:ascii="Tahoma" w:hAnsi="Tahoma" w:cs="Tahoma"/>
        </w:rPr>
      </w:pPr>
      <w:r>
        <w:rPr>
          <w:rFonts w:ascii="Tahoma" w:hAnsi="Tahoma" w:cs="Tahoma"/>
        </w:rPr>
        <w:t>Priloge se izpolnijo za vsakega od sodelujočih podizvajalcev v ponudbi ločeno.</w:t>
      </w:r>
    </w:p>
    <w:p w14:paraId="2D339494" w14:textId="77777777" w:rsidR="00B70D9F" w:rsidRPr="00112425" w:rsidRDefault="00B70D9F" w:rsidP="00FA66D0">
      <w:pPr>
        <w:keepNext/>
        <w:keepLines/>
        <w:jc w:val="both"/>
        <w:rPr>
          <w:rFonts w:ascii="Tahoma" w:hAnsi="Tahoma" w:cs="Tahoma"/>
        </w:rPr>
      </w:pPr>
    </w:p>
    <w:p w14:paraId="2ED7B308" w14:textId="77777777" w:rsidR="005154C7" w:rsidRPr="00112425" w:rsidRDefault="005154C7" w:rsidP="00FA66D0">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3FBF567" w14:textId="77777777" w:rsidR="005154C7" w:rsidRPr="00112425" w:rsidRDefault="005154C7" w:rsidP="00FA66D0">
      <w:pPr>
        <w:keepNext/>
        <w:keepLines/>
        <w:jc w:val="both"/>
        <w:rPr>
          <w:rFonts w:ascii="Tahoma" w:hAnsi="Tahoma" w:cs="Tahoma"/>
        </w:rPr>
      </w:pPr>
    </w:p>
    <w:p w14:paraId="14022C70" w14:textId="7EA5C50A" w:rsidR="005154C7" w:rsidRDefault="005154C7" w:rsidP="00FA66D0">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885078B" w14:textId="77777777" w:rsidR="00A951BE" w:rsidRPr="00112425" w:rsidRDefault="00A951BE" w:rsidP="00FA66D0">
      <w:pPr>
        <w:keepNext/>
        <w:keepLines/>
        <w:jc w:val="both"/>
        <w:rPr>
          <w:rFonts w:ascii="Tahoma" w:hAnsi="Tahoma" w:cs="Tahoma"/>
        </w:rPr>
      </w:pPr>
    </w:p>
    <w:p w14:paraId="326F8B1F" w14:textId="77777777" w:rsidR="005154C7" w:rsidRPr="00112425" w:rsidRDefault="00AB395C" w:rsidP="00FA66D0">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7C38F435" w14:textId="77777777" w:rsidR="005154C7" w:rsidRPr="00112425" w:rsidRDefault="005154C7" w:rsidP="00FA66D0">
      <w:pPr>
        <w:keepNext/>
        <w:keepLines/>
        <w:jc w:val="both"/>
        <w:rPr>
          <w:rFonts w:ascii="Tahoma" w:hAnsi="Tahoma" w:cs="Tahoma"/>
        </w:rPr>
      </w:pPr>
    </w:p>
    <w:p w14:paraId="2FFD8E31" w14:textId="77777777" w:rsidR="00BD2B67" w:rsidRPr="00112425" w:rsidRDefault="00BD2B67" w:rsidP="00FA66D0">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D44A7DF" w14:textId="77777777" w:rsidR="00BD2B67" w:rsidRPr="00112425" w:rsidRDefault="00BD2B67" w:rsidP="00FA66D0">
      <w:pPr>
        <w:keepNext/>
        <w:keepLines/>
        <w:jc w:val="both"/>
        <w:rPr>
          <w:rFonts w:ascii="Tahoma" w:hAnsi="Tahoma" w:cs="Tahoma"/>
        </w:rPr>
      </w:pPr>
    </w:p>
    <w:p w14:paraId="3DE8E716" w14:textId="77777777" w:rsidR="00BD2B67" w:rsidRDefault="00BD2B67" w:rsidP="00FA66D0">
      <w:pPr>
        <w:keepNext/>
        <w:keepLines/>
        <w:jc w:val="both"/>
        <w:rPr>
          <w:rFonts w:ascii="Tahoma" w:hAnsi="Tahoma" w:cs="Tahoma"/>
        </w:rPr>
      </w:pPr>
      <w:r w:rsidRPr="00112425">
        <w:rPr>
          <w:rFonts w:ascii="Tahoma" w:hAnsi="Tahoma" w:cs="Tahoma"/>
        </w:rPr>
        <w:lastRenderedPageBreak/>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AF5FF00" w14:textId="77777777" w:rsidR="00995C6A" w:rsidRPr="00112425" w:rsidRDefault="00995C6A" w:rsidP="00FA66D0">
      <w:pPr>
        <w:keepNext/>
        <w:keepLines/>
        <w:jc w:val="both"/>
        <w:rPr>
          <w:rFonts w:ascii="Tahoma" w:hAnsi="Tahoma" w:cs="Tahoma"/>
        </w:rPr>
      </w:pPr>
    </w:p>
    <w:p w14:paraId="3A446BD5" w14:textId="77777777" w:rsidR="00BD2B67" w:rsidRPr="00112425" w:rsidRDefault="00BD2B67" w:rsidP="00FA66D0">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DE99322" w14:textId="77777777" w:rsidR="001B7B78" w:rsidRPr="00112425" w:rsidRDefault="001B7B78" w:rsidP="00FA66D0">
      <w:pPr>
        <w:keepNext/>
        <w:keepLines/>
        <w:jc w:val="both"/>
        <w:rPr>
          <w:rFonts w:ascii="Tahoma" w:hAnsi="Tahoma" w:cs="Tahoma"/>
        </w:rPr>
      </w:pPr>
    </w:p>
    <w:p w14:paraId="34BE6781" w14:textId="77777777" w:rsidR="00BD2B67" w:rsidRDefault="00BD2B67" w:rsidP="00FA66D0">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79585ED" w14:textId="77777777" w:rsidR="00876D80" w:rsidRPr="00112425" w:rsidRDefault="00876D80" w:rsidP="00FA66D0">
      <w:pPr>
        <w:keepNext/>
        <w:keepLines/>
        <w:numPr>
          <w:ilvl w:val="12"/>
          <w:numId w:val="0"/>
        </w:numPr>
        <w:jc w:val="both"/>
        <w:rPr>
          <w:rFonts w:ascii="Tahoma" w:hAnsi="Tahoma" w:cs="Tahoma"/>
          <w:kern w:val="16"/>
        </w:rPr>
      </w:pPr>
    </w:p>
    <w:p w14:paraId="0E3F8235" w14:textId="77777777" w:rsidR="00AB395C" w:rsidRPr="00112425" w:rsidRDefault="00AB395C" w:rsidP="00FA66D0">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572EC11" w14:textId="77777777" w:rsidR="00A149A7" w:rsidRDefault="00A149A7" w:rsidP="00FA66D0">
      <w:pPr>
        <w:keepNext/>
        <w:keepLines/>
        <w:jc w:val="both"/>
        <w:rPr>
          <w:rFonts w:ascii="Tahoma" w:hAnsi="Tahoma" w:cs="Tahoma"/>
        </w:rPr>
      </w:pPr>
    </w:p>
    <w:p w14:paraId="14D72697" w14:textId="77777777" w:rsidR="005154C7" w:rsidRPr="00112425" w:rsidRDefault="005154C7" w:rsidP="00FA66D0">
      <w:pPr>
        <w:keepNext/>
        <w:keepLines/>
        <w:numPr>
          <w:ilvl w:val="1"/>
          <w:numId w:val="2"/>
        </w:numPr>
        <w:jc w:val="both"/>
        <w:rPr>
          <w:rFonts w:ascii="Tahoma" w:hAnsi="Tahoma" w:cs="Tahoma"/>
          <w:b/>
        </w:rPr>
      </w:pPr>
      <w:r w:rsidRPr="00112425">
        <w:rPr>
          <w:rFonts w:ascii="Tahoma" w:hAnsi="Tahoma" w:cs="Tahoma"/>
          <w:b/>
        </w:rPr>
        <w:t>Uporaba zmogljivosti drugih subjektov</w:t>
      </w:r>
    </w:p>
    <w:p w14:paraId="1CF01D3D" w14:textId="77777777" w:rsidR="005154C7" w:rsidRPr="00112425" w:rsidRDefault="005154C7" w:rsidP="00FA66D0">
      <w:pPr>
        <w:keepNext/>
        <w:keepLines/>
        <w:ind w:left="720"/>
        <w:jc w:val="both"/>
        <w:rPr>
          <w:rFonts w:ascii="Tahoma" w:hAnsi="Tahoma" w:cs="Tahoma"/>
          <w:b/>
        </w:rPr>
      </w:pPr>
    </w:p>
    <w:p w14:paraId="429E7158" w14:textId="77777777" w:rsidR="000C4341" w:rsidRPr="00C8579C" w:rsidRDefault="000C4341" w:rsidP="00FA66D0">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6F220C" w14:textId="77777777" w:rsidR="000C4341" w:rsidRPr="00C8579C" w:rsidRDefault="000C4341" w:rsidP="00FA66D0">
      <w:pPr>
        <w:keepNext/>
        <w:keepLines/>
        <w:jc w:val="both"/>
        <w:rPr>
          <w:rFonts w:ascii="Tahoma" w:hAnsi="Tahoma" w:cs="Tahoma"/>
        </w:rPr>
      </w:pPr>
    </w:p>
    <w:p w14:paraId="697A0178" w14:textId="77777777" w:rsidR="000C4341" w:rsidRDefault="000C4341" w:rsidP="00FA66D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8975401" w14:textId="77777777" w:rsidR="002156D6" w:rsidRDefault="002156D6" w:rsidP="00FA66D0">
      <w:pPr>
        <w:keepNext/>
        <w:keepLines/>
        <w:autoSpaceDE w:val="0"/>
        <w:autoSpaceDN w:val="0"/>
        <w:adjustRightInd w:val="0"/>
        <w:jc w:val="both"/>
        <w:rPr>
          <w:rFonts w:ascii="Tahoma" w:hAnsi="Tahoma" w:cs="Tahoma"/>
        </w:rPr>
      </w:pPr>
    </w:p>
    <w:p w14:paraId="307E640F" w14:textId="77777777" w:rsidR="000C4341" w:rsidRPr="0072622B" w:rsidRDefault="000C4341" w:rsidP="00FA66D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BD1680A" w14:textId="77777777" w:rsidR="000C4341" w:rsidRPr="00C8579C" w:rsidRDefault="000C4341" w:rsidP="00FA66D0">
      <w:pPr>
        <w:pStyle w:val="Telobesedila2"/>
        <w:keepNext/>
        <w:keepLines/>
        <w:rPr>
          <w:rFonts w:ascii="Tahoma" w:hAnsi="Tahoma" w:cs="Tahoma"/>
          <w:b w:val="0"/>
          <w:lang w:val="sl-SI"/>
        </w:rPr>
      </w:pPr>
    </w:p>
    <w:p w14:paraId="2B914A9C" w14:textId="77777777" w:rsidR="000C4341" w:rsidRPr="00C8579C" w:rsidRDefault="000C4341" w:rsidP="00FA66D0">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FE809A0" w14:textId="77777777" w:rsidR="00995C6A" w:rsidRDefault="00995C6A" w:rsidP="00FA66D0">
      <w:pPr>
        <w:keepNext/>
        <w:keepLines/>
        <w:numPr>
          <w:ilvl w:val="0"/>
          <w:numId w:val="28"/>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03C63FDB" w14:textId="77777777" w:rsidR="00995C6A" w:rsidRDefault="00995C6A" w:rsidP="00FA66D0">
      <w:pPr>
        <w:keepNext/>
        <w:keepLines/>
        <w:numPr>
          <w:ilvl w:val="0"/>
          <w:numId w:val="2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678C6A6E" w14:textId="77777777" w:rsidR="009B7908" w:rsidRPr="00B612E5" w:rsidRDefault="009B7908" w:rsidP="00FA66D0">
      <w:pPr>
        <w:keepNext/>
        <w:keepLines/>
        <w:numPr>
          <w:ilvl w:val="0"/>
          <w:numId w:val="28"/>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10DBEECE" w14:textId="77777777" w:rsidR="008F6CF8" w:rsidRDefault="00995C6A" w:rsidP="00FA66D0">
      <w:pPr>
        <w:pStyle w:val="Odstavekseznama"/>
        <w:keepNext/>
        <w:keepLines/>
        <w:numPr>
          <w:ilvl w:val="0"/>
          <w:numId w:val="28"/>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0651D71" w14:textId="77777777" w:rsidR="000C4341" w:rsidRPr="00C8579C" w:rsidRDefault="008F6CF8" w:rsidP="00FA66D0">
      <w:pPr>
        <w:pStyle w:val="Odstavekseznama"/>
        <w:keepNext/>
        <w:keepLines/>
        <w:numPr>
          <w:ilvl w:val="0"/>
          <w:numId w:val="28"/>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22275244" w14:textId="77777777" w:rsidR="000C4341" w:rsidRDefault="000C4341" w:rsidP="00FA66D0">
      <w:pPr>
        <w:keepNext/>
        <w:keepLines/>
        <w:jc w:val="both"/>
        <w:rPr>
          <w:rFonts w:ascii="Tahoma" w:hAnsi="Tahoma" w:cs="Tahoma"/>
        </w:rPr>
      </w:pPr>
    </w:p>
    <w:p w14:paraId="598BC8DA" w14:textId="77777777" w:rsidR="00B70D9F" w:rsidRDefault="00B70D9F" w:rsidP="00FA66D0">
      <w:pPr>
        <w:keepNext/>
        <w:keepLines/>
        <w:jc w:val="both"/>
        <w:rPr>
          <w:rFonts w:ascii="Tahoma" w:hAnsi="Tahoma" w:cs="Tahoma"/>
        </w:rPr>
      </w:pPr>
      <w:r>
        <w:rPr>
          <w:rFonts w:ascii="Tahoma" w:hAnsi="Tahoma" w:cs="Tahoma"/>
        </w:rPr>
        <w:t xml:space="preserve">Priloge se izpolnijo za vsakega od sodelujočih </w:t>
      </w:r>
      <w:r w:rsidR="00143243">
        <w:rPr>
          <w:rFonts w:ascii="Tahoma" w:hAnsi="Tahoma" w:cs="Tahoma"/>
        </w:rPr>
        <w:t>subjektov</w:t>
      </w:r>
      <w:r>
        <w:rPr>
          <w:rFonts w:ascii="Tahoma" w:hAnsi="Tahoma" w:cs="Tahoma"/>
        </w:rPr>
        <w:t xml:space="preserve"> v ponudbi ločeno.</w:t>
      </w:r>
    </w:p>
    <w:p w14:paraId="62A53E57" w14:textId="77777777" w:rsidR="00B70D9F" w:rsidRPr="00C8579C" w:rsidRDefault="00B70D9F" w:rsidP="00FA66D0">
      <w:pPr>
        <w:keepNext/>
        <w:keepLines/>
        <w:jc w:val="both"/>
        <w:rPr>
          <w:rFonts w:ascii="Tahoma" w:hAnsi="Tahoma" w:cs="Tahoma"/>
        </w:rPr>
      </w:pPr>
    </w:p>
    <w:p w14:paraId="78558610" w14:textId="77777777" w:rsidR="000C4341" w:rsidRPr="00C8579C" w:rsidRDefault="000C4341" w:rsidP="00FA66D0">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051AB0" w14:textId="77777777" w:rsidR="000C4341" w:rsidRPr="00C8579C" w:rsidRDefault="000C4341" w:rsidP="00FA66D0">
      <w:pPr>
        <w:pStyle w:val="Telobesedila2"/>
        <w:keepNext/>
        <w:keepLines/>
        <w:rPr>
          <w:rFonts w:ascii="Tahoma" w:hAnsi="Tahoma" w:cs="Tahoma"/>
          <w:b w:val="0"/>
          <w:lang w:val="sl-SI"/>
        </w:rPr>
      </w:pPr>
    </w:p>
    <w:p w14:paraId="52DD839D" w14:textId="77777777" w:rsidR="000C4341" w:rsidRPr="00C8579C" w:rsidRDefault="000C4341" w:rsidP="00FA66D0">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70F0849" w14:textId="785CBA21" w:rsidR="00602923" w:rsidRDefault="00602923" w:rsidP="00FA66D0">
      <w:pPr>
        <w:keepNext/>
        <w:keepLines/>
        <w:jc w:val="both"/>
        <w:rPr>
          <w:rFonts w:ascii="Tahoma" w:hAnsi="Tahoma" w:cs="Tahoma"/>
        </w:rPr>
      </w:pPr>
    </w:p>
    <w:p w14:paraId="185D74FC" w14:textId="75F6757F" w:rsidR="007420A0" w:rsidRDefault="007420A0" w:rsidP="00FA66D0">
      <w:pPr>
        <w:keepNext/>
        <w:keepLines/>
        <w:jc w:val="both"/>
        <w:rPr>
          <w:rFonts w:ascii="Tahoma" w:hAnsi="Tahoma" w:cs="Tahoma"/>
        </w:rPr>
      </w:pPr>
    </w:p>
    <w:p w14:paraId="0B067B42" w14:textId="1337A48B" w:rsidR="007420A0" w:rsidRDefault="007420A0" w:rsidP="00FA66D0">
      <w:pPr>
        <w:keepNext/>
        <w:keepLines/>
        <w:jc w:val="both"/>
        <w:rPr>
          <w:rFonts w:ascii="Tahoma" w:hAnsi="Tahoma" w:cs="Tahoma"/>
        </w:rPr>
      </w:pPr>
    </w:p>
    <w:p w14:paraId="58B01D52" w14:textId="77777777" w:rsidR="007420A0" w:rsidRDefault="007420A0" w:rsidP="00FA66D0">
      <w:pPr>
        <w:keepNext/>
        <w:keepLines/>
        <w:jc w:val="both"/>
        <w:rPr>
          <w:rFonts w:ascii="Tahoma" w:hAnsi="Tahoma" w:cs="Tahoma"/>
        </w:rPr>
      </w:pPr>
    </w:p>
    <w:p w14:paraId="36BDA1BA" w14:textId="77777777" w:rsidR="005154C7" w:rsidRPr="00112425" w:rsidRDefault="00F1423B" w:rsidP="00FA66D0">
      <w:pPr>
        <w:keepNext/>
        <w:keepLines/>
        <w:numPr>
          <w:ilvl w:val="1"/>
          <w:numId w:val="2"/>
        </w:numPr>
        <w:jc w:val="both"/>
        <w:rPr>
          <w:rFonts w:ascii="Tahoma" w:hAnsi="Tahoma" w:cs="Tahoma"/>
          <w:b/>
          <w:color w:val="000000"/>
        </w:rPr>
      </w:pPr>
      <w:r w:rsidRPr="00112425">
        <w:rPr>
          <w:rFonts w:ascii="Tahoma" w:hAnsi="Tahoma" w:cs="Tahoma"/>
          <w:b/>
          <w:color w:val="000000"/>
        </w:rPr>
        <w:lastRenderedPageBreak/>
        <w:t xml:space="preserve">Ponudbena </w:t>
      </w:r>
      <w:r w:rsidR="000C4341">
        <w:rPr>
          <w:rFonts w:ascii="Tahoma" w:hAnsi="Tahoma" w:cs="Tahoma"/>
          <w:b/>
          <w:color w:val="000000"/>
        </w:rPr>
        <w:t>vrednost</w:t>
      </w:r>
    </w:p>
    <w:p w14:paraId="23F221CE" w14:textId="77777777" w:rsidR="008E187B" w:rsidRPr="00112425" w:rsidRDefault="008E187B" w:rsidP="00FA66D0">
      <w:pPr>
        <w:keepNext/>
        <w:keepLines/>
        <w:jc w:val="both"/>
        <w:rPr>
          <w:rFonts w:ascii="Tahoma" w:hAnsi="Tahoma" w:cs="Tahoma"/>
          <w:b/>
          <w:color w:val="000000"/>
        </w:rPr>
      </w:pPr>
    </w:p>
    <w:p w14:paraId="1B07AF62" w14:textId="77777777" w:rsidR="00D12766" w:rsidRPr="00112425" w:rsidRDefault="00D12766" w:rsidP="00FA66D0">
      <w:pPr>
        <w:keepNext/>
        <w:keepLines/>
        <w:jc w:val="both"/>
        <w:rPr>
          <w:rFonts w:ascii="Tahoma" w:hAnsi="Tahoma" w:cs="Tahoma"/>
        </w:rPr>
      </w:pPr>
      <w:r w:rsidRPr="00112425">
        <w:rPr>
          <w:rFonts w:ascii="Tahoma" w:hAnsi="Tahoma" w:cs="Tahoma"/>
        </w:rPr>
        <w:t xml:space="preserve">Vrednost razpisanih del je fiksna </w:t>
      </w:r>
      <w:proofErr w:type="spellStart"/>
      <w:r w:rsidRPr="00112425">
        <w:rPr>
          <w:rFonts w:ascii="Tahoma" w:hAnsi="Tahoma" w:cs="Tahoma"/>
        </w:rPr>
        <w:t>fco</w:t>
      </w:r>
      <w:proofErr w:type="spellEnd"/>
      <w:r w:rsidRPr="00112425">
        <w:rPr>
          <w:rFonts w:ascii="Tahoma" w:hAnsi="Tahoma" w:cs="Tahoma"/>
        </w:rPr>
        <w:t>.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10E00A63" w14:textId="77777777" w:rsidR="00D12766" w:rsidRPr="00112425" w:rsidRDefault="00D12766" w:rsidP="00FA66D0">
      <w:pPr>
        <w:keepNext/>
        <w:keepLines/>
        <w:jc w:val="both"/>
        <w:rPr>
          <w:rFonts w:ascii="Tahoma" w:hAnsi="Tahoma" w:cs="Tahoma"/>
        </w:rPr>
      </w:pPr>
    </w:p>
    <w:p w14:paraId="7DFB2BE3" w14:textId="77777777" w:rsidR="00D12766" w:rsidRPr="00112425" w:rsidRDefault="00D12766" w:rsidP="00FA66D0">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27CF9EF3" w14:textId="77777777" w:rsidR="00D12766" w:rsidRPr="00112425" w:rsidRDefault="00D12766" w:rsidP="00FA66D0">
      <w:pPr>
        <w:keepNext/>
        <w:keepLines/>
        <w:jc w:val="both"/>
        <w:rPr>
          <w:rFonts w:ascii="Tahoma" w:hAnsi="Tahoma" w:cs="Tahoma"/>
        </w:rPr>
      </w:pPr>
    </w:p>
    <w:p w14:paraId="631190F0" w14:textId="77777777" w:rsidR="00143243" w:rsidRDefault="00D12766" w:rsidP="00FA66D0">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r w:rsidR="00143243">
        <w:rPr>
          <w:rFonts w:ascii="Tahoma" w:hAnsi="Tahoma" w:cs="Tahoma"/>
        </w:rPr>
        <w:t xml:space="preserve"> </w:t>
      </w:r>
    </w:p>
    <w:p w14:paraId="33F23E06" w14:textId="77777777" w:rsidR="00143243" w:rsidRDefault="00143243" w:rsidP="00FA66D0">
      <w:pPr>
        <w:keepNext/>
        <w:keepLines/>
        <w:jc w:val="both"/>
        <w:rPr>
          <w:rFonts w:ascii="Tahoma" w:hAnsi="Tahoma" w:cs="Tahoma"/>
        </w:rPr>
      </w:pPr>
    </w:p>
    <w:p w14:paraId="6F42492A" w14:textId="77777777" w:rsidR="00D12766" w:rsidRPr="00413CB9" w:rsidRDefault="00143243" w:rsidP="00FA66D0">
      <w:pPr>
        <w:keepNext/>
        <w:keepLines/>
        <w:jc w:val="both"/>
        <w:rPr>
          <w:rFonts w:ascii="Tahoma" w:hAnsi="Tahoma" w:cs="Tahoma"/>
        </w:rPr>
      </w:pPr>
      <w:r w:rsidRPr="00413CB9">
        <w:rPr>
          <w:rFonts w:ascii="Tahoma" w:hAnsi="Tahoma" w:cs="Tahoma"/>
        </w:rPr>
        <w:t>Ne glede na prejšnji odstavek se cene na enoto po sklenitvi pogodbe lahko spremenijo v skladu s 656. členom Obligacijskega zakonika</w:t>
      </w:r>
      <w:r w:rsidR="00E877DE" w:rsidRPr="00413CB9">
        <w:rPr>
          <w:rFonts w:ascii="Tahoma" w:hAnsi="Tahoma" w:cs="Tahoma"/>
        </w:rPr>
        <w:t>; za izračun spremembe cen se uporabi indeks za obračun razlike v ceni gradbenih storitev, ki ga mesečno izračunava in objavlja GZS-Zbornica gradbeništva in industrije gradbenega materiala-ZGIGM, in sicer »50 POVPREČNI INDEKS ZA INŽENIRSKE GRADNJE«.</w:t>
      </w:r>
    </w:p>
    <w:p w14:paraId="5CFDBA0E" w14:textId="77777777" w:rsidR="009919D2" w:rsidRPr="00112425" w:rsidRDefault="009919D2" w:rsidP="00FA66D0">
      <w:pPr>
        <w:pStyle w:val="Slog"/>
        <w:keepNext/>
        <w:keepLines/>
        <w:jc w:val="both"/>
        <w:rPr>
          <w:rFonts w:ascii="Tahoma" w:hAnsi="Tahoma" w:cs="Tahoma"/>
          <w:sz w:val="20"/>
          <w:lang w:val="sl-SI"/>
        </w:rPr>
      </w:pPr>
    </w:p>
    <w:p w14:paraId="0CD79736" w14:textId="77777777" w:rsidR="00D12766" w:rsidRPr="00112425" w:rsidRDefault="000C4341" w:rsidP="00FA66D0">
      <w:pPr>
        <w:pStyle w:val="Slog"/>
        <w:keepNext/>
        <w:keepLines/>
        <w:jc w:val="both"/>
        <w:rPr>
          <w:rFonts w:ascii="Tahoma" w:hAnsi="Tahoma" w:cs="Tahoma"/>
          <w:sz w:val="20"/>
          <w:lang w:val="sl-SI"/>
        </w:rPr>
      </w:pPr>
      <w:r>
        <w:rPr>
          <w:rFonts w:ascii="Tahoma" w:hAnsi="Tahoma" w:cs="Tahoma"/>
          <w:sz w:val="20"/>
          <w:lang w:val="sl-SI"/>
        </w:rPr>
        <w:t xml:space="preserve">Ponudbeni </w:t>
      </w:r>
      <w:r w:rsidR="00D12766" w:rsidRPr="00112425">
        <w:rPr>
          <w:rFonts w:ascii="Tahoma" w:hAnsi="Tahoma" w:cs="Tahoma"/>
          <w:sz w:val="20"/>
          <w:lang w:val="sl-SI"/>
        </w:rPr>
        <w:t>predračun (popis del)</w:t>
      </w:r>
      <w:r w:rsidR="00B54159">
        <w:rPr>
          <w:rFonts w:ascii="Tahoma" w:hAnsi="Tahoma" w:cs="Tahoma"/>
          <w:sz w:val="20"/>
          <w:lang w:val="sl-SI"/>
        </w:rPr>
        <w:t xml:space="preserve"> </w:t>
      </w:r>
      <w:r w:rsidR="00B54159" w:rsidRPr="00912AFC">
        <w:rPr>
          <w:rFonts w:ascii="Tahoma" w:hAnsi="Tahoma" w:cs="Tahoma"/>
          <w:sz w:val="20"/>
          <w:lang w:val="sl-SI"/>
        </w:rPr>
        <w:t>(</w:t>
      </w:r>
      <w:r w:rsidR="00B54159" w:rsidRPr="00792C9F">
        <w:rPr>
          <w:rFonts w:ascii="Tahoma" w:hAnsi="Tahoma" w:cs="Tahoma"/>
          <w:sz w:val="20"/>
          <w:lang w:val="sl-SI"/>
        </w:rPr>
        <w:t>Priloga 9</w:t>
      </w:r>
      <w:r w:rsidR="00B54159" w:rsidRPr="00912AFC">
        <w:rPr>
          <w:rFonts w:ascii="Tahoma" w:hAnsi="Tahoma" w:cs="Tahoma"/>
          <w:sz w:val="20"/>
          <w:lang w:val="sl-SI"/>
        </w:rPr>
        <w:t>)</w:t>
      </w:r>
      <w:r w:rsidR="001159B2" w:rsidRPr="00112425">
        <w:rPr>
          <w:rFonts w:ascii="Tahoma" w:hAnsi="Tahoma" w:cs="Tahoma"/>
          <w:sz w:val="20"/>
          <w:lang w:val="sl-SI"/>
        </w:rPr>
        <w:t xml:space="preserve"> </w:t>
      </w:r>
      <w:r>
        <w:rPr>
          <w:rFonts w:ascii="Tahoma" w:hAnsi="Tahoma" w:cs="Tahoma"/>
          <w:sz w:val="20"/>
          <w:lang w:val="sl-SI"/>
        </w:rPr>
        <w:t>je kot priloga</w:t>
      </w:r>
      <w:r w:rsidR="001159B2" w:rsidRPr="00112425">
        <w:rPr>
          <w:rFonts w:ascii="Tahoma" w:hAnsi="Tahoma" w:cs="Tahoma"/>
          <w:sz w:val="20"/>
          <w:lang w:val="sl-SI"/>
        </w:rPr>
        <w:t xml:space="preserve"> je sestavni</w:t>
      </w:r>
      <w:r w:rsidR="00D12766" w:rsidRPr="00112425">
        <w:rPr>
          <w:rFonts w:ascii="Tahoma" w:hAnsi="Tahoma" w:cs="Tahoma"/>
          <w:sz w:val="20"/>
          <w:lang w:val="sl-SI"/>
        </w:rPr>
        <w:t xml:space="preserve"> del razpisne dokumentacije ter je na voljo ponudnikom v elektronski obliki</w:t>
      </w:r>
      <w:r>
        <w:rPr>
          <w:rFonts w:ascii="Tahoma" w:hAnsi="Tahoma" w:cs="Tahoma"/>
          <w:sz w:val="20"/>
          <w:lang w:val="sl-SI"/>
        </w:rPr>
        <w:t xml:space="preserve"> v </w:t>
      </w:r>
      <w:proofErr w:type="spellStart"/>
      <w:r w:rsidR="00143243">
        <w:rPr>
          <w:rFonts w:ascii="Tahoma" w:hAnsi="Tahoma" w:cs="Tahoma"/>
          <w:sz w:val="20"/>
          <w:lang w:val="sl-SI"/>
        </w:rPr>
        <w:t>xlsx</w:t>
      </w:r>
      <w:proofErr w:type="spellEnd"/>
      <w:r w:rsidR="00143243">
        <w:rPr>
          <w:rFonts w:ascii="Tahoma" w:hAnsi="Tahoma" w:cs="Tahoma"/>
          <w:sz w:val="20"/>
          <w:lang w:val="sl-SI"/>
        </w:rPr>
        <w:t>. formatu (excel)</w:t>
      </w:r>
      <w:r w:rsidR="00D12766" w:rsidRPr="00112425">
        <w:rPr>
          <w:rFonts w:ascii="Tahoma" w:hAnsi="Tahoma" w:cs="Tahoma"/>
          <w:sz w:val="20"/>
          <w:lang w:val="sl-SI"/>
        </w:rPr>
        <w:t>. Ponudnik mora v celice v stolpcu 'Cena na enoto' vnesti cene na enoto za vse postavke predračuna. Cene na enoto morajo biti izražene v EUR brez DDV.</w:t>
      </w:r>
      <w:r w:rsidR="00D12766" w:rsidRPr="00112425">
        <w:rPr>
          <w:rFonts w:ascii="Tahoma" w:hAnsi="Tahoma" w:cs="Tahoma"/>
          <w:b/>
          <w:sz w:val="20"/>
          <w:lang w:val="sl-SI"/>
        </w:rPr>
        <w:t xml:space="preserve"> </w:t>
      </w:r>
      <w:r w:rsidR="00D12766"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45D0AA37" w14:textId="77777777" w:rsidR="00D12766" w:rsidRDefault="00D12766" w:rsidP="00FA66D0">
      <w:pPr>
        <w:pStyle w:val="Slog"/>
        <w:keepNext/>
        <w:keepLines/>
        <w:jc w:val="both"/>
        <w:rPr>
          <w:rFonts w:ascii="Tahoma" w:hAnsi="Tahoma" w:cs="Tahoma"/>
          <w:sz w:val="20"/>
          <w:lang w:val="sl-SI"/>
        </w:rPr>
      </w:pPr>
    </w:p>
    <w:p w14:paraId="711ED146" w14:textId="77777777" w:rsidR="00143243" w:rsidRDefault="00143243" w:rsidP="00FA66D0">
      <w:pPr>
        <w:pStyle w:val="Slog"/>
        <w:keepNext/>
        <w:keepLines/>
        <w:jc w:val="both"/>
        <w:rPr>
          <w:rFonts w:ascii="Tahoma" w:hAnsi="Tahoma" w:cs="Tahoma"/>
          <w:sz w:val="20"/>
          <w:lang w:val="sl-SI"/>
        </w:rPr>
      </w:pPr>
      <w:r>
        <w:rPr>
          <w:rFonts w:ascii="Tahoma" w:hAnsi="Tahoma" w:cs="Tahoma"/>
          <w:sz w:val="20"/>
          <w:lang w:val="sl-SI"/>
        </w:rPr>
        <w:t xml:space="preserve">Ponudnik mora ponudbeni predračun (popis del) predložiti v ponudbi v pdf. formatu in </w:t>
      </w:r>
      <w:proofErr w:type="spellStart"/>
      <w:r>
        <w:rPr>
          <w:rFonts w:ascii="Tahoma" w:hAnsi="Tahoma" w:cs="Tahoma"/>
          <w:sz w:val="20"/>
          <w:lang w:val="sl-SI"/>
        </w:rPr>
        <w:t>xlsx</w:t>
      </w:r>
      <w:proofErr w:type="spellEnd"/>
      <w:r>
        <w:rPr>
          <w:rFonts w:ascii="Tahoma" w:hAnsi="Tahoma" w:cs="Tahoma"/>
          <w:sz w:val="20"/>
          <w:lang w:val="sl-SI"/>
        </w:rPr>
        <w:t xml:space="preserve">. formatu (excel). V primeru razlikovanja med ponudbenim predračunom v pdf. formatu in </w:t>
      </w:r>
      <w:proofErr w:type="spellStart"/>
      <w:r>
        <w:rPr>
          <w:rFonts w:ascii="Tahoma" w:hAnsi="Tahoma" w:cs="Tahoma"/>
          <w:sz w:val="20"/>
          <w:lang w:val="sl-SI"/>
        </w:rPr>
        <w:t>xlsx</w:t>
      </w:r>
      <w:proofErr w:type="spellEnd"/>
      <w:r>
        <w:rPr>
          <w:rFonts w:ascii="Tahoma" w:hAnsi="Tahoma" w:cs="Tahoma"/>
          <w:sz w:val="20"/>
          <w:lang w:val="sl-SI"/>
        </w:rPr>
        <w:t>. formatu (excel), se kot veljaven ponudbeni predračun šteje ponudbeni predračun v pdf. formatu.</w:t>
      </w:r>
    </w:p>
    <w:p w14:paraId="464F6DB4" w14:textId="77777777" w:rsidR="006B6C6B" w:rsidRPr="00112425" w:rsidRDefault="006B6C6B" w:rsidP="00FA66D0">
      <w:pPr>
        <w:pStyle w:val="Slog"/>
        <w:keepNext/>
        <w:keepLines/>
        <w:jc w:val="both"/>
        <w:rPr>
          <w:rFonts w:ascii="Tahoma" w:hAnsi="Tahoma" w:cs="Tahoma"/>
          <w:sz w:val="20"/>
          <w:lang w:val="sl-SI"/>
        </w:rPr>
      </w:pPr>
    </w:p>
    <w:p w14:paraId="70307538" w14:textId="77777777" w:rsidR="00D12766" w:rsidRPr="00112425" w:rsidRDefault="00D12766" w:rsidP="00FA66D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E0DD597" w14:textId="77777777" w:rsidR="00D12766" w:rsidRPr="00112425" w:rsidRDefault="00D12766" w:rsidP="00FA66D0">
      <w:pPr>
        <w:pStyle w:val="Slog"/>
        <w:keepNext/>
        <w:keepLines/>
        <w:jc w:val="both"/>
        <w:rPr>
          <w:rFonts w:ascii="Tahoma" w:hAnsi="Tahoma" w:cs="Tahoma"/>
          <w:sz w:val="20"/>
          <w:lang w:val="sl-SI"/>
        </w:rPr>
      </w:pPr>
    </w:p>
    <w:p w14:paraId="43C7B93A" w14:textId="77777777" w:rsidR="00D12766" w:rsidRPr="00112425" w:rsidRDefault="00D12766" w:rsidP="00FA66D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0C4341" w:rsidRPr="00467A95">
        <w:rPr>
          <w:rFonts w:ascii="Tahoma" w:hAnsi="Tahoma" w:cs="Tahoma"/>
          <w:b/>
          <w:sz w:val="20"/>
          <w:lang w:val="sl-SI"/>
        </w:rPr>
        <w:t>u</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6019C8D3" w14:textId="77777777" w:rsidR="0082423D" w:rsidRPr="00CA6647" w:rsidRDefault="0082423D" w:rsidP="00FA66D0">
      <w:pPr>
        <w:keepNext/>
        <w:keepLines/>
        <w:jc w:val="both"/>
        <w:rPr>
          <w:rFonts w:ascii="Tahoma" w:hAnsi="Tahoma" w:cs="Tahoma"/>
          <w:color w:val="FF0000"/>
        </w:rPr>
      </w:pPr>
    </w:p>
    <w:p w14:paraId="583A2FED" w14:textId="77777777" w:rsidR="00912AFC" w:rsidRPr="008F7391" w:rsidRDefault="00912AFC" w:rsidP="00FA66D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9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4B4D78CE" w14:textId="77777777" w:rsidR="000A7EC5" w:rsidRPr="00CA6647" w:rsidRDefault="000A7EC5" w:rsidP="00FA66D0">
      <w:pPr>
        <w:keepNext/>
        <w:keepLines/>
        <w:jc w:val="both"/>
        <w:rPr>
          <w:rFonts w:ascii="Tahoma" w:hAnsi="Tahoma" w:cs="Tahoma"/>
          <w:color w:val="FF0000"/>
        </w:rPr>
      </w:pPr>
      <w:r w:rsidRPr="00CA6647">
        <w:rPr>
          <w:rFonts w:ascii="Tahoma" w:hAnsi="Tahoma" w:cs="Tahoma"/>
          <w:color w:val="FF0000"/>
        </w:rPr>
        <w:t xml:space="preserve"> </w:t>
      </w:r>
    </w:p>
    <w:p w14:paraId="76204B47" w14:textId="77777777" w:rsidR="0075292D" w:rsidRPr="00112425" w:rsidRDefault="00325548" w:rsidP="00FA66D0">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4FF4D7D5" w14:textId="77777777" w:rsidR="00325548" w:rsidRPr="00112425" w:rsidRDefault="00325548" w:rsidP="00FA66D0">
      <w:pPr>
        <w:keepNext/>
        <w:keepLines/>
        <w:jc w:val="both"/>
        <w:rPr>
          <w:rFonts w:ascii="Tahoma" w:hAnsi="Tahoma" w:cs="Tahoma"/>
        </w:rPr>
      </w:pPr>
    </w:p>
    <w:p w14:paraId="7F08D5B9" w14:textId="6E880A2A" w:rsidR="00906709" w:rsidRPr="00112425" w:rsidRDefault="00CD5446" w:rsidP="00FA66D0">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w:t>
      </w:r>
      <w:r w:rsidR="006F5550" w:rsidRPr="007420A0">
        <w:rPr>
          <w:rFonts w:ascii="Tahoma" w:hAnsi="Tahoma" w:cs="Tahoma"/>
          <w:color w:val="000000" w:themeColor="text1"/>
        </w:rPr>
        <w:t xml:space="preserve">do </w:t>
      </w:r>
      <w:r w:rsidR="007420A0" w:rsidRPr="007420A0">
        <w:rPr>
          <w:rFonts w:ascii="Tahoma" w:hAnsi="Tahoma" w:cs="Tahoma"/>
          <w:color w:val="000000" w:themeColor="text1"/>
        </w:rPr>
        <w:t>28</w:t>
      </w:r>
      <w:r w:rsidR="006F5550" w:rsidRPr="007420A0">
        <w:rPr>
          <w:rFonts w:ascii="Tahoma" w:hAnsi="Tahoma" w:cs="Tahoma"/>
          <w:color w:val="000000" w:themeColor="text1"/>
        </w:rPr>
        <w:t xml:space="preserve">. </w:t>
      </w:r>
      <w:r w:rsidR="00E877DE" w:rsidRPr="007420A0">
        <w:rPr>
          <w:rFonts w:ascii="Tahoma" w:hAnsi="Tahoma" w:cs="Tahoma"/>
          <w:color w:val="000000" w:themeColor="text1"/>
        </w:rPr>
        <w:t xml:space="preserve">2 </w:t>
      </w:r>
      <w:r w:rsidR="006F5550" w:rsidRPr="007420A0">
        <w:rPr>
          <w:rFonts w:ascii="Tahoma" w:hAnsi="Tahoma" w:cs="Tahoma"/>
          <w:color w:val="000000" w:themeColor="text1"/>
        </w:rPr>
        <w:t>202</w:t>
      </w:r>
      <w:r w:rsidR="007420A0" w:rsidRPr="007420A0">
        <w:rPr>
          <w:rFonts w:ascii="Tahoma" w:hAnsi="Tahoma" w:cs="Tahoma"/>
          <w:color w:val="000000" w:themeColor="text1"/>
        </w:rPr>
        <w:t>3</w:t>
      </w:r>
      <w:r w:rsidR="0095068C" w:rsidRPr="00112425">
        <w:rPr>
          <w:rFonts w:ascii="Tahoma" w:hAnsi="Tahoma" w:cs="Tahoma"/>
        </w:rPr>
        <w:t xml:space="preserve">. </w:t>
      </w:r>
    </w:p>
    <w:p w14:paraId="10FC2820" w14:textId="77777777" w:rsidR="00D41BE0" w:rsidRPr="00112425" w:rsidRDefault="00D41BE0" w:rsidP="00FA66D0">
      <w:pPr>
        <w:keepNext/>
        <w:keepLines/>
        <w:jc w:val="both"/>
        <w:rPr>
          <w:rFonts w:ascii="Tahoma" w:hAnsi="Tahoma" w:cs="Tahoma"/>
        </w:rPr>
      </w:pPr>
    </w:p>
    <w:p w14:paraId="349C084D" w14:textId="77777777" w:rsidR="00193548" w:rsidRPr="00112425" w:rsidRDefault="00734DC1" w:rsidP="00FA66D0">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60F7400C" w14:textId="77777777" w:rsidR="000D6F21" w:rsidRPr="00112425" w:rsidRDefault="000D6F21" w:rsidP="00FA66D0">
      <w:pPr>
        <w:pStyle w:val="BESEDILO"/>
        <w:keepNext/>
        <w:widowControl/>
        <w:tabs>
          <w:tab w:val="clear" w:pos="2155"/>
        </w:tabs>
        <w:rPr>
          <w:rFonts w:ascii="Tahoma" w:hAnsi="Tahoma" w:cs="Tahoma"/>
          <w:kern w:val="0"/>
        </w:rPr>
      </w:pPr>
    </w:p>
    <w:p w14:paraId="0860F08B" w14:textId="77777777" w:rsidR="007648BE" w:rsidRPr="00112425" w:rsidRDefault="003E2F40" w:rsidP="00FA66D0">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14:paraId="09F8B25B" w14:textId="77777777" w:rsidR="007648BE" w:rsidRDefault="007648BE" w:rsidP="00FA66D0">
      <w:pPr>
        <w:pStyle w:val="BESEDILO"/>
        <w:keepNext/>
        <w:widowControl/>
        <w:tabs>
          <w:tab w:val="clear" w:pos="2155"/>
        </w:tabs>
        <w:rPr>
          <w:rFonts w:ascii="Tahoma" w:hAnsi="Tahoma" w:cs="Tahoma"/>
          <w:kern w:val="0"/>
        </w:rPr>
      </w:pPr>
    </w:p>
    <w:p w14:paraId="24DF06D5" w14:textId="77777777" w:rsidR="00E877DE" w:rsidRPr="00F63E10" w:rsidRDefault="00E877DE" w:rsidP="00FA66D0">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1B15CE95" w14:textId="77777777" w:rsidR="00E877DE" w:rsidRDefault="00E877DE" w:rsidP="00FA66D0">
      <w:pPr>
        <w:keepNext/>
        <w:keepLines/>
        <w:jc w:val="both"/>
        <w:rPr>
          <w:rFonts w:ascii="Tahoma" w:hAnsi="Tahoma" w:cs="Tahoma"/>
          <w:lang w:val="x-none"/>
        </w:rPr>
      </w:pPr>
    </w:p>
    <w:p w14:paraId="2EA2DC42" w14:textId="77777777" w:rsidR="00E877DE" w:rsidRDefault="00E877DE" w:rsidP="00FA66D0">
      <w:pPr>
        <w:pStyle w:val="Odstavekseznama"/>
        <w:keepNext/>
        <w:keepLines/>
        <w:numPr>
          <w:ilvl w:val="2"/>
          <w:numId w:val="2"/>
        </w:numPr>
        <w:jc w:val="both"/>
        <w:rPr>
          <w:rFonts w:ascii="Tahoma" w:hAnsi="Tahoma" w:cs="Tahoma"/>
        </w:rPr>
      </w:pPr>
      <w:r>
        <w:rPr>
          <w:rFonts w:ascii="Tahoma" w:hAnsi="Tahoma" w:cs="Tahoma"/>
        </w:rPr>
        <w:t>Pogodba</w:t>
      </w:r>
    </w:p>
    <w:p w14:paraId="38E8974F" w14:textId="77777777" w:rsidR="00E877DE" w:rsidRDefault="00E877DE" w:rsidP="00FA66D0">
      <w:pPr>
        <w:keepNext/>
        <w:keepLines/>
        <w:jc w:val="both"/>
        <w:rPr>
          <w:rFonts w:ascii="Tahoma" w:hAnsi="Tahoma" w:cs="Tahoma"/>
        </w:rPr>
      </w:pPr>
    </w:p>
    <w:p w14:paraId="4E01888A" w14:textId="77777777" w:rsidR="00CA600E" w:rsidRPr="00112425" w:rsidRDefault="00CA600E" w:rsidP="00FA66D0">
      <w:pPr>
        <w:keepNext/>
        <w:keepLines/>
        <w:jc w:val="both"/>
        <w:rPr>
          <w:rFonts w:ascii="Tahoma" w:hAnsi="Tahoma" w:cs="Tahoma"/>
        </w:rPr>
      </w:pPr>
      <w:r w:rsidRPr="00112425">
        <w:rPr>
          <w:rFonts w:ascii="Tahoma" w:hAnsi="Tahoma" w:cs="Tahoma"/>
        </w:rPr>
        <w:t>Pogodbo z izbranim ponudnikom bo podpisal zakoniti zastopnik naročnika</w:t>
      </w:r>
      <w:r>
        <w:rPr>
          <w:rFonts w:ascii="Tahoma" w:hAnsi="Tahoma" w:cs="Tahoma"/>
        </w:rPr>
        <w:t xml:space="preserve"> JP VOKA SNAGA d.o.o.</w:t>
      </w:r>
      <w:r w:rsidRPr="00112425">
        <w:rPr>
          <w:rFonts w:ascii="Tahoma" w:hAnsi="Tahoma" w:cs="Tahoma"/>
        </w:rPr>
        <w:t>.</w:t>
      </w:r>
    </w:p>
    <w:p w14:paraId="4C057299" w14:textId="77777777" w:rsidR="00CA600E" w:rsidRPr="00112425" w:rsidRDefault="00CA600E" w:rsidP="00FA66D0">
      <w:pPr>
        <w:keepNext/>
        <w:keepLines/>
        <w:jc w:val="both"/>
        <w:rPr>
          <w:rFonts w:ascii="Tahoma" w:hAnsi="Tahoma" w:cs="Tahoma"/>
        </w:rPr>
      </w:pPr>
      <w:r w:rsidRPr="00112425">
        <w:rPr>
          <w:rFonts w:ascii="Tahoma" w:hAnsi="Tahoma" w:cs="Tahoma"/>
        </w:rPr>
        <w:lastRenderedPageBreak/>
        <w:t>Pogodba se bo pred podpisom vsebinsko prilagodila le glede na to, ali bo izbrani ponudnik predložil skupno ponudbo, prijavil sodelovanje podizvajalcev in podobno.</w:t>
      </w:r>
    </w:p>
    <w:p w14:paraId="080A3D30" w14:textId="77777777" w:rsidR="00E877DE" w:rsidRPr="00C8579C" w:rsidRDefault="00E877DE" w:rsidP="00FA66D0">
      <w:pPr>
        <w:keepNext/>
        <w:keepLines/>
        <w:jc w:val="both"/>
        <w:rPr>
          <w:rFonts w:ascii="Tahoma" w:hAnsi="Tahoma" w:cs="Tahoma"/>
        </w:rPr>
      </w:pPr>
    </w:p>
    <w:p w14:paraId="0BDA199B" w14:textId="77777777" w:rsidR="00E877DE" w:rsidRDefault="00E877DE" w:rsidP="00FA66D0">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49150781" w14:textId="77777777" w:rsidR="00E877DE" w:rsidRDefault="00E877DE" w:rsidP="00FA66D0">
      <w:pPr>
        <w:keepNext/>
        <w:keepLines/>
        <w:jc w:val="both"/>
        <w:rPr>
          <w:rFonts w:ascii="Tahoma" w:hAnsi="Tahoma" w:cs="Tahoma"/>
        </w:rPr>
      </w:pPr>
    </w:p>
    <w:p w14:paraId="46CDC28B" w14:textId="77777777" w:rsidR="00E877DE" w:rsidRPr="00112425" w:rsidRDefault="00E877DE" w:rsidP="00FA66D0">
      <w:pPr>
        <w:keepNext/>
        <w:keepLines/>
        <w:jc w:val="both"/>
        <w:rPr>
          <w:rFonts w:ascii="Tahoma" w:hAnsi="Tahoma" w:cs="Tahoma"/>
        </w:rPr>
      </w:pPr>
      <w:r w:rsidRPr="00112425">
        <w:rPr>
          <w:rFonts w:ascii="Tahoma" w:hAnsi="Tahoma" w:cs="Tahoma"/>
        </w:rPr>
        <w:t>Osnut</w:t>
      </w:r>
      <w:r w:rsidR="00CA600E">
        <w:rPr>
          <w:rFonts w:ascii="Tahoma" w:hAnsi="Tahoma" w:cs="Tahoma"/>
        </w:rPr>
        <w:t xml:space="preserve">ek </w:t>
      </w:r>
      <w:r w:rsidRPr="00112425">
        <w:rPr>
          <w:rFonts w:ascii="Tahoma" w:hAnsi="Tahoma" w:cs="Tahoma"/>
        </w:rPr>
        <w:t>pogodb</w:t>
      </w:r>
      <w:r w:rsidR="00CA600E">
        <w:rPr>
          <w:rFonts w:ascii="Tahoma" w:hAnsi="Tahoma" w:cs="Tahoma"/>
        </w:rPr>
        <w:t>e</w:t>
      </w:r>
      <w:r w:rsidRPr="00112425">
        <w:rPr>
          <w:rFonts w:ascii="Tahoma" w:hAnsi="Tahoma" w:cs="Tahoma"/>
        </w:rPr>
        <w:t xml:space="preserve"> </w:t>
      </w:r>
      <w:r w:rsidR="00CA600E">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2F1616">
        <w:rPr>
          <w:rFonts w:ascii="Tahoma" w:hAnsi="Tahoma" w:cs="Tahoma"/>
        </w:rPr>
        <w:t xml:space="preserve">Priloga </w:t>
      </w:r>
      <w:r w:rsidR="00AD0713">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w:t>
      </w:r>
      <w:r w:rsidR="00CA600E">
        <w:rPr>
          <w:rFonts w:ascii="Tahoma" w:hAnsi="Tahoma" w:cs="Tahoma"/>
        </w:rPr>
        <w:t>a</w:t>
      </w:r>
      <w:r>
        <w:rPr>
          <w:rFonts w:ascii="Tahoma" w:hAnsi="Tahoma" w:cs="Tahoma"/>
        </w:rPr>
        <w:t xml:space="preserve"> pogodbe ter da bo v primeru, da bo izbran kot ekonomsko najugodnejši ponudnik, podpisal na poziv naročnika. Osnutk</w:t>
      </w:r>
      <w:r w:rsidR="00CA600E">
        <w:rPr>
          <w:rFonts w:ascii="Tahoma" w:hAnsi="Tahoma" w:cs="Tahoma"/>
        </w:rPr>
        <w:t>a</w:t>
      </w:r>
      <w:r>
        <w:rPr>
          <w:rFonts w:ascii="Tahoma" w:hAnsi="Tahoma" w:cs="Tahoma"/>
        </w:rPr>
        <w:t xml:space="preserve"> pogodb</w:t>
      </w:r>
      <w:r w:rsidR="00CA600E">
        <w:rPr>
          <w:rFonts w:ascii="Tahoma" w:hAnsi="Tahoma" w:cs="Tahoma"/>
        </w:rPr>
        <w:t>e</w:t>
      </w:r>
      <w:r>
        <w:rPr>
          <w:rFonts w:ascii="Tahoma" w:hAnsi="Tahoma" w:cs="Tahoma"/>
        </w:rPr>
        <w:t xml:space="preserve"> ponudniku ni potrebno prilagati k ponudbi</w:t>
      </w:r>
      <w:r w:rsidRPr="00112425">
        <w:rPr>
          <w:rFonts w:ascii="Tahoma" w:hAnsi="Tahoma" w:cs="Tahoma"/>
        </w:rPr>
        <w:t>.</w:t>
      </w:r>
    </w:p>
    <w:p w14:paraId="5EAD30CD" w14:textId="77777777" w:rsidR="00E877DE" w:rsidRPr="00BC65D2" w:rsidRDefault="00E877DE" w:rsidP="00FA66D0">
      <w:pPr>
        <w:keepNext/>
        <w:keepLines/>
        <w:jc w:val="both"/>
        <w:rPr>
          <w:rFonts w:ascii="Tahoma" w:hAnsi="Tahoma" w:cs="Tahoma"/>
        </w:rPr>
      </w:pPr>
    </w:p>
    <w:p w14:paraId="35360E4D" w14:textId="77777777" w:rsidR="00E877DE" w:rsidRDefault="00E877DE" w:rsidP="00FA66D0">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sidR="00CA600E">
        <w:rPr>
          <w:rFonts w:ascii="Tahoma" w:hAnsi="Tahoma" w:cs="Tahoma"/>
        </w:rPr>
        <w:t>je</w:t>
      </w:r>
      <w:r w:rsidRPr="00B66303">
        <w:rPr>
          <w:rFonts w:ascii="Tahoma" w:hAnsi="Tahoma" w:cs="Tahoma"/>
        </w:rPr>
        <w:t xml:space="preserve"> kot priloga sestavni del te razpisne dokumentacije. </w:t>
      </w:r>
    </w:p>
    <w:p w14:paraId="75CF740A" w14:textId="77777777" w:rsidR="00E877DE" w:rsidRDefault="00E877DE" w:rsidP="00FA66D0">
      <w:pPr>
        <w:keepNext/>
        <w:keepLines/>
        <w:jc w:val="both"/>
        <w:rPr>
          <w:rFonts w:ascii="Tahoma" w:hAnsi="Tahoma" w:cs="Tahoma"/>
          <w:b/>
        </w:rPr>
      </w:pPr>
    </w:p>
    <w:p w14:paraId="32A39C32" w14:textId="77777777" w:rsidR="00E877DE" w:rsidRPr="00D212FC" w:rsidRDefault="00E877DE" w:rsidP="00FA66D0">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9ABE7AE" w14:textId="77777777" w:rsidR="00E877DE" w:rsidRDefault="00E877DE" w:rsidP="00FA66D0">
      <w:pPr>
        <w:keepNext/>
        <w:keepLines/>
        <w:jc w:val="both"/>
        <w:rPr>
          <w:rFonts w:ascii="Tahoma" w:hAnsi="Tahoma" w:cs="Tahoma"/>
        </w:rPr>
      </w:pPr>
    </w:p>
    <w:p w14:paraId="62E3DCEB" w14:textId="77777777" w:rsidR="00E877DE" w:rsidRPr="00B66303" w:rsidRDefault="00E877DE" w:rsidP="00FA66D0">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A9F13FD" w14:textId="77777777" w:rsidR="00E877DE" w:rsidRPr="00D212FC" w:rsidRDefault="00E877DE" w:rsidP="00FA66D0">
      <w:pPr>
        <w:keepNext/>
        <w:keepLines/>
        <w:jc w:val="both"/>
        <w:rPr>
          <w:rFonts w:ascii="Tahoma" w:hAnsi="Tahoma" w:cs="Tahoma"/>
        </w:rPr>
      </w:pPr>
    </w:p>
    <w:p w14:paraId="23CEAAFA" w14:textId="77777777" w:rsidR="00E877DE" w:rsidRDefault="00E877DE" w:rsidP="00FA66D0">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A81F909" w14:textId="77777777" w:rsidR="00E877DE" w:rsidRPr="00300973" w:rsidRDefault="00E877DE" w:rsidP="00FA66D0">
      <w:pPr>
        <w:keepNext/>
        <w:keepLines/>
        <w:jc w:val="both"/>
        <w:rPr>
          <w:rFonts w:ascii="Tahoma" w:hAnsi="Tahoma" w:cs="Tahoma"/>
        </w:rPr>
      </w:pPr>
    </w:p>
    <w:p w14:paraId="773B9B4B" w14:textId="77777777" w:rsidR="00E877DE" w:rsidRDefault="00E877DE" w:rsidP="00FA66D0">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44C181F5" w14:textId="77777777" w:rsidR="00E877DE" w:rsidRDefault="00E877DE" w:rsidP="00FA66D0">
      <w:pPr>
        <w:keepNext/>
        <w:keepLines/>
        <w:jc w:val="both"/>
        <w:rPr>
          <w:rFonts w:ascii="Tahoma" w:hAnsi="Tahoma" w:cs="Tahoma"/>
        </w:rPr>
      </w:pPr>
    </w:p>
    <w:p w14:paraId="4EA37BA1" w14:textId="77777777" w:rsidR="00E877DE" w:rsidRDefault="00E877DE" w:rsidP="00FA66D0">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70CAB158" w14:textId="77777777" w:rsidR="00E877DE" w:rsidRDefault="00E877DE" w:rsidP="00FA66D0">
      <w:pPr>
        <w:pStyle w:val="BESEDILO"/>
        <w:keepNext/>
        <w:widowControl/>
        <w:tabs>
          <w:tab w:val="clear" w:pos="2155"/>
        </w:tabs>
        <w:rPr>
          <w:rFonts w:ascii="Tahoma" w:hAnsi="Tahoma" w:cs="Tahoma"/>
          <w:kern w:val="0"/>
        </w:rPr>
      </w:pPr>
    </w:p>
    <w:p w14:paraId="2B025F5A" w14:textId="77777777" w:rsidR="00E877DE" w:rsidRDefault="00E877DE" w:rsidP="00FA66D0">
      <w:pPr>
        <w:pStyle w:val="Odstavekseznama"/>
        <w:keepNext/>
        <w:keepLines/>
        <w:numPr>
          <w:ilvl w:val="2"/>
          <w:numId w:val="2"/>
        </w:numPr>
        <w:jc w:val="both"/>
        <w:rPr>
          <w:rFonts w:ascii="Tahoma" w:hAnsi="Tahoma" w:cs="Tahoma"/>
        </w:rPr>
      </w:pPr>
      <w:r w:rsidRPr="00C17F0F">
        <w:rPr>
          <w:rFonts w:ascii="Tahoma" w:hAnsi="Tahoma" w:cs="Tahoma"/>
        </w:rPr>
        <w:t>Izjava vezano na prvi odstavek člena 5.k Uredbe (EU) št. 833/2014 za vse gospodarske subjekte v ponudbi</w:t>
      </w:r>
    </w:p>
    <w:p w14:paraId="1510C635" w14:textId="77777777" w:rsidR="00E877DE" w:rsidRDefault="00E877DE" w:rsidP="00FA66D0">
      <w:pPr>
        <w:pStyle w:val="BESEDILO"/>
        <w:keepNext/>
        <w:widowControl/>
        <w:tabs>
          <w:tab w:val="clear" w:pos="2155"/>
        </w:tabs>
        <w:rPr>
          <w:rFonts w:ascii="Tahoma" w:hAnsi="Tahoma" w:cs="Tahoma"/>
          <w:kern w:val="0"/>
        </w:rPr>
      </w:pPr>
    </w:p>
    <w:p w14:paraId="3F908FCF" w14:textId="77777777" w:rsidR="00E877DE" w:rsidRPr="00341281" w:rsidRDefault="00E877DE" w:rsidP="00FA66D0">
      <w:pPr>
        <w:pStyle w:val="BESEDILO"/>
        <w:keepNext/>
        <w:widowControl/>
        <w:tabs>
          <w:tab w:val="clear" w:pos="2155"/>
        </w:tabs>
        <w:rPr>
          <w:rFonts w:ascii="Tahoma" w:hAnsi="Tahoma" w:cs="Tahoma"/>
          <w:kern w:val="0"/>
        </w:rPr>
      </w:pPr>
      <w:r w:rsidRPr="00341281">
        <w:rPr>
          <w:rFonts w:ascii="Tahoma" w:hAnsi="Tahoma" w:cs="Tahoma"/>
          <w:bCs/>
          <w:iCs/>
          <w:kern w:val="0"/>
        </w:rPr>
        <w:t>Naročnik bo na podlagi triindvajsetega odstavka 1. člena Uredbe Sveta (EU) 2022/576 z dne 8. aprila 2022 o spremembi Uredbe (EU) št. 833/2014 o omejevalnih ukrepih zaradi delovanja Rusije, ki povzroča destabilizacijo razmer v Ukrajini, in Sklepa (SZVP) 2022/578 z dne 8. aprila 2022 o spremembi Sklepa 2014/512/SZVP o omejevalnih ukrepih zaradi delovanja Rusije, ki povzroča destabilizacijo razmer v Ukrajini, iz postopka javnega naročila izključil gospodarski subjekt, če se nanj ali na osebe, subjekte ali organe iz prvega odstavka člena 5.k Uredbe (EU) št. 833/2014 o omejevalnih ukrepih zaradi delovanja Rusije, ki povzroča destabilizacijo razmer v Ukrajini, nanaša prepoved iz prvega odstavka člena 5.k Uredbe (EU) št. 833/2014 o omejevalnih ukrepih zaradi delovanja Rusije, ki povzroča destabilizacijo razmer v Ukrajini.</w:t>
      </w:r>
    </w:p>
    <w:p w14:paraId="27E9C6A7" w14:textId="77777777" w:rsidR="00E877DE" w:rsidRPr="00341281" w:rsidRDefault="00E877DE" w:rsidP="00FA66D0">
      <w:pPr>
        <w:pStyle w:val="BESEDILO"/>
        <w:keepNext/>
        <w:widowControl/>
        <w:tabs>
          <w:tab w:val="clear" w:pos="2155"/>
        </w:tabs>
        <w:rPr>
          <w:rFonts w:ascii="Tahoma" w:hAnsi="Tahoma" w:cs="Tahoma"/>
          <w:kern w:val="0"/>
        </w:rPr>
      </w:pPr>
    </w:p>
    <w:p w14:paraId="4E76AEF6" w14:textId="77777777" w:rsidR="00E877DE" w:rsidRPr="00341281" w:rsidRDefault="00E877DE" w:rsidP="00FA66D0">
      <w:pPr>
        <w:pStyle w:val="BESEDILO"/>
        <w:keepNext/>
        <w:widowControl/>
        <w:rPr>
          <w:rFonts w:ascii="Tahoma" w:hAnsi="Tahoma" w:cs="Tahoma"/>
          <w:b/>
          <w:bCs/>
        </w:rPr>
      </w:pPr>
      <w:r w:rsidRPr="00341281">
        <w:rPr>
          <w:rFonts w:ascii="Tahoma" w:hAnsi="Tahoma" w:cs="Tahoma"/>
          <w:b/>
          <w:bCs/>
        </w:rPr>
        <w:t xml:space="preserve">Dokazilo v ponudbi: </w:t>
      </w:r>
    </w:p>
    <w:p w14:paraId="3A22F958" w14:textId="77777777" w:rsidR="00D1723F" w:rsidRPr="00112425" w:rsidRDefault="00D1723F" w:rsidP="006E608A">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C486F9" w14:textId="77777777" w:rsidR="00D1723F" w:rsidRDefault="00D1723F" w:rsidP="006E608A">
      <w:pPr>
        <w:keepNext/>
        <w:keepLines/>
        <w:numPr>
          <w:ilvl w:val="0"/>
          <w:numId w:val="2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p>
    <w:p w14:paraId="107AEEC7" w14:textId="77777777" w:rsidR="00D1723F" w:rsidRPr="00112425" w:rsidRDefault="00D1723F" w:rsidP="00FA66D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Pr>
          <w:rFonts w:ascii="Tahoma" w:hAnsi="Tahoma" w:cs="Tahoma"/>
        </w:rPr>
        <w:t>,</w:t>
      </w:r>
    </w:p>
    <w:p w14:paraId="5727068F" w14:textId="77777777" w:rsidR="00E877DE" w:rsidRDefault="00E877DE" w:rsidP="00FA66D0">
      <w:pPr>
        <w:pStyle w:val="BESEDILO"/>
        <w:keepNext/>
        <w:widowControl/>
        <w:tabs>
          <w:tab w:val="clear" w:pos="2155"/>
        </w:tabs>
        <w:rPr>
          <w:rFonts w:ascii="Tahoma" w:hAnsi="Tahoma" w:cs="Tahoma"/>
          <w:kern w:val="0"/>
        </w:rPr>
      </w:pPr>
      <w:r w:rsidRPr="00341281">
        <w:rPr>
          <w:rFonts w:ascii="Tahoma" w:hAnsi="Tahoma" w:cs="Tahoma"/>
          <w:kern w:val="0"/>
        </w:rPr>
        <w:t>(se nanaša na vse ponudnike in na vse podizvajalce, dobavitelje ali subjekte, katerih zmogljivosti se uporabljajo v smislu direktiv o javnem naročanju, če predstavljajo več kot 10% vrednosti naročila).</w:t>
      </w:r>
    </w:p>
    <w:p w14:paraId="0F33739E" w14:textId="73827895" w:rsidR="00E877DE" w:rsidRDefault="00E877DE" w:rsidP="00FA66D0">
      <w:pPr>
        <w:pStyle w:val="BESEDILO"/>
        <w:keepNext/>
        <w:widowControl/>
        <w:tabs>
          <w:tab w:val="clear" w:pos="2155"/>
        </w:tabs>
        <w:rPr>
          <w:rFonts w:ascii="Tahoma" w:hAnsi="Tahoma" w:cs="Tahoma"/>
          <w:kern w:val="0"/>
        </w:rPr>
      </w:pPr>
    </w:p>
    <w:p w14:paraId="6F58DDA5" w14:textId="12AAD95A" w:rsidR="007420A0" w:rsidRDefault="007420A0" w:rsidP="00FA66D0">
      <w:pPr>
        <w:pStyle w:val="BESEDILO"/>
        <w:keepNext/>
        <w:widowControl/>
        <w:tabs>
          <w:tab w:val="clear" w:pos="2155"/>
        </w:tabs>
        <w:rPr>
          <w:rFonts w:ascii="Tahoma" w:hAnsi="Tahoma" w:cs="Tahoma"/>
          <w:kern w:val="0"/>
        </w:rPr>
      </w:pPr>
    </w:p>
    <w:p w14:paraId="3F60FC54" w14:textId="2075FDCC" w:rsidR="007420A0" w:rsidRDefault="007420A0" w:rsidP="00FA66D0">
      <w:pPr>
        <w:pStyle w:val="BESEDILO"/>
        <w:keepNext/>
        <w:widowControl/>
        <w:tabs>
          <w:tab w:val="clear" w:pos="2155"/>
        </w:tabs>
        <w:rPr>
          <w:rFonts w:ascii="Tahoma" w:hAnsi="Tahoma" w:cs="Tahoma"/>
          <w:kern w:val="0"/>
        </w:rPr>
      </w:pPr>
    </w:p>
    <w:p w14:paraId="69963FAB" w14:textId="13059339" w:rsidR="007420A0" w:rsidRDefault="007420A0" w:rsidP="00FA66D0">
      <w:pPr>
        <w:pStyle w:val="BESEDILO"/>
        <w:keepNext/>
        <w:widowControl/>
        <w:tabs>
          <w:tab w:val="clear" w:pos="2155"/>
        </w:tabs>
        <w:rPr>
          <w:rFonts w:ascii="Tahoma" w:hAnsi="Tahoma" w:cs="Tahoma"/>
          <w:kern w:val="0"/>
        </w:rPr>
      </w:pPr>
    </w:p>
    <w:p w14:paraId="57EDB118" w14:textId="150B5616" w:rsidR="007420A0" w:rsidRDefault="007420A0" w:rsidP="00FA66D0">
      <w:pPr>
        <w:pStyle w:val="BESEDILO"/>
        <w:keepNext/>
        <w:widowControl/>
        <w:tabs>
          <w:tab w:val="clear" w:pos="2155"/>
        </w:tabs>
        <w:rPr>
          <w:rFonts w:ascii="Tahoma" w:hAnsi="Tahoma" w:cs="Tahoma"/>
          <w:kern w:val="0"/>
        </w:rPr>
      </w:pPr>
    </w:p>
    <w:p w14:paraId="6EF252BF" w14:textId="77777777" w:rsidR="007420A0" w:rsidRDefault="007420A0" w:rsidP="00FA66D0">
      <w:pPr>
        <w:pStyle w:val="BESEDILO"/>
        <w:keepNext/>
        <w:widowControl/>
        <w:tabs>
          <w:tab w:val="clear" w:pos="2155"/>
        </w:tabs>
        <w:rPr>
          <w:rFonts w:ascii="Tahoma" w:hAnsi="Tahoma" w:cs="Tahoma"/>
          <w:kern w:val="0"/>
        </w:rPr>
      </w:pPr>
    </w:p>
    <w:p w14:paraId="43E73BCE" w14:textId="77777777" w:rsidR="00E877DE" w:rsidRPr="00112425" w:rsidRDefault="00E877DE" w:rsidP="00FA66D0">
      <w:pPr>
        <w:pStyle w:val="BESEDILO"/>
        <w:keepNext/>
        <w:widowControl/>
        <w:tabs>
          <w:tab w:val="clear" w:pos="2155"/>
        </w:tabs>
        <w:rPr>
          <w:rFonts w:ascii="Tahoma" w:hAnsi="Tahoma" w:cs="Tahoma"/>
          <w:kern w:val="0"/>
        </w:rPr>
      </w:pPr>
    </w:p>
    <w:p w14:paraId="18EE2BA6" w14:textId="77777777" w:rsidR="00D12766" w:rsidRPr="00112425" w:rsidRDefault="00D12766" w:rsidP="00FA66D0">
      <w:pPr>
        <w:keepNext/>
        <w:keepLines/>
        <w:numPr>
          <w:ilvl w:val="0"/>
          <w:numId w:val="2"/>
        </w:numPr>
        <w:jc w:val="both"/>
        <w:rPr>
          <w:rFonts w:ascii="Tahoma" w:hAnsi="Tahoma" w:cs="Tahoma"/>
          <w:b/>
          <w:sz w:val="24"/>
        </w:rPr>
      </w:pPr>
      <w:r w:rsidRPr="00112425">
        <w:rPr>
          <w:rFonts w:ascii="Tahoma" w:hAnsi="Tahoma" w:cs="Tahoma"/>
          <w:b/>
          <w:sz w:val="24"/>
        </w:rPr>
        <w:lastRenderedPageBreak/>
        <w:t>TEHNIČNA SPECIFIKACIJA IN OSTALI PONUDBENI POGOJI IN ZAHTEVE</w:t>
      </w:r>
    </w:p>
    <w:p w14:paraId="040D42AB" w14:textId="77777777" w:rsidR="00D12766" w:rsidRPr="00112425" w:rsidRDefault="00D12766" w:rsidP="00FA66D0">
      <w:pPr>
        <w:keepNext/>
        <w:keepLines/>
        <w:jc w:val="both"/>
        <w:rPr>
          <w:rFonts w:ascii="Tahoma" w:hAnsi="Tahoma"/>
          <w:b/>
        </w:rPr>
      </w:pPr>
    </w:p>
    <w:p w14:paraId="0BC358EA" w14:textId="77777777" w:rsidR="00D12766" w:rsidRPr="00CA600E" w:rsidRDefault="00D12766" w:rsidP="00FA66D0">
      <w:pPr>
        <w:pStyle w:val="Odstavekseznama"/>
        <w:keepNext/>
        <w:keepLines/>
        <w:numPr>
          <w:ilvl w:val="1"/>
          <w:numId w:val="2"/>
        </w:numPr>
        <w:jc w:val="both"/>
        <w:rPr>
          <w:rFonts w:ascii="Tahoma" w:hAnsi="Tahoma" w:cs="Tahoma"/>
          <w:b/>
        </w:rPr>
      </w:pPr>
      <w:r w:rsidRPr="00CA600E">
        <w:rPr>
          <w:rFonts w:ascii="Tahoma" w:hAnsi="Tahoma" w:cs="Tahoma"/>
          <w:b/>
        </w:rPr>
        <w:t xml:space="preserve">Splošno </w:t>
      </w:r>
    </w:p>
    <w:p w14:paraId="6036C4B9" w14:textId="77777777" w:rsidR="00D12766" w:rsidRPr="00112425" w:rsidRDefault="00D12766" w:rsidP="00FA66D0">
      <w:pPr>
        <w:keepNext/>
        <w:keepLines/>
        <w:jc w:val="both"/>
        <w:rPr>
          <w:rFonts w:ascii="Tahoma" w:hAnsi="Tahoma" w:cs="Tahoma"/>
        </w:rPr>
      </w:pPr>
    </w:p>
    <w:p w14:paraId="3025E47F" w14:textId="77777777" w:rsidR="00D12766" w:rsidRPr="00112425" w:rsidRDefault="00D12766" w:rsidP="00FA66D0">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8BB9635" w14:textId="77777777" w:rsidR="00D12766" w:rsidRPr="00112425" w:rsidRDefault="00D12766" w:rsidP="00FA66D0">
      <w:pPr>
        <w:keepNext/>
        <w:keepLines/>
        <w:rPr>
          <w:rFonts w:ascii="Tahoma" w:hAnsi="Tahoma" w:cs="Tahoma"/>
          <w:b/>
        </w:rPr>
      </w:pPr>
    </w:p>
    <w:p w14:paraId="0F7E4054" w14:textId="77777777" w:rsidR="000C52F6" w:rsidRPr="00112425" w:rsidRDefault="000C52F6" w:rsidP="00FA66D0">
      <w:pPr>
        <w:keepNext/>
        <w:keepLines/>
        <w:jc w:val="both"/>
        <w:rPr>
          <w:rFonts w:ascii="Tahoma" w:hAnsi="Tahoma" w:cs="Tahoma"/>
          <w:b/>
        </w:rPr>
      </w:pPr>
      <w:r w:rsidRPr="00112425">
        <w:rPr>
          <w:rFonts w:ascii="Tahoma" w:hAnsi="Tahoma" w:cs="Tahoma"/>
          <w:b/>
        </w:rPr>
        <w:t>DOKAZILA:</w:t>
      </w:r>
    </w:p>
    <w:p w14:paraId="79769E85" w14:textId="32D1872C" w:rsidR="000C52F6" w:rsidRPr="00112425" w:rsidRDefault="000C52F6" w:rsidP="00FA66D0">
      <w:pPr>
        <w:keepNext/>
        <w:keepLines/>
        <w:spacing w:after="120"/>
        <w:jc w:val="both"/>
        <w:rPr>
          <w:rFonts w:ascii="Tahoma" w:hAnsi="Tahoma" w:cs="Tahoma"/>
        </w:rPr>
      </w:pPr>
      <w:r w:rsidRPr="00112425">
        <w:rPr>
          <w:rFonts w:ascii="Tahoma" w:hAnsi="Tahoma" w:cs="Tahoma"/>
        </w:rPr>
        <w:t>Ponudnik izkaže izpolnjevanje pogojev s podpisom in s predložitvijo naslednjih prilog:</w:t>
      </w:r>
    </w:p>
    <w:p w14:paraId="56AC4382" w14:textId="77777777" w:rsidR="00CA600E" w:rsidRPr="00112425" w:rsidRDefault="00CA600E" w:rsidP="00FA66D0">
      <w:pPr>
        <w:keepNext/>
        <w:keepLines/>
        <w:numPr>
          <w:ilvl w:val="0"/>
          <w:numId w:val="24"/>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9A6C159" w14:textId="77777777" w:rsidR="000C52F6" w:rsidRPr="00112425" w:rsidRDefault="00CA600E" w:rsidP="00FA66D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D54351E" w14:textId="77777777" w:rsidR="000C52F6" w:rsidRPr="006B6C6B" w:rsidRDefault="000C52F6" w:rsidP="00FA66D0">
      <w:pPr>
        <w:keepNext/>
        <w:keepLines/>
        <w:numPr>
          <w:ilvl w:val="0"/>
          <w:numId w:val="24"/>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2286AC2C" w14:textId="77777777" w:rsidR="006B6C6B" w:rsidRPr="00112425" w:rsidRDefault="006B6C6B" w:rsidP="00FA66D0">
      <w:pPr>
        <w:keepNext/>
        <w:keepLines/>
        <w:ind w:left="714"/>
        <w:jc w:val="both"/>
        <w:rPr>
          <w:rFonts w:ascii="Tahoma" w:hAnsi="Tahoma" w:cs="Tahoma"/>
        </w:rPr>
      </w:pPr>
    </w:p>
    <w:p w14:paraId="2387D998" w14:textId="77777777" w:rsidR="00D12766" w:rsidRPr="0082423D" w:rsidRDefault="00D12766" w:rsidP="00FA66D0">
      <w:pPr>
        <w:keepNext/>
        <w:keepLines/>
        <w:numPr>
          <w:ilvl w:val="1"/>
          <w:numId w:val="2"/>
        </w:numPr>
        <w:jc w:val="both"/>
        <w:rPr>
          <w:rFonts w:ascii="Tahoma" w:hAnsi="Tahoma" w:cs="Tahoma"/>
          <w:b/>
        </w:rPr>
      </w:pPr>
      <w:r w:rsidRPr="0082423D">
        <w:rPr>
          <w:rFonts w:ascii="Tahoma" w:hAnsi="Tahoma" w:cs="Tahoma"/>
          <w:b/>
        </w:rPr>
        <w:t xml:space="preserve">Tehnična specifikacija </w:t>
      </w:r>
    </w:p>
    <w:p w14:paraId="2DB36C3E" w14:textId="77777777" w:rsidR="00D12766" w:rsidRPr="00112425" w:rsidRDefault="00D12766" w:rsidP="00FA66D0">
      <w:pPr>
        <w:keepNext/>
        <w:keepLines/>
        <w:jc w:val="both"/>
        <w:rPr>
          <w:rFonts w:ascii="Tahoma" w:hAnsi="Tahoma" w:cs="Tahoma"/>
        </w:rPr>
      </w:pPr>
    </w:p>
    <w:p w14:paraId="574C6010" w14:textId="77777777" w:rsidR="00AF3EC1" w:rsidRPr="00112425" w:rsidRDefault="00D12766" w:rsidP="00FA66D0">
      <w:pPr>
        <w:keepNext/>
        <w:keepLines/>
        <w:jc w:val="both"/>
        <w:rPr>
          <w:rFonts w:ascii="Tahoma" w:hAnsi="Tahoma" w:cs="Tahoma"/>
        </w:rPr>
      </w:pPr>
      <w:r w:rsidRPr="00112425">
        <w:rPr>
          <w:rFonts w:ascii="Tahoma" w:hAnsi="Tahoma" w:cs="Tahoma"/>
        </w:rPr>
        <w:t xml:space="preserve">Predmet javnega naročila je </w:t>
      </w:r>
      <w:r w:rsidR="00623FC6">
        <w:rPr>
          <w:rFonts w:ascii="Tahoma" w:hAnsi="Tahoma" w:cs="Tahoma"/>
        </w:rPr>
        <w:t>Prestavitev zbirnega kanala A2 na območju Vodmata</w:t>
      </w:r>
      <w:r w:rsidR="00A30A31" w:rsidRPr="00112425">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280E21FA" w14:textId="77777777" w:rsidR="009A36A7" w:rsidRPr="00112425" w:rsidRDefault="009A36A7" w:rsidP="00FA66D0">
      <w:pPr>
        <w:keepNext/>
        <w:keepLines/>
        <w:spacing w:after="60"/>
        <w:jc w:val="both"/>
        <w:rPr>
          <w:rFonts w:ascii="Tahoma" w:hAnsi="Tahoma" w:cs="Tahoma"/>
          <w:u w:val="single"/>
        </w:rPr>
      </w:pPr>
    </w:p>
    <w:p w14:paraId="413A3755" w14:textId="77777777" w:rsidR="00D12766" w:rsidRPr="00112425" w:rsidRDefault="00D12766" w:rsidP="00FA66D0">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Pr>
          <w:rFonts w:ascii="Tahoma" w:hAnsi="Tahoma" w:cs="Tahoma"/>
        </w:rPr>
        <w:t>P</w:t>
      </w:r>
      <w:r w:rsidR="009A36A7" w:rsidRPr="00112425">
        <w:rPr>
          <w:rFonts w:ascii="Tahoma" w:hAnsi="Tahoma" w:cs="Tahoma"/>
        </w:rPr>
        <w:t>rilog</w:t>
      </w:r>
      <w:r w:rsidR="000C4341">
        <w:rPr>
          <w:rFonts w:ascii="Tahoma" w:hAnsi="Tahoma" w:cs="Tahoma"/>
        </w:rPr>
        <w:t>a</w:t>
      </w:r>
      <w:r w:rsidR="00B54159">
        <w:rPr>
          <w:rFonts w:ascii="Tahoma" w:hAnsi="Tahoma" w:cs="Tahoma"/>
        </w:rPr>
        <w:t xml:space="preserve"> 9</w:t>
      </w:r>
      <w:r w:rsidR="009A36A7" w:rsidRPr="00112425">
        <w:rPr>
          <w:rFonts w:ascii="Tahoma" w:hAnsi="Tahoma" w:cs="Tahoma"/>
        </w:rPr>
        <w:t xml:space="preserve"> </w:t>
      </w:r>
      <w:r w:rsidRPr="00112425">
        <w:rPr>
          <w:rFonts w:ascii="Tahoma" w:hAnsi="Tahoma" w:cs="Tahoma"/>
        </w:rPr>
        <w:t xml:space="preserve">sestavni del razpisne dokumentacije. </w:t>
      </w:r>
    </w:p>
    <w:p w14:paraId="7169849A" w14:textId="77777777" w:rsidR="00D12766" w:rsidRPr="00112425" w:rsidRDefault="00D12766" w:rsidP="00FA66D0">
      <w:pPr>
        <w:pStyle w:val="Telobesedila3"/>
        <w:keepNext/>
        <w:keepLines/>
        <w:tabs>
          <w:tab w:val="clear" w:pos="142"/>
          <w:tab w:val="left" w:pos="708"/>
        </w:tabs>
        <w:rPr>
          <w:rFonts w:ascii="Tahoma" w:hAnsi="Tahoma" w:cs="Tahoma"/>
        </w:rPr>
      </w:pPr>
    </w:p>
    <w:p w14:paraId="78110825" w14:textId="77777777" w:rsidR="00D12766" w:rsidRPr="00112425" w:rsidRDefault="00D12766" w:rsidP="00FA66D0">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40726B8D" w14:textId="77777777" w:rsidR="00F3668A" w:rsidRDefault="00F3668A" w:rsidP="00FA66D0">
      <w:pPr>
        <w:keepNext/>
        <w:keepLines/>
        <w:jc w:val="both"/>
        <w:rPr>
          <w:rFonts w:ascii="Tahoma" w:hAnsi="Tahoma" w:cs="Tahoma"/>
          <w:bCs/>
        </w:rPr>
      </w:pPr>
    </w:p>
    <w:p w14:paraId="0094E0A9" w14:textId="0BF7BDBC" w:rsidR="00460C04" w:rsidRPr="00112425" w:rsidRDefault="00D12766" w:rsidP="00FA66D0">
      <w:pPr>
        <w:keepNext/>
        <w:keepLines/>
        <w:jc w:val="both"/>
        <w:rPr>
          <w:rFonts w:ascii="Tahoma" w:hAnsi="Tahoma" w:cs="Tahoma"/>
          <w:bCs/>
        </w:rPr>
      </w:pPr>
      <w:r w:rsidRPr="00112425">
        <w:rPr>
          <w:rFonts w:ascii="Tahoma" w:hAnsi="Tahoma" w:cs="Tahoma"/>
          <w:bCs/>
        </w:rPr>
        <w:t xml:space="preserve">Kontaktna oseba: </w:t>
      </w:r>
      <w:r w:rsidR="00D764CC" w:rsidRPr="00D764CC">
        <w:rPr>
          <w:rFonts w:ascii="Tahoma" w:hAnsi="Tahoma" w:cs="Tahoma"/>
          <w:bCs/>
        </w:rPr>
        <w:t>Marto Malus</w:t>
      </w:r>
      <w:r w:rsidR="00D764CC">
        <w:rPr>
          <w:rFonts w:ascii="Tahoma" w:hAnsi="Tahoma" w:cs="Tahoma"/>
          <w:bCs/>
        </w:rPr>
        <w:t>, telefon:</w:t>
      </w:r>
      <w:r w:rsidR="00D764CC" w:rsidRPr="00D764CC">
        <w:rPr>
          <w:rFonts w:ascii="Tahoma" w:hAnsi="Tahoma" w:cs="Tahoma"/>
          <w:bCs/>
        </w:rPr>
        <w:t xml:space="preserve"> 01 </w:t>
      </w:r>
      <w:r w:rsidR="007D29BA">
        <w:rPr>
          <w:rFonts w:ascii="Tahoma" w:hAnsi="Tahoma" w:cs="Tahoma"/>
          <w:bCs/>
        </w:rPr>
        <w:t>58 08 319</w:t>
      </w:r>
      <w:r w:rsidR="00D764CC" w:rsidRPr="00D764CC">
        <w:rPr>
          <w:rFonts w:ascii="Tahoma" w:hAnsi="Tahoma" w:cs="Tahoma"/>
          <w:bCs/>
        </w:rPr>
        <w:t xml:space="preserve">, </w:t>
      </w:r>
      <w:r w:rsidR="00D764CC" w:rsidRPr="00112425">
        <w:rPr>
          <w:rFonts w:ascii="Tahoma" w:hAnsi="Tahoma" w:cs="Tahoma"/>
          <w:bCs/>
        </w:rPr>
        <w:t xml:space="preserve">elektronska pošta: </w:t>
      </w:r>
      <w:hyperlink r:id="rId12" w:history="1">
        <w:r w:rsidR="00D764CC" w:rsidRPr="00D764CC">
          <w:rPr>
            <w:rStyle w:val="Hiperpovezava"/>
            <w:rFonts w:ascii="Tahoma" w:hAnsi="Tahoma" w:cs="Tahoma"/>
            <w:bCs/>
          </w:rPr>
          <w:t>marta.malus@vokasnaga.si</w:t>
        </w:r>
      </w:hyperlink>
      <w:r w:rsidR="00D764CC">
        <w:rPr>
          <w:rFonts w:ascii="Tahoma" w:hAnsi="Tahoma" w:cs="Tahoma"/>
          <w:bCs/>
        </w:rPr>
        <w:t xml:space="preserve">. </w:t>
      </w:r>
    </w:p>
    <w:p w14:paraId="6A7B5E1A" w14:textId="77777777" w:rsidR="000438AC" w:rsidRPr="00112425" w:rsidRDefault="000438AC" w:rsidP="00FA66D0">
      <w:pPr>
        <w:keepNext/>
        <w:keepLines/>
        <w:jc w:val="both"/>
        <w:rPr>
          <w:rFonts w:ascii="Tahoma" w:hAnsi="Tahoma" w:cs="Tahoma"/>
          <w:bCs/>
        </w:rPr>
      </w:pPr>
    </w:p>
    <w:p w14:paraId="19D5F9D2" w14:textId="77777777" w:rsidR="00D12766" w:rsidRPr="0082423D" w:rsidRDefault="00D12766" w:rsidP="00FA66D0">
      <w:pPr>
        <w:keepNext/>
        <w:keepLines/>
        <w:numPr>
          <w:ilvl w:val="1"/>
          <w:numId w:val="2"/>
        </w:numPr>
        <w:jc w:val="both"/>
        <w:rPr>
          <w:rFonts w:ascii="Tahoma" w:hAnsi="Tahoma" w:cs="Tahoma"/>
          <w:b/>
        </w:rPr>
      </w:pPr>
      <w:r w:rsidRPr="0082423D">
        <w:rPr>
          <w:rFonts w:ascii="Tahoma" w:hAnsi="Tahoma" w:cs="Tahoma"/>
          <w:b/>
        </w:rPr>
        <w:t>Ostali ponudbeni pogoji in zahteve</w:t>
      </w:r>
    </w:p>
    <w:p w14:paraId="40DD9B38" w14:textId="77777777" w:rsidR="00D12766" w:rsidRPr="00112425" w:rsidRDefault="00D12766" w:rsidP="00FA66D0">
      <w:pPr>
        <w:keepNext/>
        <w:keepLines/>
        <w:rPr>
          <w:rFonts w:ascii="Tahoma" w:hAnsi="Tahoma" w:cs="Tahoma"/>
          <w:b/>
        </w:rPr>
      </w:pPr>
    </w:p>
    <w:p w14:paraId="10989A73" w14:textId="77777777" w:rsidR="00D12766" w:rsidRPr="00112425" w:rsidRDefault="00D12766" w:rsidP="00FA66D0">
      <w:pPr>
        <w:keepNext/>
        <w:keepLines/>
        <w:numPr>
          <w:ilvl w:val="2"/>
          <w:numId w:val="2"/>
        </w:numPr>
        <w:jc w:val="both"/>
        <w:rPr>
          <w:rFonts w:ascii="Tahoma" w:hAnsi="Tahoma" w:cs="Tahoma"/>
        </w:rPr>
      </w:pPr>
      <w:r w:rsidRPr="00112425">
        <w:rPr>
          <w:rFonts w:ascii="Tahoma" w:hAnsi="Tahoma" w:cs="Tahoma"/>
        </w:rPr>
        <w:t xml:space="preserve">Rok izvedbe </w:t>
      </w:r>
    </w:p>
    <w:p w14:paraId="4969DEDB" w14:textId="77777777" w:rsidR="00D12766" w:rsidRPr="00112425" w:rsidRDefault="00D12766" w:rsidP="00FA66D0">
      <w:pPr>
        <w:keepNext/>
        <w:keepLines/>
        <w:jc w:val="both"/>
        <w:rPr>
          <w:rFonts w:ascii="Tahoma" w:hAnsi="Tahoma" w:cs="Tahoma"/>
        </w:rPr>
      </w:pPr>
    </w:p>
    <w:p w14:paraId="7D97506C" w14:textId="77777777" w:rsidR="00FA66D0" w:rsidRDefault="00FA66D0" w:rsidP="00FA66D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Pr="00A951BE">
        <w:rPr>
          <w:rFonts w:ascii="Tahoma" w:eastAsia="Frutiger" w:hAnsi="Tahoma" w:cs="Tahoma"/>
          <w:lang w:eastAsia="en-US"/>
        </w:rPr>
        <w:t>120 (stodvajset)</w:t>
      </w:r>
      <w:r w:rsidRPr="0088272A">
        <w:rPr>
          <w:rFonts w:ascii="Tahoma" w:eastAsia="Frutiger" w:hAnsi="Tahoma" w:cs="Tahoma"/>
          <w:lang w:eastAsia="en-US"/>
        </w:rPr>
        <w:t xml:space="preserve"> koledarskih</w:t>
      </w:r>
      <w:r w:rsidRPr="00DC08D8">
        <w:rPr>
          <w:rFonts w:ascii="Tahoma" w:eastAsia="Frutiger" w:hAnsi="Tahoma" w:cs="Tahoma"/>
          <w:lang w:eastAsia="en-US"/>
        </w:rPr>
        <w:t xml:space="preserve">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30F52969" w14:textId="77777777" w:rsidR="00FA66D0" w:rsidRDefault="00FA66D0" w:rsidP="00FA66D0">
      <w:pPr>
        <w:keepNext/>
        <w:keepLines/>
        <w:tabs>
          <w:tab w:val="left" w:pos="0"/>
          <w:tab w:val="left" w:pos="567"/>
          <w:tab w:val="left" w:pos="851"/>
        </w:tabs>
        <w:jc w:val="both"/>
        <w:rPr>
          <w:rFonts w:ascii="Tahoma" w:eastAsia="Frutiger" w:hAnsi="Tahoma" w:cs="Tahoma"/>
          <w:lang w:eastAsia="en-US"/>
        </w:rPr>
      </w:pPr>
    </w:p>
    <w:p w14:paraId="48426375" w14:textId="77777777" w:rsidR="00FA66D0" w:rsidRPr="004C1F13" w:rsidRDefault="00FA66D0" w:rsidP="00FA66D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35EE4FD4" w14:textId="77777777" w:rsidR="00467A95" w:rsidRDefault="00467A95" w:rsidP="00FA66D0">
      <w:pPr>
        <w:keepNext/>
        <w:keepLines/>
        <w:jc w:val="both"/>
        <w:rPr>
          <w:rFonts w:ascii="Tahoma" w:hAnsi="Tahoma" w:cs="Tahoma"/>
        </w:rPr>
      </w:pPr>
    </w:p>
    <w:p w14:paraId="12794711" w14:textId="77777777" w:rsidR="00D12766" w:rsidRPr="00112425" w:rsidRDefault="00D12766" w:rsidP="00FA66D0">
      <w:pPr>
        <w:keepNext/>
        <w:keepLines/>
        <w:numPr>
          <w:ilvl w:val="2"/>
          <w:numId w:val="2"/>
        </w:numPr>
        <w:jc w:val="both"/>
        <w:rPr>
          <w:rFonts w:ascii="Tahoma" w:hAnsi="Tahoma" w:cs="Tahoma"/>
        </w:rPr>
      </w:pPr>
      <w:r w:rsidRPr="00112425">
        <w:rPr>
          <w:rFonts w:ascii="Tahoma" w:hAnsi="Tahoma" w:cs="Tahoma"/>
        </w:rPr>
        <w:t>Garancijska doba</w:t>
      </w:r>
    </w:p>
    <w:p w14:paraId="51A822DA" w14:textId="77777777" w:rsidR="00D12766" w:rsidRPr="00112425" w:rsidRDefault="00D12766" w:rsidP="00FA66D0">
      <w:pPr>
        <w:keepNext/>
        <w:keepLines/>
        <w:jc w:val="both"/>
        <w:rPr>
          <w:rFonts w:ascii="Tahoma" w:hAnsi="Tahoma"/>
        </w:rPr>
      </w:pPr>
    </w:p>
    <w:p w14:paraId="3A4DF091" w14:textId="77777777" w:rsidR="003C2396" w:rsidRDefault="00D12766" w:rsidP="00FA66D0">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5B12CFAE" w14:textId="77777777" w:rsidR="006D6E39" w:rsidRDefault="006D6E39" w:rsidP="00FA66D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BB61A5A" w14:textId="77777777" w:rsidR="00D471C0" w:rsidRPr="00112425" w:rsidRDefault="00D471C0" w:rsidP="00FA66D0">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14:paraId="141DEE3A" w14:textId="77777777" w:rsidR="004B0595" w:rsidRPr="00112425" w:rsidRDefault="004B0595" w:rsidP="00FA66D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5B48E08A" w14:textId="77777777" w:rsidR="002F4E5A" w:rsidRPr="00602923" w:rsidRDefault="001159B2" w:rsidP="00FA66D0">
      <w:pPr>
        <w:keepNext/>
        <w:keepLines/>
        <w:numPr>
          <w:ilvl w:val="2"/>
          <w:numId w:val="2"/>
        </w:numPr>
        <w:jc w:val="both"/>
        <w:rPr>
          <w:rFonts w:ascii="Tahoma" w:hAnsi="Tahoma" w:cs="Tahoma"/>
        </w:rPr>
      </w:pPr>
      <w:r w:rsidRPr="00602923">
        <w:rPr>
          <w:rFonts w:ascii="Tahoma" w:hAnsi="Tahoma" w:cs="Tahoma"/>
        </w:rPr>
        <w:t>Okoljski</w:t>
      </w:r>
      <w:r w:rsidR="002F4E5A" w:rsidRPr="00602923">
        <w:rPr>
          <w:rFonts w:ascii="Tahoma" w:hAnsi="Tahoma" w:cs="Tahoma"/>
        </w:rPr>
        <w:t xml:space="preserve"> vidiki </w:t>
      </w:r>
    </w:p>
    <w:p w14:paraId="15DAF430" w14:textId="77777777" w:rsidR="002F4E5A" w:rsidRPr="00602923" w:rsidRDefault="002F4E5A" w:rsidP="00FA66D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0BD6980D" w14:textId="77777777" w:rsidR="002F4E5A" w:rsidRPr="00112425" w:rsidRDefault="003C2396" w:rsidP="00FA66D0">
      <w:pPr>
        <w:keepNext/>
        <w:keepLines/>
        <w:jc w:val="both"/>
        <w:rPr>
          <w:rFonts w:ascii="Tahoma" w:hAnsi="Tahoma" w:cs="Tahoma"/>
        </w:rPr>
      </w:pPr>
      <w:r w:rsidRPr="00602923">
        <w:rPr>
          <w:rFonts w:ascii="Tahoma" w:hAnsi="Tahoma" w:cs="Tahoma"/>
        </w:rPr>
        <w:t>Izbrani izvajalec bo moral p</w:t>
      </w:r>
      <w:r w:rsidR="002F4E5A" w:rsidRPr="00602923">
        <w:rPr>
          <w:rFonts w:ascii="Tahoma" w:hAnsi="Tahoma" w:cs="Tahoma"/>
        </w:rPr>
        <w:t xml:space="preserve">redmet javnega naročila </w:t>
      </w:r>
      <w:r w:rsidRPr="00602923">
        <w:rPr>
          <w:rFonts w:ascii="Tahoma" w:hAnsi="Tahoma" w:cs="Tahoma"/>
        </w:rPr>
        <w:t>izvajati</w:t>
      </w:r>
      <w:r w:rsidR="002F4E5A" w:rsidRPr="00602923">
        <w:rPr>
          <w:rFonts w:ascii="Tahoma" w:hAnsi="Tahoma" w:cs="Tahoma"/>
        </w:rPr>
        <w:t xml:space="preserve"> na način, da je izpolnjen cilj, ki</w:t>
      </w:r>
      <w:r w:rsidR="000F12C2" w:rsidRPr="00602923">
        <w:rPr>
          <w:rFonts w:ascii="Tahoma" w:hAnsi="Tahoma" w:cs="Tahoma"/>
        </w:rPr>
        <w:t xml:space="preserve"> je </w:t>
      </w:r>
      <w:r w:rsidRPr="00602923">
        <w:rPr>
          <w:rFonts w:ascii="Tahoma" w:hAnsi="Tahoma" w:cs="Tahoma"/>
        </w:rPr>
        <w:t xml:space="preserve">za predmetno javno naročilo opredeljen v </w:t>
      </w:r>
      <w:r w:rsidR="002F4E5A" w:rsidRPr="00602923">
        <w:rPr>
          <w:rFonts w:ascii="Tahoma" w:hAnsi="Tahoma" w:cs="Tahoma"/>
        </w:rPr>
        <w:t>d</w:t>
      </w:r>
      <w:r w:rsidRPr="00602923">
        <w:rPr>
          <w:rFonts w:ascii="Tahoma" w:hAnsi="Tahoma" w:cs="Tahoma"/>
        </w:rPr>
        <w:t>rugem</w:t>
      </w:r>
      <w:r w:rsidR="002F4E5A" w:rsidRPr="00602923">
        <w:rPr>
          <w:rFonts w:ascii="Tahoma" w:hAnsi="Tahoma" w:cs="Tahoma"/>
        </w:rPr>
        <w:t xml:space="preserve"> odstavka 6. člena Uredbe o zelenem javnem naročanju (Ur. l. RS, št. 51/17 in 64/1</w:t>
      </w:r>
      <w:r w:rsidR="002F4E5A" w:rsidRPr="000E2293">
        <w:rPr>
          <w:rFonts w:ascii="Tahoma" w:hAnsi="Tahoma" w:cs="Tahoma"/>
        </w:rPr>
        <w:t>9)</w:t>
      </w:r>
      <w:r w:rsidR="00D471C0" w:rsidRPr="000E2293">
        <w:rPr>
          <w:rFonts w:ascii="Tahoma" w:hAnsi="Tahoma" w:cs="Tahoma"/>
        </w:rPr>
        <w:t xml:space="preserve"> in v skladu z vsemi pogodbenimi določili, ki so opredeljena v osnutku pogodbe (Priloga 7).  </w:t>
      </w:r>
    </w:p>
    <w:p w14:paraId="4293F08E" w14:textId="77777777" w:rsidR="004B0595" w:rsidRPr="00112425" w:rsidRDefault="004B0595" w:rsidP="00FA66D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0805C84" w14:textId="77777777" w:rsidR="00D12766" w:rsidRPr="00112425" w:rsidRDefault="00D12766" w:rsidP="00FA66D0">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176A0122" w14:textId="77777777" w:rsidR="00D12766" w:rsidRPr="00112425" w:rsidRDefault="00D12766" w:rsidP="00FA66D0">
      <w:pPr>
        <w:keepNext/>
        <w:keepLines/>
        <w:jc w:val="both"/>
        <w:rPr>
          <w:rFonts w:ascii="Tahoma" w:hAnsi="Tahoma" w:cs="Tahoma"/>
          <w:sz w:val="18"/>
          <w:szCs w:val="18"/>
        </w:rPr>
      </w:pPr>
    </w:p>
    <w:p w14:paraId="58BA2C46" w14:textId="77777777" w:rsidR="00D12766" w:rsidRPr="00112425" w:rsidRDefault="00D12766" w:rsidP="00FA66D0">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Pr>
          <w:rFonts w:ascii="Tahoma" w:hAnsi="Tahoma" w:cs="Tahoma"/>
        </w:rPr>
        <w:t>P</w:t>
      </w:r>
      <w:r w:rsidRPr="00112425">
        <w:rPr>
          <w:rFonts w:ascii="Tahoma" w:hAnsi="Tahoma" w:cs="Tahoma"/>
        </w:rPr>
        <w:t>rilogi</w:t>
      </w:r>
      <w:r w:rsidR="00B54159">
        <w:rPr>
          <w:rFonts w:ascii="Tahoma" w:hAnsi="Tahoma" w:cs="Tahoma"/>
        </w:rPr>
        <w:t xml:space="preserve"> 10</w:t>
      </w:r>
      <w:r w:rsidRPr="00112425">
        <w:rPr>
          <w:rFonts w:ascii="Tahoma" w:hAnsi="Tahoma" w:cs="Tahoma"/>
        </w:rPr>
        <w:t xml:space="preserve"> priložiti cenik materiala </w:t>
      </w:r>
      <w:proofErr w:type="spellStart"/>
      <w:r w:rsidRPr="00112425">
        <w:rPr>
          <w:rFonts w:ascii="Tahoma" w:hAnsi="Tahoma" w:cs="Tahoma"/>
        </w:rPr>
        <w:t>fco</w:t>
      </w:r>
      <w:proofErr w:type="spellEnd"/>
      <w:r w:rsidRPr="00112425">
        <w:rPr>
          <w:rFonts w:ascii="Tahoma" w:hAnsi="Tahoma" w:cs="Tahoma"/>
        </w:rPr>
        <w:t xml:space="preserve"> gradbišče </w:t>
      </w:r>
      <w:r w:rsidRPr="00EC2ED4">
        <w:rPr>
          <w:rFonts w:ascii="Tahoma" w:hAnsi="Tahoma" w:cs="Tahoma"/>
        </w:rPr>
        <w:t>in</w:t>
      </w:r>
      <w:r w:rsidRPr="00112425">
        <w:rPr>
          <w:rFonts w:ascii="Tahoma" w:hAnsi="Tahoma" w:cs="Tahoma"/>
        </w:rPr>
        <w:t xml:space="preserve"> cenik prodajnih ur po kvalifikacijski strukturi.</w:t>
      </w:r>
    </w:p>
    <w:p w14:paraId="794158BC" w14:textId="7AA98081" w:rsidR="00D12766" w:rsidRDefault="00D12766" w:rsidP="00FA66D0">
      <w:pPr>
        <w:keepNext/>
        <w:keepLines/>
        <w:jc w:val="both"/>
        <w:rPr>
          <w:rFonts w:ascii="Tahoma" w:hAnsi="Tahoma" w:cs="Tahoma"/>
        </w:rPr>
      </w:pPr>
    </w:p>
    <w:p w14:paraId="1DE4D4CF" w14:textId="1B4ECB24" w:rsidR="007420A0" w:rsidRPr="00112425" w:rsidRDefault="007420A0" w:rsidP="00FA66D0">
      <w:pPr>
        <w:keepNext/>
        <w:keepLines/>
        <w:jc w:val="both"/>
        <w:rPr>
          <w:rFonts w:ascii="Tahoma" w:hAnsi="Tahoma" w:cs="Tahoma"/>
        </w:rPr>
      </w:pPr>
    </w:p>
    <w:p w14:paraId="5AF6264C" w14:textId="77777777" w:rsidR="006D6E39" w:rsidRPr="00112425" w:rsidRDefault="006D6E39" w:rsidP="00FA66D0">
      <w:pPr>
        <w:keepNext/>
        <w:keepLines/>
        <w:jc w:val="both"/>
        <w:rPr>
          <w:rFonts w:ascii="Tahoma" w:hAnsi="Tahoma" w:cs="Tahoma"/>
          <w:b/>
        </w:rPr>
      </w:pPr>
      <w:r w:rsidRPr="00112425">
        <w:rPr>
          <w:rFonts w:ascii="Tahoma" w:hAnsi="Tahoma" w:cs="Tahoma"/>
          <w:b/>
        </w:rPr>
        <w:lastRenderedPageBreak/>
        <w:t>DOKAZILA:</w:t>
      </w:r>
    </w:p>
    <w:p w14:paraId="30281125" w14:textId="77777777" w:rsidR="00D12766" w:rsidRDefault="00D12766" w:rsidP="00FA66D0">
      <w:pPr>
        <w:keepNext/>
        <w:keepLines/>
        <w:jc w:val="both"/>
        <w:rPr>
          <w:rFonts w:ascii="Tahoma" w:hAnsi="Tahoma" w:cs="Tahoma"/>
        </w:rPr>
      </w:pPr>
      <w:r w:rsidRPr="00112425">
        <w:rPr>
          <w:rFonts w:ascii="Tahoma" w:hAnsi="Tahoma" w:cs="Tahoma"/>
        </w:rPr>
        <w:t xml:space="preserve">Kot dokazilo za izpolnjevanje pogoja mora potencialni ponudnik predložiti cenik materiala </w:t>
      </w:r>
      <w:proofErr w:type="spellStart"/>
      <w:r w:rsidRPr="00112425">
        <w:rPr>
          <w:rFonts w:ascii="Tahoma" w:hAnsi="Tahoma" w:cs="Tahoma"/>
        </w:rPr>
        <w:t>fco</w:t>
      </w:r>
      <w:proofErr w:type="spellEnd"/>
      <w:r w:rsidRPr="00112425">
        <w:rPr>
          <w:rFonts w:ascii="Tahoma" w:hAnsi="Tahoma" w:cs="Tahoma"/>
        </w:rPr>
        <w:t xml:space="preserve"> gradbišče in cenik prodajnih ur po </w:t>
      </w:r>
      <w:r w:rsidR="005350AC" w:rsidRPr="00112425">
        <w:rPr>
          <w:rFonts w:ascii="Tahoma" w:hAnsi="Tahoma" w:cs="Tahoma"/>
        </w:rPr>
        <w:t>kvalifikacijski strukturi (P</w:t>
      </w:r>
      <w:r w:rsidRPr="00112425">
        <w:rPr>
          <w:rFonts w:ascii="Tahoma" w:hAnsi="Tahoma" w:cs="Tahoma"/>
        </w:rPr>
        <w:t>riloga 1</w:t>
      </w:r>
      <w:r w:rsidR="001159B2" w:rsidRPr="00112425">
        <w:rPr>
          <w:rFonts w:ascii="Tahoma" w:hAnsi="Tahoma" w:cs="Tahoma"/>
        </w:rPr>
        <w:t>0</w:t>
      </w:r>
      <w:r w:rsidRPr="00112425">
        <w:rPr>
          <w:rFonts w:ascii="Tahoma" w:hAnsi="Tahoma" w:cs="Tahoma"/>
        </w:rPr>
        <w:t>).</w:t>
      </w:r>
    </w:p>
    <w:p w14:paraId="0C2682A0" w14:textId="77777777" w:rsidR="00CA600E" w:rsidRDefault="00CA600E" w:rsidP="00FA66D0">
      <w:pPr>
        <w:keepNext/>
        <w:keepLines/>
        <w:jc w:val="both"/>
        <w:rPr>
          <w:rFonts w:ascii="Tahoma" w:hAnsi="Tahoma" w:cs="Tahoma"/>
        </w:rPr>
      </w:pPr>
    </w:p>
    <w:p w14:paraId="3C6DE0DC" w14:textId="77777777" w:rsidR="00D12766" w:rsidRPr="00112425" w:rsidRDefault="00D12766" w:rsidP="00FA66D0">
      <w:pPr>
        <w:keepNext/>
        <w:keepLines/>
        <w:numPr>
          <w:ilvl w:val="2"/>
          <w:numId w:val="2"/>
        </w:numPr>
        <w:tabs>
          <w:tab w:val="num" w:pos="1222"/>
        </w:tabs>
        <w:jc w:val="both"/>
        <w:rPr>
          <w:rFonts w:ascii="Tahoma" w:hAnsi="Tahoma" w:cs="Tahoma"/>
        </w:rPr>
      </w:pPr>
      <w:bookmarkStart w:id="12" w:name="_Toc161110918"/>
      <w:r w:rsidRPr="00112425">
        <w:rPr>
          <w:rFonts w:ascii="Tahoma" w:hAnsi="Tahoma" w:cs="Tahoma"/>
        </w:rPr>
        <w:t>Zavarovanje odgovornosti</w:t>
      </w:r>
      <w:bookmarkEnd w:id="12"/>
    </w:p>
    <w:p w14:paraId="5E581C41" w14:textId="77777777" w:rsidR="00D12766" w:rsidRPr="00112425" w:rsidRDefault="00D12766" w:rsidP="00FA66D0">
      <w:pPr>
        <w:keepNext/>
        <w:keepLines/>
        <w:rPr>
          <w:rFonts w:ascii="Tahoma" w:hAnsi="Tahoma" w:cs="Tahoma"/>
          <w:sz w:val="18"/>
          <w:szCs w:val="18"/>
        </w:rPr>
      </w:pPr>
    </w:p>
    <w:p w14:paraId="7540DCA0" w14:textId="1EF8E74E" w:rsidR="00D12766" w:rsidRDefault="00D12766" w:rsidP="00FA66D0">
      <w:pPr>
        <w:keepNext/>
        <w:keepLines/>
        <w:jc w:val="both"/>
        <w:rPr>
          <w:rFonts w:ascii="Tahoma" w:hAnsi="Tahoma" w:cs="Tahoma"/>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Pr="00112425">
        <w:rPr>
          <w:rFonts w:ascii="Tahoma" w:hAnsi="Tahoma" w:cs="Tahoma"/>
        </w:rPr>
        <w:t xml:space="preserve">urejeno zavarovanje odgovornosti iz dejavnosti za škodo, ki bi utegnila nastati </w:t>
      </w:r>
      <w:r w:rsidR="00E70E82">
        <w:rPr>
          <w:rFonts w:ascii="Tahoma" w:hAnsi="Tahoma" w:cs="Tahoma"/>
        </w:rPr>
        <w:t xml:space="preserve">investitorjem in tretjim osebam, </w:t>
      </w:r>
      <w:r w:rsidR="00376BDF">
        <w:rPr>
          <w:rFonts w:ascii="Tahoma" w:hAnsi="Tahoma" w:cs="Tahoma"/>
        </w:rPr>
        <w:t xml:space="preserve">v skladu </w:t>
      </w:r>
      <w:r w:rsidR="00E70E82" w:rsidRPr="00C45EF3">
        <w:rPr>
          <w:rFonts w:ascii="Tahoma" w:hAnsi="Tahoma" w:cs="Tahoma"/>
        </w:rPr>
        <w:t xml:space="preserve">z določili </w:t>
      </w:r>
      <w:r w:rsidR="00E70E82" w:rsidRPr="00FE4A03">
        <w:rPr>
          <w:rFonts w:ascii="Tahoma" w:hAnsi="Tahoma" w:cs="Tahoma"/>
        </w:rPr>
        <w:t>G</w:t>
      </w:r>
      <w:r w:rsidR="00376BDF" w:rsidRPr="00FE4A03">
        <w:rPr>
          <w:rFonts w:ascii="Tahoma" w:hAnsi="Tahoma" w:cs="Tahoma"/>
        </w:rPr>
        <w:t>radbenega zakona</w:t>
      </w:r>
      <w:r w:rsidR="000438AC">
        <w:rPr>
          <w:rFonts w:ascii="Tahoma" w:hAnsi="Tahoma" w:cs="Tahoma"/>
        </w:rPr>
        <w:t xml:space="preserve"> (GZ-1)</w:t>
      </w:r>
      <w:r w:rsidR="00376BDF">
        <w:rPr>
          <w:rFonts w:ascii="Tahoma" w:hAnsi="Tahoma" w:cs="Tahoma"/>
        </w:rPr>
        <w:t>.</w:t>
      </w:r>
    </w:p>
    <w:p w14:paraId="545CDF5C" w14:textId="77777777" w:rsidR="00CB39BE" w:rsidRDefault="00CB39BE" w:rsidP="00FA66D0">
      <w:pPr>
        <w:keepNext/>
        <w:keepLines/>
        <w:jc w:val="both"/>
        <w:rPr>
          <w:rFonts w:ascii="Tahoma" w:hAnsi="Tahoma" w:cs="Tahoma"/>
        </w:rPr>
      </w:pPr>
    </w:p>
    <w:p w14:paraId="09F1A25E" w14:textId="77777777" w:rsidR="00CB39BE" w:rsidRPr="00CB39BE" w:rsidRDefault="00CB39BE" w:rsidP="00FA66D0">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15EEB0BD" w14:textId="77777777" w:rsidR="00602923" w:rsidRDefault="00602923" w:rsidP="00FA66D0">
      <w:pPr>
        <w:keepNext/>
        <w:keepLines/>
        <w:jc w:val="both"/>
        <w:rPr>
          <w:rFonts w:ascii="Tahoma" w:hAnsi="Tahoma" w:cs="Tahoma"/>
          <w:b/>
        </w:rPr>
      </w:pPr>
    </w:p>
    <w:p w14:paraId="00FF0C2B" w14:textId="77777777" w:rsidR="006D6E39" w:rsidRPr="00112425" w:rsidRDefault="006D6E39" w:rsidP="00FA66D0">
      <w:pPr>
        <w:keepNext/>
        <w:keepLines/>
        <w:jc w:val="both"/>
        <w:rPr>
          <w:rFonts w:ascii="Tahoma" w:hAnsi="Tahoma" w:cs="Tahoma"/>
          <w:b/>
        </w:rPr>
      </w:pPr>
      <w:r w:rsidRPr="00112425">
        <w:rPr>
          <w:rFonts w:ascii="Tahoma" w:hAnsi="Tahoma" w:cs="Tahoma"/>
          <w:b/>
        </w:rPr>
        <w:t>DOKAZILA:</w:t>
      </w:r>
    </w:p>
    <w:p w14:paraId="5382885D" w14:textId="77777777" w:rsidR="00D12766" w:rsidRPr="00112425" w:rsidRDefault="00D12766" w:rsidP="00FA66D0">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w:t>
      </w:r>
      <w:r w:rsidR="00585CDF">
        <w:rPr>
          <w:rFonts w:ascii="Tahoma" w:hAnsi="Tahoma" w:cs="Tahoma"/>
        </w:rPr>
        <w:t xml:space="preserve">, </w:t>
      </w:r>
      <w:r w:rsidR="00585CDF" w:rsidRPr="00585CDF">
        <w:rPr>
          <w:rFonts w:ascii="Tahoma" w:hAnsi="Tahoma" w:cs="Tahoma"/>
        </w:rPr>
        <w:t>na zahtevo naročnika pa tudi potrdilo zavarovalnice, da ima ponudnik sklenjeno zavarovanje, ki izpolnjuje zahteve iz razpisne dokumentacije</w:t>
      </w:r>
      <w:r w:rsidR="006C211F" w:rsidRPr="00112425">
        <w:rPr>
          <w:rFonts w:ascii="Tahoma" w:hAnsi="Tahoma" w:cs="Tahoma"/>
        </w:rPr>
        <w:t xml:space="preserve"> (P</w:t>
      </w:r>
      <w:r w:rsidRPr="00112425">
        <w:rPr>
          <w:rFonts w:ascii="Tahoma" w:hAnsi="Tahoma" w:cs="Tahoma"/>
        </w:rPr>
        <w:t>riloga 1</w:t>
      </w:r>
      <w:r w:rsidR="001159B2" w:rsidRPr="00112425">
        <w:rPr>
          <w:rFonts w:ascii="Tahoma" w:hAnsi="Tahoma" w:cs="Tahoma"/>
        </w:rPr>
        <w:t>1</w:t>
      </w:r>
      <w:r w:rsidR="00CB39BE">
        <w:rPr>
          <w:rFonts w:ascii="Tahoma" w:hAnsi="Tahoma" w:cs="Tahoma"/>
        </w:rPr>
        <w:t>).</w:t>
      </w:r>
    </w:p>
    <w:p w14:paraId="51B64136" w14:textId="77777777" w:rsidR="00CB39BE" w:rsidRPr="00112425" w:rsidRDefault="00CB39BE" w:rsidP="00FA66D0">
      <w:pPr>
        <w:pStyle w:val="Telobesedila"/>
        <w:keepNext/>
        <w:keepLines/>
        <w:widowControl/>
        <w:rPr>
          <w:rFonts w:ascii="Tahoma" w:hAnsi="Tahoma" w:cs="Tahoma"/>
          <w:b w:val="0"/>
          <w:sz w:val="18"/>
          <w:szCs w:val="18"/>
        </w:rPr>
      </w:pPr>
    </w:p>
    <w:p w14:paraId="57F0895C" w14:textId="77777777" w:rsidR="00D12766" w:rsidRPr="00112425" w:rsidRDefault="00D12766" w:rsidP="00FA66D0">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41D278F8" w14:textId="77777777" w:rsidR="00D12766" w:rsidRPr="00112425" w:rsidRDefault="00D12766" w:rsidP="00FA66D0">
      <w:pPr>
        <w:keepNext/>
        <w:keepLines/>
        <w:jc w:val="both"/>
        <w:rPr>
          <w:rFonts w:ascii="Tahoma" w:hAnsi="Tahoma" w:cs="Tahoma"/>
        </w:rPr>
      </w:pPr>
    </w:p>
    <w:p w14:paraId="4277A72C" w14:textId="77777777" w:rsidR="00D12766" w:rsidRPr="00112425" w:rsidRDefault="00D12766" w:rsidP="00FA66D0">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14:paraId="03551E1A" w14:textId="77777777" w:rsidR="00D12766" w:rsidRPr="00112425" w:rsidRDefault="00D12766" w:rsidP="00FA66D0">
      <w:pPr>
        <w:keepNext/>
        <w:keepLines/>
        <w:jc w:val="both"/>
        <w:rPr>
          <w:rFonts w:ascii="Tahoma" w:hAnsi="Tahoma" w:cs="Tahoma"/>
          <w:sz w:val="18"/>
          <w:szCs w:val="18"/>
        </w:rPr>
      </w:pPr>
    </w:p>
    <w:p w14:paraId="73707A1F" w14:textId="77777777" w:rsidR="00FB0B59" w:rsidRDefault="00D12766" w:rsidP="00FA66D0">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14:paraId="3D09FDB0" w14:textId="77777777" w:rsidR="00D23F54" w:rsidRDefault="00D23F54" w:rsidP="00FA66D0">
      <w:pPr>
        <w:keepNext/>
        <w:keepLines/>
        <w:jc w:val="both"/>
        <w:rPr>
          <w:rFonts w:ascii="Tahoma" w:hAnsi="Tahoma" w:cs="Tahoma"/>
        </w:rPr>
      </w:pPr>
    </w:p>
    <w:p w14:paraId="43560E3F" w14:textId="77777777" w:rsidR="00CA600E" w:rsidRDefault="00CA600E" w:rsidP="00FA66D0">
      <w:pPr>
        <w:pStyle w:val="Odstavekseznama"/>
        <w:keepNext/>
        <w:keepLines/>
        <w:numPr>
          <w:ilvl w:val="2"/>
          <w:numId w:val="2"/>
        </w:numPr>
        <w:jc w:val="both"/>
        <w:rPr>
          <w:rFonts w:ascii="Tahoma" w:hAnsi="Tahoma" w:cs="Tahoma"/>
        </w:rPr>
      </w:pPr>
      <w:r w:rsidRPr="00CA600E">
        <w:rPr>
          <w:rFonts w:ascii="Tahoma" w:hAnsi="Tahoma" w:cs="Tahoma"/>
        </w:rPr>
        <w:t>Tehnično ekonomski elaborat</w:t>
      </w:r>
    </w:p>
    <w:p w14:paraId="576D6166" w14:textId="77777777" w:rsidR="00CA600E" w:rsidRPr="00CA600E" w:rsidRDefault="00CA600E" w:rsidP="00FA66D0">
      <w:pPr>
        <w:pStyle w:val="Odstavekseznama"/>
        <w:keepNext/>
        <w:keepLines/>
        <w:ind w:left="720"/>
        <w:jc w:val="both"/>
        <w:rPr>
          <w:rFonts w:ascii="Tahoma" w:hAnsi="Tahoma" w:cs="Tahoma"/>
        </w:rPr>
      </w:pPr>
    </w:p>
    <w:p w14:paraId="1A3E7015" w14:textId="77777777" w:rsidR="00CA600E" w:rsidRPr="00E1273F" w:rsidRDefault="00CA600E" w:rsidP="00FA66D0">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685E89ED" w14:textId="77777777" w:rsidR="00CA600E" w:rsidRPr="00E1273F" w:rsidRDefault="00CA600E" w:rsidP="00FA66D0">
      <w:pPr>
        <w:keepNext/>
        <w:keepLines/>
        <w:jc w:val="both"/>
        <w:rPr>
          <w:rFonts w:ascii="Tahoma" w:hAnsi="Tahoma" w:cs="Tahoma"/>
        </w:rPr>
      </w:pPr>
    </w:p>
    <w:p w14:paraId="0DDE4110" w14:textId="77777777" w:rsidR="00CA600E" w:rsidRDefault="00CA600E" w:rsidP="00FA66D0">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5ECDF23C" w14:textId="4DFC2318" w:rsidR="000438AC" w:rsidRPr="00112425" w:rsidRDefault="000438AC" w:rsidP="00FA66D0">
      <w:pPr>
        <w:keepNext/>
        <w:keepLines/>
        <w:jc w:val="both"/>
        <w:rPr>
          <w:rFonts w:ascii="Tahoma" w:hAnsi="Tahoma" w:cs="Tahoma"/>
          <w:b/>
          <w:sz w:val="24"/>
        </w:rPr>
      </w:pPr>
    </w:p>
    <w:p w14:paraId="1DD2C7A2" w14:textId="77777777" w:rsidR="007C70A1" w:rsidRPr="00112425" w:rsidRDefault="009F4E76" w:rsidP="00FA66D0">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3A41518B" w14:textId="77777777" w:rsidR="007C70A1" w:rsidRPr="00112425" w:rsidRDefault="007C70A1" w:rsidP="00FA66D0">
      <w:pPr>
        <w:keepNext/>
        <w:keepLines/>
        <w:jc w:val="both"/>
        <w:rPr>
          <w:rFonts w:ascii="Tahoma" w:hAnsi="Tahoma" w:cs="Tahoma"/>
        </w:rPr>
      </w:pPr>
    </w:p>
    <w:p w14:paraId="76E2041B" w14:textId="77777777" w:rsidR="00882F58" w:rsidRPr="00112425" w:rsidRDefault="00882F58" w:rsidP="00FA66D0">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57C46C01" w14:textId="77777777" w:rsidR="00882F58" w:rsidRPr="00112425" w:rsidRDefault="00882F58" w:rsidP="00FA66D0">
      <w:pPr>
        <w:keepNext/>
        <w:keepLines/>
        <w:jc w:val="both"/>
        <w:rPr>
          <w:rFonts w:ascii="Tahoma" w:hAnsi="Tahoma" w:cs="Tahoma"/>
          <w:bCs/>
        </w:rPr>
      </w:pPr>
    </w:p>
    <w:p w14:paraId="2570474B" w14:textId="77777777" w:rsidR="00882F58" w:rsidRDefault="00882F58" w:rsidP="00FA66D0">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5F6BD56C" w14:textId="77777777" w:rsidR="00833EB0" w:rsidRPr="00112425" w:rsidRDefault="00833EB0" w:rsidP="00FA66D0">
      <w:pPr>
        <w:keepNext/>
        <w:keepLines/>
        <w:jc w:val="both"/>
        <w:rPr>
          <w:rFonts w:ascii="Tahoma" w:hAnsi="Tahoma" w:cs="Tahoma"/>
          <w:bCs/>
        </w:rPr>
      </w:pPr>
    </w:p>
    <w:p w14:paraId="46E76D85" w14:textId="77777777" w:rsidR="00882F58" w:rsidRDefault="00882F58" w:rsidP="00FA66D0">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76166A0" w14:textId="77777777" w:rsidR="00926D1C" w:rsidRPr="00112425" w:rsidRDefault="00926D1C" w:rsidP="00FA66D0">
      <w:pPr>
        <w:keepNext/>
        <w:keepLines/>
        <w:jc w:val="both"/>
        <w:rPr>
          <w:rFonts w:ascii="Tahoma" w:hAnsi="Tahoma" w:cs="Tahoma"/>
          <w:bCs/>
        </w:rPr>
      </w:pPr>
    </w:p>
    <w:p w14:paraId="2EAAE3C4" w14:textId="77777777" w:rsidR="001769DE" w:rsidRPr="00112425" w:rsidRDefault="001769DE" w:rsidP="00FA66D0">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CF08F4C" w14:textId="77777777" w:rsidR="00882F58" w:rsidRPr="00112425" w:rsidRDefault="00882F58" w:rsidP="00FA66D0">
      <w:pPr>
        <w:keepNext/>
        <w:keepLines/>
        <w:jc w:val="both"/>
        <w:rPr>
          <w:rFonts w:ascii="Tahoma" w:hAnsi="Tahoma" w:cs="Tahoma"/>
          <w:bCs/>
        </w:rPr>
      </w:pPr>
    </w:p>
    <w:p w14:paraId="63B6402E" w14:textId="77777777" w:rsidR="003508A3" w:rsidRPr="00112425" w:rsidRDefault="003508A3" w:rsidP="00FA66D0">
      <w:pPr>
        <w:keepNext/>
        <w:keepLines/>
        <w:jc w:val="both"/>
        <w:rPr>
          <w:rFonts w:ascii="Tahoma" w:hAnsi="Tahoma" w:cs="Tahoma"/>
          <w:bCs/>
        </w:rPr>
      </w:pPr>
      <w:r w:rsidRPr="00112425">
        <w:rPr>
          <w:rFonts w:ascii="Tahoma" w:hAnsi="Tahoma" w:cs="Tahoma"/>
          <w:bCs/>
        </w:rPr>
        <w:lastRenderedPageBreak/>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61C9225D" w14:textId="77777777" w:rsidR="003508A3" w:rsidRPr="00112425" w:rsidRDefault="003508A3" w:rsidP="00FA66D0">
      <w:pPr>
        <w:keepNext/>
        <w:keepLines/>
        <w:jc w:val="both"/>
        <w:rPr>
          <w:rFonts w:ascii="Tahoma" w:hAnsi="Tahoma" w:cs="Tahoma"/>
          <w:bCs/>
        </w:rPr>
      </w:pPr>
    </w:p>
    <w:p w14:paraId="7C383B13" w14:textId="77777777" w:rsidR="00882F58" w:rsidRPr="00112425" w:rsidRDefault="00882F58" w:rsidP="00FA66D0">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43F3A52" w14:textId="77777777" w:rsidR="00882F58" w:rsidRPr="00112425" w:rsidRDefault="00882F58" w:rsidP="00FA66D0">
      <w:pPr>
        <w:keepNext/>
        <w:keepLines/>
        <w:jc w:val="both"/>
        <w:rPr>
          <w:rFonts w:ascii="Tahoma" w:hAnsi="Tahoma" w:cs="Tahoma"/>
          <w:bCs/>
        </w:rPr>
      </w:pPr>
    </w:p>
    <w:p w14:paraId="58AD1D5A" w14:textId="77777777" w:rsidR="003508A3" w:rsidRPr="00112425" w:rsidRDefault="003508A3" w:rsidP="00FA66D0">
      <w:pPr>
        <w:keepNext/>
        <w:keepLines/>
        <w:jc w:val="both"/>
        <w:rPr>
          <w:rFonts w:ascii="Tahoma" w:hAnsi="Tahoma" w:cs="Tahoma"/>
          <w:bCs/>
        </w:rPr>
      </w:pPr>
      <w:r w:rsidRPr="00112425">
        <w:rPr>
          <w:rFonts w:ascii="Tahoma" w:hAnsi="Tahoma" w:cs="Tahoma"/>
          <w:bCs/>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112425">
        <w:rPr>
          <w:rFonts w:ascii="Tahoma" w:hAnsi="Tahoma" w:cs="Tahoma"/>
          <w:bCs/>
        </w:rPr>
        <w:t>eDosje</w:t>
      </w:r>
      <w:proofErr w:type="spellEnd"/>
      <w:r w:rsidRPr="00112425">
        <w:rPr>
          <w:rFonts w:ascii="Tahoma" w:hAnsi="Tahoma" w:cs="Tahoma"/>
          <w:bCs/>
        </w:rPr>
        <w:t xml:space="preserve"> iz devetega odstavka 77. člena ZJN-3 in od Ministrstva za pravosodje pridobi potrdilo iz kazenske evidence.</w:t>
      </w:r>
    </w:p>
    <w:p w14:paraId="044BDD11" w14:textId="77777777" w:rsidR="003508A3" w:rsidRPr="00112425" w:rsidRDefault="003508A3" w:rsidP="00FA66D0">
      <w:pPr>
        <w:keepNext/>
        <w:keepLines/>
        <w:jc w:val="both"/>
        <w:rPr>
          <w:rFonts w:ascii="Tahoma" w:hAnsi="Tahoma" w:cs="Tahoma"/>
          <w:bCs/>
        </w:rPr>
      </w:pPr>
    </w:p>
    <w:p w14:paraId="6D6C80B5" w14:textId="77777777" w:rsidR="003508A3" w:rsidRDefault="003508A3" w:rsidP="00FA66D0">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76928E0C" w14:textId="77777777" w:rsidR="005017C8" w:rsidRPr="00112425" w:rsidRDefault="005017C8" w:rsidP="00FA66D0">
      <w:pPr>
        <w:keepNext/>
        <w:keepLines/>
        <w:jc w:val="both"/>
        <w:rPr>
          <w:rFonts w:ascii="Tahoma" w:hAnsi="Tahoma" w:cs="Tahoma"/>
          <w:bCs/>
          <w:lang w:val="x-none"/>
        </w:rPr>
      </w:pPr>
    </w:p>
    <w:p w14:paraId="6F604A95" w14:textId="77777777" w:rsidR="003508A3" w:rsidRPr="00112425" w:rsidRDefault="003508A3" w:rsidP="00FA66D0">
      <w:pPr>
        <w:keepNext/>
        <w:keepLines/>
        <w:jc w:val="both"/>
        <w:rPr>
          <w:rFonts w:ascii="Tahoma" w:hAnsi="Tahoma" w:cs="Tahoma"/>
          <w:bCs/>
        </w:rPr>
      </w:pPr>
      <w:r w:rsidRPr="00112425">
        <w:rPr>
          <w:rFonts w:ascii="Tahoma" w:hAnsi="Tahoma" w:cs="Tahoma"/>
          <w:bCs/>
          <w:lang w:val="x-none"/>
        </w:rPr>
        <w:t>Če država članica ali tretja država subjekta, ki</w:t>
      </w:r>
      <w:r w:rsidR="00577FA5">
        <w:rPr>
          <w:rFonts w:ascii="Tahoma" w:hAnsi="Tahoma" w:cs="Tahoma"/>
          <w:bCs/>
        </w:rPr>
        <w:t xml:space="preserve"> ni</w:t>
      </w:r>
      <w:r w:rsidRPr="00112425">
        <w:rPr>
          <w:rFonts w:ascii="Tahoma" w:hAnsi="Tahoma" w:cs="Tahoma"/>
          <w:bCs/>
          <w:lang w:val="x-none"/>
        </w:rPr>
        <w:t>ma sedeža v Republiki Sloveniji</w:t>
      </w:r>
      <w:r w:rsidR="00577FA5">
        <w:rPr>
          <w:rFonts w:ascii="Tahoma" w:hAnsi="Tahoma" w:cs="Tahoma"/>
          <w:bCs/>
        </w:rPr>
        <w:t>,</w:t>
      </w:r>
      <w:r w:rsidRPr="00112425">
        <w:rPr>
          <w:rFonts w:ascii="Tahoma" w:hAnsi="Tahoma" w:cs="Tahoma"/>
          <w:bCs/>
          <w:lang w:val="x-none"/>
        </w:rPr>
        <w:t xml:space="preserve"> dokumentov in potrdil iz prejšnjega odstavka ne izdaja ali če ti ne zajemajo vseh primerov iz prvega in drugega odstavka ter b) točke četrtega odstavka 75. člena </w:t>
      </w:r>
      <w:r w:rsidR="00053B0A">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C1A2971" w14:textId="77777777" w:rsidR="009C0150" w:rsidRPr="00112425" w:rsidRDefault="009C0150" w:rsidP="00FA66D0">
      <w:pPr>
        <w:keepNext/>
        <w:keepLines/>
        <w:jc w:val="both"/>
        <w:rPr>
          <w:rFonts w:ascii="Tahoma" w:hAnsi="Tahoma" w:cs="Tahoma"/>
          <w:bCs/>
        </w:rPr>
      </w:pPr>
    </w:p>
    <w:p w14:paraId="72B4C2DE" w14:textId="77777777" w:rsidR="001769DE" w:rsidRPr="00112425" w:rsidRDefault="001769DE" w:rsidP="00FA66D0">
      <w:pPr>
        <w:keepNext/>
        <w:keepLines/>
        <w:numPr>
          <w:ilvl w:val="1"/>
          <w:numId w:val="2"/>
        </w:numPr>
        <w:jc w:val="both"/>
        <w:rPr>
          <w:rFonts w:ascii="Tahoma" w:hAnsi="Tahoma" w:cs="Tahoma"/>
          <w:b/>
        </w:rPr>
      </w:pPr>
      <w:r w:rsidRPr="00112425">
        <w:rPr>
          <w:rFonts w:ascii="Tahoma" w:hAnsi="Tahoma" w:cs="Tahoma"/>
          <w:b/>
        </w:rPr>
        <w:t>Razlogi za izključitev</w:t>
      </w:r>
    </w:p>
    <w:p w14:paraId="1BA4B14B" w14:textId="77777777" w:rsidR="001769DE" w:rsidRPr="00112425" w:rsidRDefault="001769DE" w:rsidP="00FA66D0">
      <w:pPr>
        <w:keepNext/>
        <w:keepLines/>
        <w:jc w:val="both"/>
        <w:rPr>
          <w:rFonts w:ascii="Tahoma" w:hAnsi="Tahoma" w:cs="Tahoma"/>
        </w:rPr>
      </w:pPr>
    </w:p>
    <w:p w14:paraId="18323A6E" w14:textId="77777777" w:rsidR="001769DE" w:rsidRDefault="001769DE" w:rsidP="00FA66D0">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9F83991" w14:textId="77777777" w:rsidR="00FA66D0" w:rsidRPr="00112425" w:rsidRDefault="00FA66D0" w:rsidP="00FA66D0">
      <w:pPr>
        <w:keepNext/>
        <w:keepLines/>
        <w:jc w:val="both"/>
        <w:rPr>
          <w:rFonts w:ascii="Tahoma" w:hAnsi="Tahoma" w:cs="Tahoma"/>
        </w:rPr>
      </w:pPr>
    </w:p>
    <w:p w14:paraId="22C564F1" w14:textId="77777777" w:rsidR="001769DE" w:rsidRPr="00112425" w:rsidRDefault="001769DE" w:rsidP="00FA66D0">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FA66D0">
        <w:rPr>
          <w:rFonts w:ascii="Tahoma" w:hAnsi="Tahoma" w:cs="Tahoma"/>
          <w:lang w:val="sl-SI"/>
        </w:rPr>
        <w:t>(prvi odstavek 75. člena ZJN-3)</w:t>
      </w:r>
    </w:p>
    <w:p w14:paraId="09BE2F4C" w14:textId="77777777" w:rsidR="001769DE" w:rsidRPr="00112425" w:rsidRDefault="001769DE" w:rsidP="00FA66D0">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60291D7F" w14:textId="77777777" w:rsidR="006F31E4" w:rsidRPr="00112425" w:rsidRDefault="006F31E4" w:rsidP="00FA66D0">
      <w:pPr>
        <w:pStyle w:val="Telobesedila2"/>
        <w:keepNext/>
        <w:keepLines/>
        <w:rPr>
          <w:rFonts w:ascii="Tahoma" w:hAnsi="Tahoma" w:cs="Tahoma"/>
          <w:b w:val="0"/>
          <w:lang w:val="sl-SI"/>
        </w:rPr>
      </w:pPr>
    </w:p>
    <w:p w14:paraId="245D7565" w14:textId="77777777" w:rsidR="006F31E4" w:rsidRPr="00112425" w:rsidRDefault="006F31E4" w:rsidP="00FA66D0">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306D5884" w14:textId="469670E9" w:rsidR="00F9625E" w:rsidRDefault="00F9625E" w:rsidP="00FA66D0">
      <w:pPr>
        <w:pStyle w:val="Telobesedila2"/>
        <w:keepNext/>
        <w:keepLines/>
        <w:rPr>
          <w:rFonts w:ascii="Tahoma" w:hAnsi="Tahoma" w:cs="Tahoma"/>
          <w:b w:val="0"/>
          <w:lang w:val="sl-SI"/>
        </w:rPr>
      </w:pPr>
    </w:p>
    <w:p w14:paraId="14767EA4" w14:textId="4A49B14F" w:rsidR="007420A0" w:rsidRDefault="007420A0" w:rsidP="00FA66D0">
      <w:pPr>
        <w:pStyle w:val="Telobesedila2"/>
        <w:keepNext/>
        <w:keepLines/>
        <w:rPr>
          <w:rFonts w:ascii="Tahoma" w:hAnsi="Tahoma" w:cs="Tahoma"/>
          <w:b w:val="0"/>
          <w:lang w:val="sl-SI"/>
        </w:rPr>
      </w:pPr>
    </w:p>
    <w:p w14:paraId="0823FEBE" w14:textId="390F3444" w:rsidR="007420A0" w:rsidRDefault="007420A0" w:rsidP="00FA66D0">
      <w:pPr>
        <w:pStyle w:val="Telobesedila2"/>
        <w:keepNext/>
        <w:keepLines/>
        <w:rPr>
          <w:rFonts w:ascii="Tahoma" w:hAnsi="Tahoma" w:cs="Tahoma"/>
          <w:b w:val="0"/>
          <w:lang w:val="sl-SI"/>
        </w:rPr>
      </w:pPr>
    </w:p>
    <w:p w14:paraId="1754ED32" w14:textId="2C742B60" w:rsidR="007420A0" w:rsidRDefault="007420A0" w:rsidP="00FA66D0">
      <w:pPr>
        <w:pStyle w:val="Telobesedila2"/>
        <w:keepNext/>
        <w:keepLines/>
        <w:rPr>
          <w:rFonts w:ascii="Tahoma" w:hAnsi="Tahoma" w:cs="Tahoma"/>
          <w:b w:val="0"/>
          <w:lang w:val="sl-SI"/>
        </w:rPr>
      </w:pPr>
    </w:p>
    <w:p w14:paraId="7FB0C10A" w14:textId="13D8DDFC" w:rsidR="007420A0" w:rsidRDefault="007420A0" w:rsidP="00FA66D0">
      <w:pPr>
        <w:pStyle w:val="Telobesedila2"/>
        <w:keepNext/>
        <w:keepLines/>
        <w:rPr>
          <w:rFonts w:ascii="Tahoma" w:hAnsi="Tahoma" w:cs="Tahoma"/>
          <w:b w:val="0"/>
          <w:lang w:val="sl-SI"/>
        </w:rPr>
      </w:pPr>
    </w:p>
    <w:p w14:paraId="01C8D2E9" w14:textId="7E68FB6A" w:rsidR="007420A0" w:rsidRDefault="007420A0" w:rsidP="00FA66D0">
      <w:pPr>
        <w:pStyle w:val="Telobesedila2"/>
        <w:keepNext/>
        <w:keepLines/>
        <w:rPr>
          <w:rFonts w:ascii="Tahoma" w:hAnsi="Tahoma" w:cs="Tahoma"/>
          <w:b w:val="0"/>
          <w:lang w:val="sl-SI"/>
        </w:rPr>
      </w:pPr>
    </w:p>
    <w:p w14:paraId="1C82099F" w14:textId="01FB7FD8" w:rsidR="007420A0" w:rsidRDefault="007420A0" w:rsidP="00FA66D0">
      <w:pPr>
        <w:pStyle w:val="Telobesedila2"/>
        <w:keepNext/>
        <w:keepLines/>
        <w:rPr>
          <w:rFonts w:ascii="Tahoma" w:hAnsi="Tahoma" w:cs="Tahoma"/>
          <w:b w:val="0"/>
          <w:lang w:val="sl-SI"/>
        </w:rPr>
      </w:pPr>
    </w:p>
    <w:p w14:paraId="28643F23" w14:textId="32566A92" w:rsidR="007420A0" w:rsidRDefault="007420A0" w:rsidP="00FA66D0">
      <w:pPr>
        <w:pStyle w:val="Telobesedila2"/>
        <w:keepNext/>
        <w:keepLines/>
        <w:rPr>
          <w:rFonts w:ascii="Tahoma" w:hAnsi="Tahoma" w:cs="Tahoma"/>
          <w:b w:val="0"/>
          <w:lang w:val="sl-SI"/>
        </w:rPr>
      </w:pPr>
    </w:p>
    <w:p w14:paraId="38432F3E" w14:textId="77777777" w:rsidR="007420A0" w:rsidRPr="00112425" w:rsidRDefault="007420A0" w:rsidP="00FA66D0">
      <w:pPr>
        <w:pStyle w:val="Telobesedila2"/>
        <w:keepNext/>
        <w:keepLines/>
        <w:rPr>
          <w:rFonts w:ascii="Tahoma" w:hAnsi="Tahoma" w:cs="Tahoma"/>
          <w:b w:val="0"/>
          <w:lang w:val="sl-SI"/>
        </w:rPr>
      </w:pPr>
    </w:p>
    <w:p w14:paraId="6DE99BF6" w14:textId="77777777" w:rsidR="001769DE" w:rsidRPr="00112425" w:rsidRDefault="001769DE" w:rsidP="00FA66D0">
      <w:pPr>
        <w:pStyle w:val="Telobesedila2"/>
        <w:keepNext/>
        <w:keepLines/>
        <w:rPr>
          <w:rFonts w:ascii="Tahoma" w:hAnsi="Tahoma" w:cs="Tahoma"/>
          <w:lang w:val="sl-SI"/>
        </w:rPr>
      </w:pPr>
      <w:r w:rsidRPr="00112425">
        <w:rPr>
          <w:rFonts w:ascii="Tahoma" w:hAnsi="Tahoma" w:cs="Tahoma"/>
          <w:lang w:val="sl-SI"/>
        </w:rPr>
        <w:lastRenderedPageBreak/>
        <w:t>B: Razlogi, povezani s plačilom davkov ali prispevkov za socialno varnost</w:t>
      </w:r>
      <w:r w:rsidR="00FA66D0">
        <w:rPr>
          <w:rFonts w:ascii="Tahoma" w:hAnsi="Tahoma" w:cs="Tahoma"/>
          <w:lang w:val="sl-SI"/>
        </w:rPr>
        <w:t xml:space="preserve"> (drugi odstavek 75. člena ZJN-3)</w:t>
      </w:r>
    </w:p>
    <w:p w14:paraId="36112EAB" w14:textId="77777777" w:rsidR="001769DE" w:rsidRPr="00112425" w:rsidRDefault="001769DE" w:rsidP="00FA66D0">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C382B2A" w14:textId="77777777" w:rsidR="00602923" w:rsidRDefault="00602923" w:rsidP="00FA66D0">
      <w:pPr>
        <w:pStyle w:val="Telobesedila2"/>
        <w:keepNext/>
        <w:keepLines/>
        <w:rPr>
          <w:rFonts w:ascii="Tahoma" w:hAnsi="Tahoma" w:cs="Tahoma"/>
          <w:lang w:val="sl-SI"/>
        </w:rPr>
      </w:pPr>
    </w:p>
    <w:p w14:paraId="21DCCA51" w14:textId="77777777" w:rsidR="001769DE" w:rsidRPr="00112425" w:rsidRDefault="001769DE" w:rsidP="00FA66D0">
      <w:pPr>
        <w:pStyle w:val="Telobesedila2"/>
        <w:keepNext/>
        <w:keepLines/>
        <w:rPr>
          <w:rFonts w:ascii="Tahoma" w:hAnsi="Tahoma" w:cs="Tahoma"/>
          <w:lang w:val="sl-SI"/>
        </w:rPr>
      </w:pPr>
      <w:r w:rsidRPr="00112425">
        <w:rPr>
          <w:rFonts w:ascii="Tahoma" w:hAnsi="Tahoma" w:cs="Tahoma"/>
          <w:lang w:val="sl-SI"/>
        </w:rPr>
        <w:t>D: Nacionalni razlogi za izključitev</w:t>
      </w:r>
      <w:r w:rsidR="00FA66D0">
        <w:rPr>
          <w:rFonts w:ascii="Tahoma" w:hAnsi="Tahoma" w:cs="Tahoma"/>
          <w:lang w:val="sl-SI"/>
        </w:rPr>
        <w:t xml:space="preserve"> (četrti odstavek 75. člena ZJN-3)</w:t>
      </w:r>
    </w:p>
    <w:p w14:paraId="2E4A5A05" w14:textId="77777777" w:rsidR="001769DE" w:rsidRPr="00112425" w:rsidRDefault="001769DE" w:rsidP="00FA66D0">
      <w:pPr>
        <w:pStyle w:val="Telobesedila2"/>
        <w:keepNext/>
        <w:keepLines/>
        <w:spacing w:after="120"/>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14:paraId="756C4E6D" w14:textId="77777777" w:rsidR="00B22715" w:rsidRPr="00112425" w:rsidRDefault="00B22715" w:rsidP="00FA66D0">
      <w:pPr>
        <w:keepNext/>
        <w:keepLines/>
        <w:spacing w:after="60"/>
        <w:ind w:left="426" w:hanging="284"/>
        <w:jc w:val="both"/>
        <w:rPr>
          <w:rFonts w:ascii="Tahoma" w:hAnsi="Tahoma" w:cs="Tahoma"/>
          <w:szCs w:val="18"/>
        </w:rPr>
      </w:pPr>
      <w:r w:rsidRPr="00112425">
        <w:rPr>
          <w:rFonts w:ascii="Tahoma" w:hAnsi="Tahoma" w:cs="Tahoma"/>
          <w:b/>
        </w:rPr>
        <w:t>a)</w:t>
      </w:r>
      <w:r w:rsidRPr="00112425">
        <w:rPr>
          <w:rFonts w:ascii="Tahoma" w:hAnsi="Tahoma" w:cs="Tahoma"/>
        </w:rPr>
        <w:t xml:space="preserve"> če je ta na dan, ko poteče rok za oddajo ponudb ali ponudb, izlo</w:t>
      </w:r>
      <w:r w:rsidR="005017C8">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sidR="00E26798">
        <w:rPr>
          <w:rFonts w:ascii="Tahoma" w:hAnsi="Tahoma" w:cs="Tahoma"/>
          <w:szCs w:val="18"/>
        </w:rPr>
        <w:t xml:space="preserve">v </w:t>
      </w:r>
      <w:r w:rsidR="00E26798"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570998EB" w14:textId="77777777" w:rsidR="00B22715" w:rsidRPr="00112425" w:rsidRDefault="00B22715" w:rsidP="00FA66D0">
      <w:pPr>
        <w:keepNext/>
        <w:keepLines/>
        <w:ind w:left="426" w:hanging="284"/>
        <w:jc w:val="both"/>
        <w:rPr>
          <w:rFonts w:ascii="Tahoma" w:hAnsi="Tahoma" w:cs="Tahoma"/>
        </w:rPr>
      </w:pPr>
      <w:r w:rsidRPr="00112425">
        <w:rPr>
          <w:rFonts w:ascii="Tahoma" w:hAnsi="Tahoma" w:cs="Tahoma"/>
          <w:b/>
        </w:rPr>
        <w:t>b)</w:t>
      </w:r>
      <w:r w:rsidRPr="00112425">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63C49D0" w14:textId="77777777" w:rsidR="00DE14FF" w:rsidRPr="00112425" w:rsidRDefault="00DE14FF" w:rsidP="00FA66D0">
      <w:pPr>
        <w:pStyle w:val="Telobesedila2"/>
        <w:keepNext/>
        <w:keepLines/>
        <w:rPr>
          <w:rFonts w:ascii="Tahoma" w:hAnsi="Tahoma" w:cs="Tahoma"/>
          <w:b w:val="0"/>
          <w:lang w:val="sl-SI"/>
        </w:rPr>
      </w:pPr>
    </w:p>
    <w:p w14:paraId="71E86D40" w14:textId="77777777" w:rsidR="00DE14FF" w:rsidRPr="00112425" w:rsidRDefault="00DE14FF" w:rsidP="00FA66D0">
      <w:pPr>
        <w:keepNext/>
        <w:keepLines/>
        <w:jc w:val="both"/>
        <w:rPr>
          <w:rFonts w:ascii="Tahoma" w:hAnsi="Tahoma" w:cs="Tahoma"/>
          <w:b/>
          <w:u w:val="single"/>
        </w:rPr>
      </w:pPr>
      <w:r w:rsidRPr="00112425">
        <w:rPr>
          <w:rFonts w:ascii="Tahoma" w:hAnsi="Tahoma" w:cs="Tahoma"/>
          <w:b/>
        </w:rPr>
        <w:t>Zgoraj navedeni pogoji veljajo tudi za posamezne člane skupine ponudnikov v okviru skupne ponudbe in za vse v ponudbi navedene podizvajalce.</w:t>
      </w:r>
      <w:r w:rsidRPr="00112425">
        <w:rPr>
          <w:rFonts w:ascii="Tahoma" w:hAnsi="Tahoma" w:cs="Tahoma"/>
          <w:b/>
          <w:u w:val="single"/>
        </w:rPr>
        <w:t xml:space="preserve"> </w:t>
      </w:r>
    </w:p>
    <w:p w14:paraId="7CB43565" w14:textId="77777777" w:rsidR="00DE14FF" w:rsidRPr="00112425" w:rsidRDefault="00DE14FF" w:rsidP="00FA66D0">
      <w:pPr>
        <w:keepNext/>
        <w:keepLines/>
        <w:jc w:val="both"/>
        <w:rPr>
          <w:rFonts w:ascii="Tahoma" w:hAnsi="Tahoma" w:cs="Tahoma"/>
          <w:b/>
          <w:u w:val="single"/>
        </w:rPr>
      </w:pPr>
    </w:p>
    <w:p w14:paraId="28715B5B" w14:textId="77777777" w:rsidR="00DE14FF" w:rsidRPr="00112425" w:rsidRDefault="00DE14FF" w:rsidP="00FA66D0">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1FCA68AF" w14:textId="77777777" w:rsidR="00CD548D" w:rsidRPr="00112425" w:rsidRDefault="00CD548D" w:rsidP="00FA66D0">
      <w:pPr>
        <w:pStyle w:val="Telobesedila2"/>
        <w:keepNext/>
        <w:keepLines/>
        <w:rPr>
          <w:rFonts w:ascii="Tahoma" w:hAnsi="Tahoma" w:cs="Tahoma"/>
          <w:b w:val="0"/>
          <w:lang w:val="sl-SI"/>
        </w:rPr>
      </w:pPr>
    </w:p>
    <w:p w14:paraId="331EC503" w14:textId="77777777" w:rsidR="00CD548D" w:rsidRPr="00112425" w:rsidRDefault="00CD548D" w:rsidP="00FA66D0">
      <w:pPr>
        <w:keepNext/>
        <w:keepLines/>
        <w:jc w:val="both"/>
        <w:rPr>
          <w:rFonts w:ascii="Tahoma" w:hAnsi="Tahoma" w:cs="Tahoma"/>
          <w:b/>
        </w:rPr>
      </w:pPr>
      <w:r w:rsidRPr="00112425">
        <w:rPr>
          <w:rFonts w:ascii="Tahoma" w:hAnsi="Tahoma" w:cs="Tahoma"/>
          <w:b/>
        </w:rPr>
        <w:t>OPOMBA:</w:t>
      </w:r>
    </w:p>
    <w:p w14:paraId="3E78C9D9" w14:textId="77777777" w:rsidR="00CD548D" w:rsidRPr="00112425" w:rsidRDefault="00CD548D" w:rsidP="00FA66D0">
      <w:pPr>
        <w:keepNext/>
        <w:keepLines/>
        <w:jc w:val="both"/>
        <w:rPr>
          <w:rFonts w:ascii="Tahoma" w:hAnsi="Tahoma" w:cs="Tahoma"/>
          <w:b/>
        </w:rPr>
      </w:pPr>
    </w:p>
    <w:p w14:paraId="3AE467CB" w14:textId="77777777" w:rsidR="003906EC" w:rsidRPr="003906EC" w:rsidRDefault="003906EC" w:rsidP="00FA66D0">
      <w:pPr>
        <w:keepNext/>
        <w:keepLines/>
        <w:jc w:val="both"/>
        <w:rPr>
          <w:rFonts w:ascii="Tahoma" w:hAnsi="Tahoma" w:cs="Tahoma"/>
          <w:bCs/>
          <w:i/>
        </w:rPr>
      </w:pPr>
      <w:r w:rsidRPr="003906EC">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76EA80B" w14:textId="77777777" w:rsidR="003906EC" w:rsidRPr="003906EC" w:rsidRDefault="003906EC" w:rsidP="00FA66D0">
      <w:pPr>
        <w:keepNext/>
        <w:keepLines/>
        <w:jc w:val="both"/>
        <w:rPr>
          <w:rFonts w:ascii="Tahoma" w:hAnsi="Tahoma" w:cs="Tahoma"/>
          <w:bCs/>
          <w:i/>
        </w:rPr>
      </w:pPr>
    </w:p>
    <w:p w14:paraId="1B318AE9" w14:textId="267B82AA" w:rsidR="003906EC" w:rsidRPr="003906EC" w:rsidRDefault="003906EC" w:rsidP="00FA66D0">
      <w:pPr>
        <w:keepNext/>
        <w:keepLines/>
        <w:jc w:val="both"/>
        <w:rPr>
          <w:rFonts w:ascii="Tahoma" w:hAnsi="Tahoma" w:cs="Tahoma"/>
          <w:bCs/>
          <w:i/>
        </w:rPr>
      </w:pPr>
      <w:r w:rsidRPr="003906EC">
        <w:rPr>
          <w:rFonts w:ascii="Tahoma" w:hAnsi="Tahoma" w:cs="Tahoma"/>
          <w:bCs/>
          <w:i/>
        </w:rPr>
        <w:t>V kolikor je gospodarski subjekt v enem od položajev iz b) točke 4. odstavka 75. člena ZJN-3, lahko na podlagi Odločbe Ustavnega sodišča RS št. U-I-180/19-23 z dne 5.</w:t>
      </w:r>
      <w:r w:rsidR="00A951BE">
        <w:rPr>
          <w:rFonts w:ascii="Tahoma" w:hAnsi="Tahoma" w:cs="Tahoma"/>
          <w:bCs/>
          <w:i/>
        </w:rPr>
        <w:t xml:space="preserve"> </w:t>
      </w:r>
      <w:r w:rsidRPr="003906EC">
        <w:rPr>
          <w:rFonts w:ascii="Tahoma" w:hAnsi="Tahoma" w:cs="Tahoma"/>
          <w:bCs/>
          <w:i/>
        </w:rPr>
        <w:t>5.</w:t>
      </w:r>
      <w:r w:rsidR="00A951BE">
        <w:rPr>
          <w:rFonts w:ascii="Tahoma" w:hAnsi="Tahoma" w:cs="Tahoma"/>
          <w:bCs/>
          <w:i/>
        </w:rPr>
        <w:t xml:space="preserve"> </w:t>
      </w:r>
      <w:r w:rsidRPr="003906EC">
        <w:rPr>
          <w:rFonts w:ascii="Tahoma" w:hAnsi="Tahoma" w:cs="Tahoma"/>
          <w:bCs/>
          <w:i/>
        </w:rPr>
        <w:t>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6AAC91C" w14:textId="77777777" w:rsidR="00CD548D" w:rsidRPr="00B54159" w:rsidRDefault="00CD548D" w:rsidP="00FA66D0">
      <w:pPr>
        <w:keepNext/>
        <w:keepLines/>
        <w:jc w:val="both"/>
        <w:rPr>
          <w:rFonts w:ascii="Tahoma" w:hAnsi="Tahoma" w:cs="Tahoma"/>
          <w:b/>
          <w:bCs/>
        </w:rPr>
      </w:pPr>
    </w:p>
    <w:p w14:paraId="70F22769" w14:textId="77777777" w:rsidR="00CD548D" w:rsidRPr="003906EC" w:rsidRDefault="00CD548D" w:rsidP="00FA66D0">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14DEEB19" w14:textId="77777777" w:rsidR="00467A95" w:rsidRDefault="00467A95" w:rsidP="00FA66D0">
      <w:pPr>
        <w:keepNext/>
        <w:keepLines/>
        <w:jc w:val="both"/>
        <w:rPr>
          <w:rFonts w:ascii="Tahoma" w:hAnsi="Tahoma" w:cs="Tahoma"/>
          <w:b/>
        </w:rPr>
      </w:pPr>
    </w:p>
    <w:p w14:paraId="46EDCC9D" w14:textId="77777777" w:rsidR="00BB6F49" w:rsidRPr="00112425" w:rsidRDefault="00BB6F49" w:rsidP="00FA66D0">
      <w:pPr>
        <w:keepNext/>
        <w:keepLines/>
        <w:jc w:val="both"/>
        <w:rPr>
          <w:rFonts w:ascii="Tahoma" w:hAnsi="Tahoma" w:cs="Tahoma"/>
          <w:b/>
        </w:rPr>
      </w:pPr>
      <w:r w:rsidRPr="00112425">
        <w:rPr>
          <w:rFonts w:ascii="Tahoma" w:hAnsi="Tahoma" w:cs="Tahoma"/>
          <w:b/>
        </w:rPr>
        <w:t>DOKAZILA:</w:t>
      </w:r>
    </w:p>
    <w:p w14:paraId="2BCF7528" w14:textId="77777777" w:rsidR="00BB6F49" w:rsidRPr="00112425" w:rsidRDefault="00BB6F49" w:rsidP="006C65A8">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50CE5C5E" w14:textId="77777777" w:rsidR="00BB6F49" w:rsidRPr="00112425" w:rsidRDefault="00BB6F49" w:rsidP="006C65A8">
      <w:pPr>
        <w:keepNext/>
        <w:keepLines/>
        <w:numPr>
          <w:ilvl w:val="0"/>
          <w:numId w:val="2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00833EB0">
        <w:rPr>
          <w:rFonts w:ascii="Tahoma" w:hAnsi="Tahoma" w:cs="Tahoma"/>
        </w:rPr>
        <w:t>,</w:t>
      </w:r>
      <w:r w:rsidRPr="00112425">
        <w:rPr>
          <w:rFonts w:ascii="Tahoma" w:hAnsi="Tahoma" w:cs="Tahoma"/>
        </w:rPr>
        <w:t xml:space="preserve"> </w:t>
      </w:r>
    </w:p>
    <w:p w14:paraId="17BA5E03" w14:textId="77777777" w:rsidR="00BB6F49" w:rsidRPr="00112425" w:rsidRDefault="00833EB0" w:rsidP="00FA66D0">
      <w:pPr>
        <w:keepNext/>
        <w:keepLines/>
        <w:numPr>
          <w:ilvl w:val="0"/>
          <w:numId w:val="24"/>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63B56717" w14:textId="77777777" w:rsidR="00BB6F49" w:rsidRPr="00112425" w:rsidRDefault="00BB6F49" w:rsidP="00FA66D0">
      <w:pPr>
        <w:keepNext/>
        <w:keepLines/>
        <w:numPr>
          <w:ilvl w:val="0"/>
          <w:numId w:val="24"/>
        </w:numPr>
        <w:ind w:left="714" w:hanging="357"/>
        <w:jc w:val="both"/>
        <w:rPr>
          <w:rFonts w:ascii="Tahoma" w:hAnsi="Tahoma" w:cs="Tahoma"/>
        </w:rPr>
      </w:pPr>
      <w:r w:rsidRPr="00112425">
        <w:rPr>
          <w:rFonts w:ascii="Tahoma" w:hAnsi="Tahoma" w:cs="Tahoma"/>
        </w:rPr>
        <w:t>Priloga 3/3</w:t>
      </w:r>
      <w:r w:rsidR="00833EB0">
        <w:rPr>
          <w:rFonts w:ascii="Tahoma" w:hAnsi="Tahoma" w:cs="Tahoma"/>
        </w:rPr>
        <w:t xml:space="preserve"> </w:t>
      </w:r>
      <w:r w:rsidR="00833EB0" w:rsidRPr="00112425">
        <w:rPr>
          <w:rFonts w:ascii="Tahoma" w:hAnsi="Tahoma" w:cs="Tahoma"/>
        </w:rPr>
        <w:t>IZJAVA FIZIČNE OSEBE</w:t>
      </w:r>
      <w:r w:rsidRPr="00112425">
        <w:rPr>
          <w:rFonts w:ascii="Tahoma" w:hAnsi="Tahoma" w:cs="Tahoma"/>
        </w:rPr>
        <w:t>.</w:t>
      </w:r>
    </w:p>
    <w:p w14:paraId="4140BA91" w14:textId="5FC6CF9A" w:rsidR="00F9625E" w:rsidRDefault="00F9625E" w:rsidP="00FA66D0">
      <w:pPr>
        <w:keepNext/>
        <w:keepLines/>
        <w:jc w:val="both"/>
        <w:rPr>
          <w:rFonts w:ascii="Tahoma" w:hAnsi="Tahoma" w:cs="Tahoma"/>
          <w:szCs w:val="22"/>
        </w:rPr>
      </w:pPr>
    </w:p>
    <w:p w14:paraId="69172248" w14:textId="60F71CBB" w:rsidR="007420A0" w:rsidRDefault="007420A0" w:rsidP="00FA66D0">
      <w:pPr>
        <w:keepNext/>
        <w:keepLines/>
        <w:jc w:val="both"/>
        <w:rPr>
          <w:rFonts w:ascii="Tahoma" w:hAnsi="Tahoma" w:cs="Tahoma"/>
          <w:szCs w:val="22"/>
        </w:rPr>
      </w:pPr>
    </w:p>
    <w:p w14:paraId="03161392" w14:textId="77777777" w:rsidR="006C65A8" w:rsidRPr="00112425" w:rsidRDefault="006C65A8" w:rsidP="00FA66D0">
      <w:pPr>
        <w:keepNext/>
        <w:keepLines/>
        <w:jc w:val="both"/>
        <w:rPr>
          <w:rFonts w:ascii="Tahoma" w:hAnsi="Tahoma" w:cs="Tahoma"/>
          <w:szCs w:val="22"/>
        </w:rPr>
      </w:pPr>
    </w:p>
    <w:p w14:paraId="6B422504" w14:textId="77777777" w:rsidR="001769DE" w:rsidRPr="00112425" w:rsidRDefault="001769DE" w:rsidP="00FA66D0">
      <w:pPr>
        <w:keepNext/>
        <w:keepLines/>
        <w:numPr>
          <w:ilvl w:val="1"/>
          <w:numId w:val="2"/>
        </w:numPr>
        <w:jc w:val="both"/>
        <w:rPr>
          <w:rFonts w:ascii="Tahoma" w:hAnsi="Tahoma" w:cs="Tahoma"/>
          <w:b/>
        </w:rPr>
      </w:pPr>
      <w:r w:rsidRPr="00112425">
        <w:rPr>
          <w:rFonts w:ascii="Tahoma" w:hAnsi="Tahoma" w:cs="Tahoma"/>
          <w:b/>
        </w:rPr>
        <w:lastRenderedPageBreak/>
        <w:t xml:space="preserve">Pogoji za sodelovanje </w:t>
      </w:r>
    </w:p>
    <w:p w14:paraId="6392EA36" w14:textId="77777777" w:rsidR="001769DE" w:rsidRPr="00112425" w:rsidRDefault="001769DE" w:rsidP="00FA66D0">
      <w:pPr>
        <w:keepNext/>
        <w:keepLines/>
        <w:ind w:left="720"/>
        <w:jc w:val="both"/>
        <w:rPr>
          <w:rFonts w:ascii="Tahoma" w:hAnsi="Tahoma" w:cs="Tahoma"/>
          <w:b/>
        </w:rPr>
      </w:pPr>
    </w:p>
    <w:p w14:paraId="162FF8DB" w14:textId="77777777" w:rsidR="001769DE" w:rsidRPr="00112425" w:rsidRDefault="001769DE" w:rsidP="00FA66D0">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496A97DD" w14:textId="77777777" w:rsidR="001769DE" w:rsidRPr="00112425" w:rsidRDefault="001769DE" w:rsidP="00FA66D0">
      <w:pPr>
        <w:keepNext/>
        <w:keepLines/>
        <w:jc w:val="both"/>
        <w:rPr>
          <w:rFonts w:ascii="Tahoma" w:hAnsi="Tahoma" w:cs="Tahoma"/>
        </w:rPr>
      </w:pPr>
    </w:p>
    <w:p w14:paraId="1950DCDE" w14:textId="77777777" w:rsidR="00AE13F6" w:rsidRPr="00112425" w:rsidRDefault="00AE13F6" w:rsidP="00FA66D0">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112425" w:rsidRDefault="00AE13F6" w:rsidP="00FA66D0">
      <w:pPr>
        <w:keepNext/>
        <w:keepLines/>
        <w:jc w:val="both"/>
        <w:rPr>
          <w:rFonts w:ascii="Tahoma" w:hAnsi="Tahoma" w:cs="Tahoma"/>
          <w:bCs/>
        </w:rPr>
      </w:pPr>
    </w:p>
    <w:p w14:paraId="06CAB6CA" w14:textId="77777777" w:rsidR="00AE13F6" w:rsidRPr="00112425" w:rsidRDefault="00AE13F6" w:rsidP="00FA66D0">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112425" w:rsidRDefault="00AE13F6" w:rsidP="00FA66D0">
      <w:pPr>
        <w:keepNext/>
        <w:keepLines/>
        <w:jc w:val="both"/>
        <w:rPr>
          <w:rFonts w:ascii="Tahoma" w:hAnsi="Tahoma" w:cs="Tahoma"/>
          <w:b/>
        </w:rPr>
      </w:pPr>
    </w:p>
    <w:p w14:paraId="21EFE9CB" w14:textId="77777777" w:rsidR="00AE13F6" w:rsidRPr="00112425" w:rsidRDefault="00AE13F6" w:rsidP="00FA66D0">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4AE320E" w14:textId="77777777" w:rsidR="006C65A8" w:rsidRDefault="006C65A8" w:rsidP="00FA66D0">
      <w:pPr>
        <w:keepNext/>
        <w:keepLines/>
        <w:jc w:val="both"/>
        <w:rPr>
          <w:rFonts w:ascii="Tahoma" w:hAnsi="Tahoma" w:cs="Tahoma"/>
          <w:b/>
        </w:rPr>
      </w:pPr>
    </w:p>
    <w:p w14:paraId="006B3A74" w14:textId="5D45AA96" w:rsidR="00AE13F6" w:rsidRPr="00112425" w:rsidRDefault="00AE13F6" w:rsidP="00FA66D0">
      <w:pPr>
        <w:keepNext/>
        <w:keepLines/>
        <w:jc w:val="both"/>
        <w:rPr>
          <w:rFonts w:ascii="Tahoma" w:hAnsi="Tahoma" w:cs="Tahoma"/>
          <w:b/>
        </w:rPr>
      </w:pPr>
      <w:r w:rsidRPr="00112425">
        <w:rPr>
          <w:rFonts w:ascii="Tahoma" w:hAnsi="Tahoma" w:cs="Tahoma"/>
          <w:b/>
        </w:rPr>
        <w:t>DOKAZILA:</w:t>
      </w:r>
    </w:p>
    <w:p w14:paraId="2CAE2F09" w14:textId="77777777" w:rsidR="00AE13F6" w:rsidRPr="00112425" w:rsidRDefault="00AE13F6" w:rsidP="006C65A8">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14F3D45" w14:textId="77777777" w:rsidR="00AE13F6" w:rsidRPr="00112425" w:rsidRDefault="00AE13F6" w:rsidP="006C65A8">
      <w:pPr>
        <w:keepNext/>
        <w:keepLines/>
        <w:numPr>
          <w:ilvl w:val="0"/>
          <w:numId w:val="2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7EE4C9B" w14:textId="77777777" w:rsidR="00AE13F6" w:rsidRPr="00112425" w:rsidRDefault="00AE13F6" w:rsidP="00FA66D0">
      <w:pPr>
        <w:keepNext/>
        <w:keepLines/>
        <w:numPr>
          <w:ilvl w:val="0"/>
          <w:numId w:val="24"/>
        </w:numPr>
        <w:ind w:left="714" w:hanging="357"/>
        <w:jc w:val="both"/>
        <w:rPr>
          <w:rFonts w:ascii="Tahoma" w:hAnsi="Tahoma" w:cs="Tahoma"/>
        </w:rPr>
      </w:pPr>
      <w:r w:rsidRPr="00112425">
        <w:rPr>
          <w:rFonts w:ascii="Tahoma" w:hAnsi="Tahoma" w:cs="Tahoma"/>
        </w:rPr>
        <w:t>Priloga 3/2: »Izjava o izpolnjevanju sposobnosti podizvajalca/drugega subjekta«,</w:t>
      </w:r>
    </w:p>
    <w:p w14:paraId="1BFDB1E9" w14:textId="77777777" w:rsidR="00AE13F6" w:rsidRPr="00112425" w:rsidRDefault="00AE13F6" w:rsidP="00FA66D0">
      <w:pPr>
        <w:keepNext/>
        <w:keepLines/>
        <w:numPr>
          <w:ilvl w:val="0"/>
          <w:numId w:val="24"/>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E9F0079" w14:textId="77777777" w:rsidR="00AE13F6" w:rsidRPr="00112425" w:rsidRDefault="00AE13F6" w:rsidP="00FA66D0">
      <w:pPr>
        <w:keepNext/>
        <w:keepLines/>
        <w:jc w:val="both"/>
        <w:rPr>
          <w:rFonts w:ascii="Tahoma" w:hAnsi="Tahoma" w:cs="Tahoma"/>
        </w:rPr>
      </w:pPr>
    </w:p>
    <w:p w14:paraId="64E21113" w14:textId="77777777" w:rsidR="00B6464B" w:rsidRPr="00112425" w:rsidRDefault="00B6464B" w:rsidP="00FA66D0">
      <w:pPr>
        <w:keepNext/>
        <w:keepLines/>
        <w:numPr>
          <w:ilvl w:val="2"/>
          <w:numId w:val="2"/>
        </w:numPr>
        <w:jc w:val="both"/>
        <w:rPr>
          <w:rFonts w:ascii="Tahoma" w:hAnsi="Tahoma" w:cs="Tahoma"/>
        </w:rPr>
      </w:pPr>
      <w:r w:rsidRPr="00112425">
        <w:rPr>
          <w:rFonts w:ascii="Tahoma" w:hAnsi="Tahoma" w:cs="Tahoma"/>
        </w:rPr>
        <w:t>Ekonomski in finančni položaj</w:t>
      </w:r>
    </w:p>
    <w:p w14:paraId="4FB5EE21" w14:textId="77777777" w:rsidR="00B6464B" w:rsidRPr="00112425" w:rsidRDefault="00B6464B" w:rsidP="00FA66D0">
      <w:pPr>
        <w:keepNext/>
        <w:keepLines/>
        <w:jc w:val="both"/>
        <w:rPr>
          <w:rFonts w:ascii="Tahoma" w:hAnsi="Tahoma" w:cs="Tahoma"/>
        </w:rPr>
      </w:pPr>
    </w:p>
    <w:p w14:paraId="117D34DE" w14:textId="77777777" w:rsidR="00E70D83" w:rsidRPr="00112425" w:rsidRDefault="0070203D" w:rsidP="00FA66D0">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B61EA10" w14:textId="77777777" w:rsidR="00B6464B" w:rsidRPr="00112425" w:rsidRDefault="00B6464B" w:rsidP="00FA66D0">
      <w:pPr>
        <w:keepNext/>
        <w:keepLines/>
        <w:jc w:val="both"/>
        <w:rPr>
          <w:rFonts w:ascii="Tahoma" w:hAnsi="Tahoma" w:cs="Tahoma"/>
        </w:rPr>
      </w:pPr>
      <w:r w:rsidRPr="00112425">
        <w:rPr>
          <w:rFonts w:ascii="Tahoma" w:hAnsi="Tahoma" w:cs="Tahoma"/>
        </w:rPr>
        <w:t xml:space="preserve"> </w:t>
      </w:r>
    </w:p>
    <w:p w14:paraId="465D313E" w14:textId="77777777" w:rsidR="00B6464B" w:rsidRPr="00112425" w:rsidRDefault="0070203D" w:rsidP="00FA66D0">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0036F1AB" w14:textId="77777777" w:rsidR="00B6464B" w:rsidRDefault="00B6464B" w:rsidP="00FA66D0">
      <w:pPr>
        <w:keepNext/>
        <w:keepLines/>
        <w:jc w:val="both"/>
        <w:rPr>
          <w:rFonts w:ascii="Tahoma" w:hAnsi="Tahoma" w:cs="Tahoma"/>
          <w:b/>
        </w:rPr>
      </w:pPr>
    </w:p>
    <w:p w14:paraId="56E1CDF0" w14:textId="77777777" w:rsidR="00B6464B" w:rsidRPr="00112425" w:rsidRDefault="00D1723F" w:rsidP="00FA66D0">
      <w:pPr>
        <w:keepNext/>
        <w:keepLines/>
        <w:jc w:val="both"/>
        <w:rPr>
          <w:rFonts w:ascii="Tahoma" w:hAnsi="Tahoma" w:cs="Tahoma"/>
          <w:b/>
        </w:rPr>
      </w:pPr>
      <w:r>
        <w:rPr>
          <w:rFonts w:ascii="Tahoma" w:hAnsi="Tahoma" w:cs="Tahoma"/>
          <w:b/>
        </w:rPr>
        <w:t xml:space="preserve">Pogoj mora izpolniti ponudnik. </w:t>
      </w:r>
      <w:r w:rsidR="00B6464B" w:rsidRPr="00112425">
        <w:rPr>
          <w:rFonts w:ascii="Tahoma" w:hAnsi="Tahoma" w:cs="Tahoma"/>
          <w:b/>
        </w:rPr>
        <w:t>V primeru skupne ponudbe mora navedene pogoje izpolnjevati vsak izmed partnerjev v skupni ponudbi.</w:t>
      </w:r>
    </w:p>
    <w:p w14:paraId="2FA65F75" w14:textId="77777777" w:rsidR="00B6464B" w:rsidRPr="00602923" w:rsidRDefault="00B6464B" w:rsidP="00FA66D0">
      <w:pPr>
        <w:keepNext/>
        <w:keepLines/>
        <w:jc w:val="both"/>
        <w:rPr>
          <w:rFonts w:ascii="Tahoma" w:hAnsi="Tahoma" w:cs="Tahoma"/>
          <w:sz w:val="16"/>
          <w:szCs w:val="16"/>
        </w:rPr>
      </w:pPr>
    </w:p>
    <w:p w14:paraId="1CA8E99E" w14:textId="77777777" w:rsidR="00E70D83" w:rsidRPr="00112425" w:rsidRDefault="00E70D83" w:rsidP="00FA66D0">
      <w:pPr>
        <w:keepNext/>
        <w:keepLines/>
        <w:jc w:val="both"/>
        <w:rPr>
          <w:rFonts w:ascii="Tahoma" w:hAnsi="Tahoma" w:cs="Tahoma"/>
          <w:b/>
        </w:rPr>
      </w:pPr>
      <w:r w:rsidRPr="00112425">
        <w:rPr>
          <w:rFonts w:ascii="Tahoma" w:hAnsi="Tahoma" w:cs="Tahoma"/>
          <w:b/>
        </w:rPr>
        <w:t>DOKAZILA:</w:t>
      </w:r>
    </w:p>
    <w:p w14:paraId="17170B46" w14:textId="77777777" w:rsidR="00E70D83" w:rsidRPr="00112425" w:rsidRDefault="00E70D83" w:rsidP="006C65A8">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182ABC" w14:textId="77777777" w:rsidR="00E70D83" w:rsidRPr="00112425" w:rsidRDefault="00E70D83" w:rsidP="006C65A8">
      <w:pPr>
        <w:keepNext/>
        <w:keepLines/>
        <w:numPr>
          <w:ilvl w:val="0"/>
          <w:numId w:val="24"/>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3C2C51E1" w14:textId="77777777" w:rsidR="00EE4699" w:rsidRPr="00112425" w:rsidRDefault="00EE4699" w:rsidP="00FA66D0">
      <w:pPr>
        <w:keepNext/>
        <w:keepLines/>
        <w:jc w:val="both"/>
        <w:rPr>
          <w:rFonts w:ascii="Tahoma" w:hAnsi="Tahoma" w:cs="Tahoma"/>
        </w:rPr>
      </w:pPr>
    </w:p>
    <w:p w14:paraId="0B4DE794" w14:textId="77777777" w:rsidR="00B6464B" w:rsidRPr="00112425" w:rsidRDefault="00B6464B" w:rsidP="00FA66D0">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46B9CD24" w14:textId="77777777" w:rsidR="00B6464B" w:rsidRPr="00112425" w:rsidRDefault="00B6464B" w:rsidP="00FA66D0">
      <w:pPr>
        <w:keepNext/>
        <w:keepLines/>
        <w:jc w:val="both"/>
        <w:rPr>
          <w:rFonts w:ascii="Tahoma" w:eastAsia="Calibri" w:hAnsi="Tahoma" w:cs="Tahoma"/>
          <w:bCs/>
          <w:i/>
          <w:sz w:val="18"/>
        </w:rPr>
      </w:pPr>
    </w:p>
    <w:p w14:paraId="60FFB6A4" w14:textId="77777777" w:rsidR="00B6464B" w:rsidRPr="00112425" w:rsidRDefault="00B6464B" w:rsidP="00FA66D0">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4D0EA63E" w14:textId="77777777" w:rsidR="00CA5490" w:rsidRPr="00112425" w:rsidRDefault="00CA5490" w:rsidP="00FA66D0">
      <w:pPr>
        <w:keepNext/>
        <w:keepLines/>
        <w:jc w:val="both"/>
        <w:rPr>
          <w:rFonts w:ascii="Tahoma" w:eastAsia="Calibri" w:hAnsi="Tahoma" w:cs="Tahoma"/>
          <w:bCs/>
          <w:i/>
          <w:sz w:val="18"/>
        </w:rPr>
      </w:pPr>
    </w:p>
    <w:p w14:paraId="460C6B3F" w14:textId="77777777" w:rsidR="00EB4E0A" w:rsidRPr="00112425" w:rsidRDefault="00EB4E0A" w:rsidP="00FA66D0">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57B17BE" w14:textId="77777777" w:rsidR="00EB4E0A" w:rsidRPr="00602923" w:rsidRDefault="00EB4E0A" w:rsidP="00FA66D0">
      <w:pPr>
        <w:keepNext/>
        <w:keepLines/>
        <w:jc w:val="both"/>
        <w:rPr>
          <w:rFonts w:ascii="Tahoma" w:hAnsi="Tahoma" w:cs="Tahoma"/>
          <w:sz w:val="16"/>
          <w:szCs w:val="16"/>
        </w:rPr>
      </w:pPr>
    </w:p>
    <w:p w14:paraId="3E4AB548" w14:textId="77777777" w:rsidR="00400A59" w:rsidRPr="00112425" w:rsidRDefault="002A4ECB" w:rsidP="00FA66D0">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sidR="00400A59">
        <w:rPr>
          <w:rFonts w:ascii="Tahoma" w:eastAsia="Calibri" w:hAnsi="Tahoma" w:cs="Tahoma"/>
          <w:bCs/>
          <w:i/>
          <w:sz w:val="18"/>
        </w:rPr>
        <w:t xml:space="preserve">Ponudnik, partner v primeru skupne ponudbe in/ali nominirani podizvajalec ne more biti hkrati tudi </w:t>
      </w:r>
      <w:r w:rsidR="00400A59" w:rsidRPr="00112425">
        <w:rPr>
          <w:rFonts w:ascii="Tahoma" w:eastAsia="Calibri" w:hAnsi="Tahoma" w:cs="Tahoma"/>
          <w:bCs/>
          <w:i/>
          <w:sz w:val="18"/>
        </w:rPr>
        <w:t>končni naročnik/investitor/plačnik referenčnega posla</w:t>
      </w:r>
      <w:r w:rsidR="00400A59">
        <w:rPr>
          <w:rFonts w:ascii="Tahoma" w:eastAsia="Calibri" w:hAnsi="Tahoma" w:cs="Tahoma"/>
          <w:bCs/>
          <w:i/>
          <w:sz w:val="18"/>
        </w:rPr>
        <w:t xml:space="preserve"> (izdajatelj reference); naročnik takšne reference ne bo priznal.</w:t>
      </w:r>
    </w:p>
    <w:p w14:paraId="53195C27" w14:textId="77777777" w:rsidR="002A4ECB" w:rsidRPr="00112425" w:rsidRDefault="002A4ECB" w:rsidP="00FA66D0">
      <w:pPr>
        <w:keepNext/>
        <w:keepLines/>
        <w:jc w:val="both"/>
        <w:rPr>
          <w:rFonts w:ascii="Tahoma" w:eastAsia="Calibri" w:hAnsi="Tahoma" w:cs="Tahoma"/>
          <w:bCs/>
          <w:i/>
          <w:sz w:val="18"/>
        </w:rPr>
      </w:pPr>
    </w:p>
    <w:p w14:paraId="0EF12B93" w14:textId="77777777" w:rsidR="00B6464B" w:rsidRPr="00112425" w:rsidRDefault="00B6464B" w:rsidP="00FA66D0">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5214CFD" w14:textId="77777777" w:rsidR="00B6464B" w:rsidRPr="00112425" w:rsidRDefault="00B6464B" w:rsidP="00FA66D0">
      <w:pPr>
        <w:keepNext/>
        <w:keepLines/>
        <w:jc w:val="both"/>
        <w:rPr>
          <w:rFonts w:ascii="Tahoma" w:hAnsi="Tahoma" w:cs="Tahoma"/>
          <w:b/>
        </w:rPr>
      </w:pPr>
    </w:p>
    <w:p w14:paraId="799374A7" w14:textId="77777777" w:rsidR="00B6464B" w:rsidRPr="00112425" w:rsidRDefault="00EC69E1" w:rsidP="00FA66D0">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8EF1657" w14:textId="77777777" w:rsidR="00E70D83" w:rsidRPr="00602923" w:rsidRDefault="00E70D83" w:rsidP="00FA66D0">
      <w:pPr>
        <w:keepNext/>
        <w:keepLines/>
        <w:ind w:right="-2"/>
        <w:jc w:val="both"/>
        <w:rPr>
          <w:rFonts w:ascii="Tahoma" w:hAnsi="Tahoma" w:cs="Tahoma"/>
          <w:smallCaps/>
          <w:sz w:val="16"/>
          <w:szCs w:val="16"/>
        </w:rPr>
      </w:pPr>
    </w:p>
    <w:p w14:paraId="7738E231" w14:textId="77777777" w:rsidR="00E70D83" w:rsidRPr="00112425" w:rsidRDefault="00E70D83" w:rsidP="00FA66D0">
      <w:pPr>
        <w:keepNext/>
        <w:keepLines/>
        <w:jc w:val="both"/>
        <w:rPr>
          <w:rFonts w:ascii="Tahoma" w:hAnsi="Tahoma" w:cs="Tahoma"/>
        </w:rPr>
      </w:pPr>
      <w:r w:rsidRPr="00112425">
        <w:rPr>
          <w:rFonts w:ascii="Tahoma" w:hAnsi="Tahoma" w:cs="Tahoma"/>
        </w:rPr>
        <w:lastRenderedPageBreak/>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5C4A62CB" w14:textId="77777777" w:rsidR="0070203D" w:rsidRPr="00112425" w:rsidRDefault="0070203D" w:rsidP="00FA66D0">
      <w:pPr>
        <w:keepNext/>
        <w:keepLines/>
        <w:jc w:val="both"/>
        <w:rPr>
          <w:rFonts w:ascii="Tahoma" w:hAnsi="Tahoma" w:cs="Tahoma"/>
        </w:rPr>
      </w:pPr>
    </w:p>
    <w:p w14:paraId="2CBCDC4A" w14:textId="77777777" w:rsidR="0070203D" w:rsidRPr="00602923" w:rsidRDefault="00EC69E1" w:rsidP="00FA66D0">
      <w:pPr>
        <w:keepNext/>
        <w:keepLines/>
        <w:autoSpaceDE w:val="0"/>
        <w:autoSpaceDN w:val="0"/>
        <w:adjustRightInd w:val="0"/>
        <w:jc w:val="both"/>
        <w:rPr>
          <w:rFonts w:ascii="Tahoma" w:hAnsi="Tahoma" w:cs="Tahoma"/>
        </w:rPr>
      </w:pPr>
      <w:r w:rsidRPr="00602923">
        <w:rPr>
          <w:rFonts w:ascii="Tahoma" w:hAnsi="Tahoma" w:cs="Tahoma"/>
        </w:rPr>
        <w:t>Ponudnik</w:t>
      </w:r>
      <w:r w:rsidR="0070203D" w:rsidRPr="00602923">
        <w:rPr>
          <w:rFonts w:ascii="Tahoma" w:hAnsi="Tahoma" w:cs="Tahoma"/>
        </w:rPr>
        <w:t xml:space="preserve"> mora v ponudbi izkazati, da je v obdobju </w:t>
      </w:r>
      <w:r w:rsidR="00BA771A" w:rsidRPr="00FC65F1">
        <w:rPr>
          <w:rFonts w:ascii="Tahoma" w:hAnsi="Tahoma" w:cs="Tahoma"/>
        </w:rPr>
        <w:t>zadnjih petih (5</w:t>
      </w:r>
      <w:r w:rsidR="00D23F54" w:rsidRPr="00FC65F1">
        <w:rPr>
          <w:rFonts w:ascii="Tahoma" w:hAnsi="Tahoma" w:cs="Tahoma"/>
        </w:rPr>
        <w:t>) let</w:t>
      </w:r>
      <w:r w:rsidR="0070203D" w:rsidRPr="00FC65F1">
        <w:rPr>
          <w:rFonts w:ascii="Tahoma" w:hAnsi="Tahoma" w:cs="Tahoma"/>
          <w:color w:val="FF0000"/>
        </w:rPr>
        <w:t xml:space="preserve"> </w:t>
      </w:r>
      <w:r w:rsidR="0070203D" w:rsidRPr="00FC65F1">
        <w:rPr>
          <w:rFonts w:ascii="Tahoma" w:hAnsi="Tahoma" w:cs="Tahoma"/>
        </w:rPr>
        <w:t>do</w:t>
      </w:r>
      <w:r w:rsidR="0070203D" w:rsidRPr="00602923">
        <w:rPr>
          <w:rFonts w:ascii="Tahoma" w:hAnsi="Tahoma" w:cs="Tahoma"/>
        </w:rPr>
        <w:t xml:space="preserve"> roka za predložitev ponudb, kvalitetno, strokovno in v skladu s pogodbenimi določili uspešno izvedel in zaključil izvedbo sledečih del:</w:t>
      </w:r>
    </w:p>
    <w:p w14:paraId="645BD4DA" w14:textId="77777777" w:rsidR="00987EC6" w:rsidRDefault="000F4A74" w:rsidP="00987EC6">
      <w:pPr>
        <w:pStyle w:val="Odstavekseznama"/>
        <w:keepNext/>
        <w:keepLines/>
        <w:numPr>
          <w:ilvl w:val="0"/>
          <w:numId w:val="36"/>
        </w:numPr>
        <w:rPr>
          <w:rFonts w:ascii="Tahoma" w:hAnsi="Tahoma" w:cs="Tahoma"/>
        </w:rPr>
      </w:pPr>
      <w:r w:rsidRPr="00987EC6">
        <w:rPr>
          <w:rFonts w:ascii="Tahoma" w:hAnsi="Tahoma" w:cs="Tahoma"/>
        </w:rPr>
        <w:t xml:space="preserve">vsaj </w:t>
      </w:r>
      <w:r w:rsidR="00FA66D0" w:rsidRPr="00987EC6">
        <w:rPr>
          <w:rFonts w:ascii="Tahoma" w:hAnsi="Tahoma" w:cs="Tahoma"/>
        </w:rPr>
        <w:t>eno</w:t>
      </w:r>
      <w:r w:rsidRPr="00987EC6">
        <w:rPr>
          <w:rFonts w:ascii="Tahoma" w:hAnsi="Tahoma" w:cs="Tahoma"/>
        </w:rPr>
        <w:t xml:space="preserve"> (</w:t>
      </w:r>
      <w:r w:rsidR="00FA66D0" w:rsidRPr="00987EC6">
        <w:rPr>
          <w:rFonts w:ascii="Tahoma" w:hAnsi="Tahoma" w:cs="Tahoma"/>
        </w:rPr>
        <w:t>1</w:t>
      </w:r>
      <w:r w:rsidRPr="00987EC6">
        <w:rPr>
          <w:rFonts w:ascii="Tahoma" w:hAnsi="Tahoma" w:cs="Tahoma"/>
        </w:rPr>
        <w:t xml:space="preserve">) </w:t>
      </w:r>
      <w:r w:rsidR="00756602" w:rsidRPr="00987EC6">
        <w:rPr>
          <w:rFonts w:ascii="Tahoma" w:hAnsi="Tahoma" w:cs="Tahoma"/>
        </w:rPr>
        <w:t>gradnj</w:t>
      </w:r>
      <w:r w:rsidR="00FA66D0" w:rsidRPr="00987EC6">
        <w:rPr>
          <w:rFonts w:ascii="Tahoma" w:hAnsi="Tahoma" w:cs="Tahoma"/>
        </w:rPr>
        <w:t>o</w:t>
      </w:r>
      <w:r w:rsidR="00756602" w:rsidRPr="00987EC6">
        <w:rPr>
          <w:rFonts w:ascii="Tahoma" w:hAnsi="Tahoma" w:cs="Tahoma"/>
        </w:rPr>
        <w:t xml:space="preserve"> ali obnov</w:t>
      </w:r>
      <w:r w:rsidR="00FA66D0" w:rsidRPr="00987EC6">
        <w:rPr>
          <w:rFonts w:ascii="Tahoma" w:hAnsi="Tahoma" w:cs="Tahoma"/>
        </w:rPr>
        <w:t>o</w:t>
      </w:r>
      <w:r w:rsidRPr="00987EC6">
        <w:rPr>
          <w:rFonts w:ascii="Tahoma" w:hAnsi="Tahoma" w:cs="Tahoma"/>
        </w:rPr>
        <w:t xml:space="preserve"> </w:t>
      </w:r>
      <w:r w:rsidR="00C52A2D" w:rsidRPr="00987EC6">
        <w:rPr>
          <w:rFonts w:ascii="Tahoma" w:hAnsi="Tahoma" w:cs="Tahoma"/>
        </w:rPr>
        <w:t>javne</w:t>
      </w:r>
      <w:r w:rsidR="00585CDF" w:rsidRPr="00987EC6">
        <w:rPr>
          <w:rFonts w:ascii="Tahoma" w:hAnsi="Tahoma" w:cs="Tahoma"/>
        </w:rPr>
        <w:t xml:space="preserve"> </w:t>
      </w:r>
      <w:r w:rsidR="00FA66D0" w:rsidRPr="00987EC6">
        <w:rPr>
          <w:rFonts w:ascii="Tahoma" w:hAnsi="Tahoma" w:cs="Tahoma"/>
        </w:rPr>
        <w:t>kanalizacije</w:t>
      </w:r>
      <w:r w:rsidR="00C52A2D" w:rsidRPr="00987EC6">
        <w:rPr>
          <w:rFonts w:ascii="Tahoma" w:hAnsi="Tahoma" w:cs="Tahoma"/>
        </w:rPr>
        <w:t xml:space="preserve"> </w:t>
      </w:r>
      <w:r w:rsidR="00585CDF" w:rsidRPr="00987EC6">
        <w:rPr>
          <w:rFonts w:ascii="Tahoma" w:hAnsi="Tahoma" w:cs="Tahoma"/>
        </w:rPr>
        <w:t xml:space="preserve">iz </w:t>
      </w:r>
      <w:r w:rsidR="00FA66D0" w:rsidRPr="00987EC6">
        <w:rPr>
          <w:rFonts w:ascii="Tahoma" w:hAnsi="Tahoma" w:cs="Tahoma"/>
        </w:rPr>
        <w:t>GRP premera DN vsaj 2.000 mm in dolžine vsaj 180 m,</w:t>
      </w:r>
    </w:p>
    <w:p w14:paraId="3201A476" w14:textId="48BE0A12" w:rsidR="00FA66D0" w:rsidRPr="00987EC6" w:rsidRDefault="00FA66D0" w:rsidP="00987EC6">
      <w:pPr>
        <w:pStyle w:val="Odstavekseznama"/>
        <w:keepNext/>
        <w:keepLines/>
        <w:numPr>
          <w:ilvl w:val="0"/>
          <w:numId w:val="36"/>
        </w:numPr>
        <w:rPr>
          <w:rFonts w:ascii="Tahoma" w:hAnsi="Tahoma" w:cs="Tahoma"/>
        </w:rPr>
      </w:pPr>
      <w:r w:rsidRPr="00987EC6">
        <w:rPr>
          <w:rFonts w:ascii="Tahoma" w:hAnsi="Tahoma" w:cs="Tahoma"/>
        </w:rPr>
        <w:t>vgradnjo uvrtanih betonskih pilotov</w:t>
      </w:r>
      <w:r w:rsidR="00D07420">
        <w:rPr>
          <w:rFonts w:ascii="Tahoma" w:hAnsi="Tahoma" w:cs="Tahoma"/>
        </w:rPr>
        <w:t xml:space="preserve"> v skupni dolžini vsaj 3.000 m</w:t>
      </w:r>
      <w:r w:rsidRPr="00987EC6">
        <w:rPr>
          <w:rFonts w:ascii="Tahoma" w:hAnsi="Tahoma" w:cs="Tahoma"/>
        </w:rPr>
        <w:t>.</w:t>
      </w:r>
    </w:p>
    <w:p w14:paraId="040F009D" w14:textId="77777777" w:rsidR="00FA66D0" w:rsidRDefault="00FA66D0" w:rsidP="00FA66D0">
      <w:pPr>
        <w:keepNext/>
        <w:keepLines/>
        <w:rPr>
          <w:rFonts w:ascii="Tahoma" w:hAnsi="Tahoma" w:cs="Tahoma"/>
        </w:rPr>
      </w:pPr>
    </w:p>
    <w:p w14:paraId="4E972DEC" w14:textId="77777777" w:rsidR="00EB4E0A" w:rsidRPr="00FA66D0" w:rsidRDefault="0070203D" w:rsidP="00FA66D0">
      <w:pPr>
        <w:keepNext/>
        <w:keepLines/>
        <w:rPr>
          <w:rFonts w:ascii="Tahoma" w:hAnsi="Tahoma" w:cs="Tahoma"/>
        </w:rPr>
      </w:pPr>
      <w:r w:rsidRPr="00FA66D0">
        <w:rPr>
          <w:rFonts w:ascii="Tahoma" w:hAnsi="Tahoma" w:cs="Tahoma"/>
        </w:rPr>
        <w:t>Kot zaključek del se šteje datum uspešne primopredaje celotnega referenčnega objekta.</w:t>
      </w:r>
      <w:r w:rsidR="00EB4E0A" w:rsidRPr="00FA66D0">
        <w:rPr>
          <w:rFonts w:ascii="Tahoma" w:hAnsi="Tahoma" w:cs="Tahoma"/>
        </w:rPr>
        <w:t xml:space="preserve"> Naročnik bo štel eno pogodbo za eno referenco.</w:t>
      </w:r>
    </w:p>
    <w:p w14:paraId="18C99AFE" w14:textId="77777777" w:rsidR="00AF3EC1" w:rsidRPr="00602923" w:rsidRDefault="00AF3EC1" w:rsidP="00FA66D0">
      <w:pPr>
        <w:keepNext/>
        <w:keepLines/>
        <w:jc w:val="both"/>
        <w:rPr>
          <w:rFonts w:ascii="Tahoma" w:hAnsi="Tahoma" w:cs="Tahoma"/>
          <w:b/>
        </w:rPr>
      </w:pPr>
    </w:p>
    <w:p w14:paraId="094BB71A" w14:textId="77777777" w:rsidR="008D660E" w:rsidRPr="00602923" w:rsidRDefault="008D660E" w:rsidP="00FA66D0">
      <w:pPr>
        <w:keepNext/>
        <w:keepLines/>
        <w:jc w:val="both"/>
        <w:rPr>
          <w:rFonts w:ascii="Tahoma" w:hAnsi="Tahoma" w:cs="Tahoma"/>
          <w:b/>
        </w:rPr>
      </w:pPr>
      <w:r w:rsidRPr="00602923">
        <w:rPr>
          <w:rFonts w:ascii="Tahoma" w:hAnsi="Tahoma" w:cs="Tahoma"/>
          <w:b/>
        </w:rPr>
        <w:t>DOKAZILA:</w:t>
      </w:r>
    </w:p>
    <w:p w14:paraId="38BC1618" w14:textId="77777777" w:rsidR="00135152" w:rsidRPr="00602923" w:rsidRDefault="00EC69E1" w:rsidP="00FA66D0">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22A872A8" w14:textId="77777777" w:rsidR="00282833" w:rsidRDefault="00EF3FF3" w:rsidP="00FA66D0">
      <w:pPr>
        <w:keepNext/>
        <w:keepLines/>
        <w:numPr>
          <w:ilvl w:val="0"/>
          <w:numId w:val="31"/>
        </w:numPr>
        <w:jc w:val="both"/>
        <w:rPr>
          <w:rFonts w:ascii="Tahoma" w:hAnsi="Tahoma" w:cs="Tahoma"/>
        </w:rPr>
      </w:pPr>
      <w:r w:rsidRPr="00602923">
        <w:rPr>
          <w:rFonts w:ascii="Tahoma" w:hAnsi="Tahoma" w:cs="Tahoma"/>
        </w:rPr>
        <w:t>Priloga od 5</w:t>
      </w:r>
      <w:r w:rsidR="00282833">
        <w:rPr>
          <w:rFonts w:ascii="Tahoma" w:hAnsi="Tahoma" w:cs="Tahoma"/>
        </w:rPr>
        <w:t>/1</w:t>
      </w:r>
      <w:r w:rsidRPr="00602923">
        <w:rPr>
          <w:rFonts w:ascii="Tahoma" w:hAnsi="Tahoma" w:cs="Tahoma"/>
        </w:rPr>
        <w:t xml:space="preserve"> »POTRDITEV REFERENC S STRANI POSAMEZNIH NAROČNIKOV</w:t>
      </w:r>
      <w:r w:rsidR="00282833">
        <w:rPr>
          <w:rFonts w:ascii="Tahoma" w:hAnsi="Tahoma" w:cs="Tahoma"/>
        </w:rPr>
        <w:t xml:space="preserve"> – javna kanalizacija</w:t>
      </w:r>
      <w:r w:rsidR="006B6C6B">
        <w:rPr>
          <w:rFonts w:ascii="Tahoma" w:hAnsi="Tahoma" w:cs="Tahoma"/>
        </w:rPr>
        <w:t>«</w:t>
      </w:r>
      <w:r w:rsidR="00282833">
        <w:rPr>
          <w:rFonts w:ascii="Tahoma" w:hAnsi="Tahoma" w:cs="Tahoma"/>
        </w:rPr>
        <w:t>,</w:t>
      </w:r>
    </w:p>
    <w:p w14:paraId="33436C00" w14:textId="77777777" w:rsidR="00EF3FF3" w:rsidRDefault="00282833" w:rsidP="00FA66D0">
      <w:pPr>
        <w:keepNext/>
        <w:keepLines/>
        <w:numPr>
          <w:ilvl w:val="0"/>
          <w:numId w:val="31"/>
        </w:numPr>
        <w:jc w:val="both"/>
        <w:rPr>
          <w:rFonts w:ascii="Tahoma" w:hAnsi="Tahoma" w:cs="Tahoma"/>
        </w:rPr>
      </w:pPr>
      <w:r w:rsidRPr="00602923">
        <w:rPr>
          <w:rFonts w:ascii="Tahoma" w:hAnsi="Tahoma" w:cs="Tahoma"/>
        </w:rPr>
        <w:t>Priloga od 5</w:t>
      </w:r>
      <w:r>
        <w:rPr>
          <w:rFonts w:ascii="Tahoma" w:hAnsi="Tahoma" w:cs="Tahoma"/>
        </w:rPr>
        <w:t>/2</w:t>
      </w:r>
      <w:r w:rsidRPr="00602923">
        <w:rPr>
          <w:rFonts w:ascii="Tahoma" w:hAnsi="Tahoma" w:cs="Tahoma"/>
        </w:rPr>
        <w:t xml:space="preserve"> »POTRDITEV REFERENC S STRANI POSAMEZNIH NAROČNIKOV</w:t>
      </w:r>
      <w:r>
        <w:rPr>
          <w:rFonts w:ascii="Tahoma" w:hAnsi="Tahoma" w:cs="Tahoma"/>
        </w:rPr>
        <w:t xml:space="preserve"> – betonski piloti«</w:t>
      </w:r>
      <w:r w:rsidR="00EF3FF3" w:rsidRPr="00602923">
        <w:rPr>
          <w:rFonts w:ascii="Tahoma" w:hAnsi="Tahoma" w:cs="Tahoma"/>
        </w:rPr>
        <w:t>.</w:t>
      </w:r>
    </w:p>
    <w:p w14:paraId="3C931517" w14:textId="77777777" w:rsidR="009168A2" w:rsidRDefault="009168A2" w:rsidP="00FA66D0">
      <w:pPr>
        <w:keepNext/>
        <w:keepLines/>
        <w:jc w:val="both"/>
        <w:rPr>
          <w:rFonts w:ascii="Tahoma" w:hAnsi="Tahoma" w:cs="Tahoma"/>
        </w:rPr>
      </w:pPr>
    </w:p>
    <w:p w14:paraId="719CEC11" w14:textId="77777777" w:rsidR="009168A2" w:rsidRPr="00602923" w:rsidRDefault="009168A2" w:rsidP="00FA66D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2C194AC7" w14:textId="77777777" w:rsidR="00F62103" w:rsidRPr="00602923" w:rsidRDefault="00F62103" w:rsidP="00FA66D0">
      <w:pPr>
        <w:keepNext/>
        <w:keepLines/>
        <w:shd w:val="clear" w:color="auto" w:fill="FFFFFF"/>
        <w:ind w:right="62"/>
        <w:jc w:val="both"/>
        <w:rPr>
          <w:rFonts w:ascii="Tahoma" w:hAnsi="Tahoma" w:cs="Tahoma"/>
        </w:rPr>
      </w:pPr>
    </w:p>
    <w:p w14:paraId="61567ED8" w14:textId="77777777" w:rsidR="00135152" w:rsidRPr="00602923" w:rsidRDefault="00135152" w:rsidP="00FA66D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E4D1A68" w14:textId="77777777" w:rsidR="00FE4A03" w:rsidRPr="00602923" w:rsidRDefault="00FE4A03" w:rsidP="00FA66D0">
      <w:pPr>
        <w:keepNext/>
        <w:keepLines/>
        <w:jc w:val="both"/>
        <w:rPr>
          <w:rFonts w:ascii="Tahoma" w:hAnsi="Tahoma" w:cs="Tahoma"/>
        </w:rPr>
      </w:pPr>
    </w:p>
    <w:p w14:paraId="7EFADDDF" w14:textId="77777777" w:rsidR="00D73CCB" w:rsidRPr="00602923" w:rsidRDefault="006B6C6B" w:rsidP="00FA66D0">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w:t>
      </w:r>
      <w:r w:rsidR="009C6B9A">
        <w:rPr>
          <w:rFonts w:ascii="Tahoma" w:hAnsi="Tahoma" w:cs="Tahoma"/>
        </w:rPr>
        <w:t xml:space="preserve"> </w:t>
      </w:r>
      <w:r w:rsidR="00F01D80" w:rsidRPr="00602923">
        <w:rPr>
          <w:rFonts w:ascii="Tahoma" w:hAnsi="Tahoma" w:cs="Tahoma"/>
        </w:rPr>
        <w:t xml:space="preserve">vodja </w:t>
      </w:r>
      <w:r w:rsidR="00D55DFC">
        <w:rPr>
          <w:rFonts w:ascii="Tahoma" w:hAnsi="Tahoma" w:cs="Tahoma"/>
        </w:rPr>
        <w:t>gradnje</w:t>
      </w:r>
    </w:p>
    <w:p w14:paraId="791EA8E6" w14:textId="77777777" w:rsidR="00D73CCB" w:rsidRPr="00602923" w:rsidRDefault="00D73CCB" w:rsidP="00FA66D0">
      <w:pPr>
        <w:keepNext/>
        <w:keepLines/>
        <w:jc w:val="both"/>
        <w:rPr>
          <w:rFonts w:ascii="Tahoma" w:hAnsi="Tahoma" w:cs="Tahoma"/>
        </w:rPr>
      </w:pPr>
    </w:p>
    <w:p w14:paraId="2842672F" w14:textId="77777777" w:rsidR="00437150" w:rsidRPr="00602923" w:rsidRDefault="00EC69E1" w:rsidP="00FA66D0">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167D31A5" w14:textId="77777777" w:rsidR="00F01D80" w:rsidRPr="00602923" w:rsidRDefault="00F01D80" w:rsidP="00FA66D0">
      <w:pPr>
        <w:keepNext/>
        <w:keepLines/>
        <w:autoSpaceDE w:val="0"/>
        <w:autoSpaceDN w:val="0"/>
        <w:adjustRightInd w:val="0"/>
        <w:spacing w:after="25"/>
        <w:jc w:val="both"/>
        <w:rPr>
          <w:rFonts w:ascii="Tahoma" w:hAnsi="Tahoma" w:cs="Tahoma"/>
        </w:rPr>
      </w:pPr>
    </w:p>
    <w:p w14:paraId="5BE649ED" w14:textId="77777777" w:rsidR="007C65D2" w:rsidRDefault="007C65D2" w:rsidP="00FA66D0">
      <w:pPr>
        <w:keepNext/>
        <w:keepLines/>
        <w:autoSpaceDE w:val="0"/>
        <w:autoSpaceDN w:val="0"/>
        <w:adjustRightInd w:val="0"/>
        <w:spacing w:after="25"/>
        <w:jc w:val="both"/>
        <w:rPr>
          <w:rFonts w:ascii="Tahoma" w:hAnsi="Tahoma" w:cs="Tahoma"/>
        </w:rPr>
      </w:pPr>
      <w:r>
        <w:rPr>
          <w:rFonts w:ascii="Tahoma" w:hAnsi="Tahoma" w:cs="Tahoma"/>
        </w:rPr>
        <w:t>Posameznik/strokovna oseba, ki bo prevzel vodenje gradnje (</w:t>
      </w:r>
      <w:r w:rsidRPr="0032062D">
        <w:rPr>
          <w:rFonts w:ascii="Tahoma" w:hAnsi="Tahoma" w:cs="Tahoma"/>
        </w:rPr>
        <w:t>vodj</w:t>
      </w:r>
      <w:r>
        <w:rPr>
          <w:rFonts w:ascii="Tahoma" w:hAnsi="Tahoma" w:cs="Tahoma"/>
        </w:rPr>
        <w:t>a</w:t>
      </w:r>
      <w:r w:rsidRPr="0032062D">
        <w:rPr>
          <w:rFonts w:ascii="Tahoma" w:hAnsi="Tahoma" w:cs="Tahoma"/>
        </w:rPr>
        <w:t xml:space="preserve"> gradnje</w:t>
      </w:r>
      <w:r>
        <w:rPr>
          <w:rFonts w:ascii="Tahoma" w:hAnsi="Tahoma" w:cs="Tahoma"/>
        </w:rPr>
        <w:t>)</w:t>
      </w:r>
      <w:r w:rsidRPr="0032062D">
        <w:rPr>
          <w:rFonts w:ascii="Tahoma" w:hAnsi="Tahoma" w:cs="Tahoma"/>
        </w:rPr>
        <w:t xml:space="preserve"> mora biti polno zaposlen pri glavnem vodilnemu ponudniku ali partnerju v skupni ponudbi</w:t>
      </w:r>
      <w:r>
        <w:rPr>
          <w:rFonts w:ascii="Tahoma" w:hAnsi="Tahoma" w:cs="Tahoma"/>
        </w:rPr>
        <w:t xml:space="preserve"> in izpolnjevati zahteve za vodenje gradnje  v skladu z GZ-1.</w:t>
      </w:r>
    </w:p>
    <w:p w14:paraId="2CAEF1C6" w14:textId="77777777" w:rsidR="00D55DFC" w:rsidRDefault="00D55DFC" w:rsidP="00FA66D0">
      <w:pPr>
        <w:keepNext/>
        <w:keepLines/>
        <w:jc w:val="both"/>
        <w:rPr>
          <w:rFonts w:ascii="Tahoma" w:hAnsi="Tahoma" w:cs="Tahoma"/>
        </w:rPr>
      </w:pPr>
    </w:p>
    <w:p w14:paraId="4E7E0941" w14:textId="77777777" w:rsidR="00EC7886" w:rsidRPr="00602923" w:rsidRDefault="00EC7886" w:rsidP="00FA66D0">
      <w:pPr>
        <w:keepNext/>
        <w:keepLines/>
        <w:jc w:val="both"/>
        <w:rPr>
          <w:rFonts w:ascii="Tahoma" w:hAnsi="Tahoma" w:cs="Tahoma"/>
        </w:rPr>
      </w:pPr>
      <w:r w:rsidRPr="00602923">
        <w:rPr>
          <w:rFonts w:ascii="Tahoma" w:hAnsi="Tahoma" w:cs="Tahoma"/>
        </w:rPr>
        <w:t>Vodja gradnje mora biti obvezno dnevno prisot</w:t>
      </w:r>
      <w:r w:rsidR="00A71530" w:rsidRPr="00602923">
        <w:rPr>
          <w:rFonts w:ascii="Tahoma" w:hAnsi="Tahoma" w:cs="Tahoma"/>
        </w:rPr>
        <w:t>en</w:t>
      </w:r>
      <w:r w:rsidRPr="00602923">
        <w:rPr>
          <w:rFonts w:ascii="Tahoma" w:hAnsi="Tahoma" w:cs="Tahoma"/>
        </w:rPr>
        <w:t xml:space="preserve"> na gradbišču.</w:t>
      </w:r>
      <w:r w:rsidR="00ED390C">
        <w:rPr>
          <w:rFonts w:ascii="Tahoma" w:hAnsi="Tahoma" w:cs="Tahoma"/>
        </w:rPr>
        <w:t xml:space="preserve"> </w:t>
      </w:r>
      <w:r w:rsidR="00ED390C" w:rsidRPr="00213ABE">
        <w:rPr>
          <w:rFonts w:ascii="Tahoma" w:hAnsi="Tahoma" w:cs="Tahoma"/>
        </w:rPr>
        <w:t>V kolikor bo izbrani ponudnik po sklenitvi pogodbe zamenjal vodjo gradnje, mora novi vodja gradnje izpolnjevati zahteve v skladu s to razpisno dokumentacijo.</w:t>
      </w:r>
    </w:p>
    <w:p w14:paraId="5435D1A9" w14:textId="77777777" w:rsidR="00EC7886" w:rsidRPr="00602923" w:rsidRDefault="00EC7886" w:rsidP="00FA66D0">
      <w:pPr>
        <w:keepNext/>
        <w:keepLines/>
        <w:jc w:val="both"/>
        <w:rPr>
          <w:rFonts w:ascii="Tahoma" w:hAnsi="Tahoma" w:cs="Tahoma"/>
        </w:rPr>
      </w:pPr>
    </w:p>
    <w:p w14:paraId="2FB93270" w14:textId="77777777" w:rsidR="00400A59" w:rsidRPr="00400A59" w:rsidRDefault="00400A59" w:rsidP="00FA66D0">
      <w:pPr>
        <w:keepNext/>
        <w:keepLines/>
        <w:spacing w:line="252" w:lineRule="auto"/>
        <w:contextualSpacing/>
        <w:jc w:val="both"/>
        <w:rPr>
          <w:rFonts w:ascii="Tahoma" w:hAnsi="Tahoma" w:cs="Tahoma"/>
        </w:rPr>
      </w:pPr>
      <w:r w:rsidRPr="00400A59">
        <w:rPr>
          <w:rFonts w:ascii="Tahoma" w:hAnsi="Tahoma" w:cs="Tahoma"/>
        </w:rPr>
        <w:t>Ponudnikov vodja gradnje</w:t>
      </w:r>
      <w:r>
        <w:rPr>
          <w:rFonts w:ascii="Tahoma" w:hAnsi="Tahoma" w:cs="Tahoma"/>
        </w:rPr>
        <w:t xml:space="preserve"> mora izkazati, </w:t>
      </w:r>
      <w:r w:rsidRPr="00602923">
        <w:rPr>
          <w:rFonts w:ascii="Tahoma" w:hAnsi="Tahoma" w:cs="Tahoma"/>
        </w:rPr>
        <w:t xml:space="preserve">izkazati, da je bil pri referenčnih objektih </w:t>
      </w:r>
      <w:r w:rsidRPr="0088272A">
        <w:rPr>
          <w:rFonts w:ascii="Tahoma" w:hAnsi="Tahoma" w:cs="Tahoma"/>
        </w:rPr>
        <w:t xml:space="preserve">vodja </w:t>
      </w:r>
      <w:r>
        <w:rPr>
          <w:rFonts w:ascii="Tahoma" w:hAnsi="Tahoma" w:cs="Tahoma"/>
        </w:rPr>
        <w:t>gradnje</w:t>
      </w:r>
      <w:r w:rsidRPr="0088272A">
        <w:rPr>
          <w:rFonts w:ascii="Tahoma" w:hAnsi="Tahoma" w:cs="Tahoma"/>
        </w:rPr>
        <w:t xml:space="preserve"> </w:t>
      </w:r>
      <w:r>
        <w:rPr>
          <w:rFonts w:ascii="Tahoma" w:hAnsi="Tahoma" w:cs="Tahoma"/>
        </w:rPr>
        <w:t>in je</w:t>
      </w:r>
      <w:r w:rsidRPr="00400A59">
        <w:rPr>
          <w:rFonts w:ascii="Tahoma" w:hAnsi="Tahoma" w:cs="Tahoma"/>
        </w:rPr>
        <w:t xml:space="preserve"> v obdobju zadnjih 5</w:t>
      </w:r>
      <w:r>
        <w:rPr>
          <w:rFonts w:ascii="Tahoma" w:hAnsi="Tahoma" w:cs="Tahoma"/>
        </w:rPr>
        <w:t xml:space="preserve"> (pet)</w:t>
      </w:r>
      <w:r w:rsidRPr="00400A59">
        <w:rPr>
          <w:rFonts w:ascii="Tahoma" w:hAnsi="Tahoma" w:cs="Tahoma"/>
        </w:rPr>
        <w:t xml:space="preserve"> let pred oddajo ponudbe kot vodja gradnje (v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izkušnje pri izvedbi </w:t>
      </w:r>
      <w:r>
        <w:rPr>
          <w:rFonts w:ascii="Tahoma" w:hAnsi="Tahoma" w:cs="Tahoma"/>
        </w:rPr>
        <w:t>sledečih del</w:t>
      </w:r>
      <w:r w:rsidRPr="00400A59">
        <w:rPr>
          <w:rFonts w:ascii="Tahoma" w:hAnsi="Tahoma" w:cs="Tahoma"/>
        </w:rPr>
        <w:t>:</w:t>
      </w:r>
    </w:p>
    <w:p w14:paraId="6ED0B7B2" w14:textId="77777777" w:rsidR="00FA66D0" w:rsidRDefault="00FA66D0" w:rsidP="00FA66D0">
      <w:pPr>
        <w:pStyle w:val="Odstavekseznama"/>
        <w:keepNext/>
        <w:keepLines/>
        <w:numPr>
          <w:ilvl w:val="0"/>
          <w:numId w:val="36"/>
        </w:numPr>
        <w:ind w:left="426" w:hanging="284"/>
        <w:rPr>
          <w:rFonts w:ascii="Tahoma" w:hAnsi="Tahoma" w:cs="Tahoma"/>
        </w:rPr>
      </w:pPr>
      <w:r w:rsidRPr="00585CDF">
        <w:rPr>
          <w:rFonts w:ascii="Tahoma" w:hAnsi="Tahoma" w:cs="Tahoma"/>
        </w:rPr>
        <w:t xml:space="preserve">vsaj </w:t>
      </w:r>
      <w:r>
        <w:rPr>
          <w:rFonts w:ascii="Tahoma" w:hAnsi="Tahoma" w:cs="Tahoma"/>
        </w:rPr>
        <w:t>eno</w:t>
      </w:r>
      <w:r w:rsidRPr="00585CDF">
        <w:rPr>
          <w:rFonts w:ascii="Tahoma" w:hAnsi="Tahoma" w:cs="Tahoma"/>
        </w:rPr>
        <w:t xml:space="preserve"> (</w:t>
      </w:r>
      <w:r>
        <w:rPr>
          <w:rFonts w:ascii="Tahoma" w:hAnsi="Tahoma" w:cs="Tahoma"/>
        </w:rPr>
        <w:t>1</w:t>
      </w:r>
      <w:r w:rsidRPr="00585CDF">
        <w:rPr>
          <w:rFonts w:ascii="Tahoma" w:hAnsi="Tahoma" w:cs="Tahoma"/>
        </w:rPr>
        <w:t>) gradnj</w:t>
      </w:r>
      <w:r>
        <w:rPr>
          <w:rFonts w:ascii="Tahoma" w:hAnsi="Tahoma" w:cs="Tahoma"/>
        </w:rPr>
        <w:t>o</w:t>
      </w:r>
      <w:r w:rsidRPr="00585CDF">
        <w:rPr>
          <w:rFonts w:ascii="Tahoma" w:hAnsi="Tahoma" w:cs="Tahoma"/>
        </w:rPr>
        <w:t xml:space="preserve"> ali obnov</w:t>
      </w:r>
      <w:r>
        <w:rPr>
          <w:rFonts w:ascii="Tahoma" w:hAnsi="Tahoma" w:cs="Tahoma"/>
        </w:rPr>
        <w:t>o</w:t>
      </w:r>
      <w:r w:rsidRPr="00585CDF">
        <w:rPr>
          <w:rFonts w:ascii="Tahoma" w:hAnsi="Tahoma" w:cs="Tahoma"/>
        </w:rPr>
        <w:t xml:space="preserve"> javne </w:t>
      </w:r>
      <w:r>
        <w:rPr>
          <w:rFonts w:ascii="Tahoma" w:hAnsi="Tahoma" w:cs="Tahoma"/>
        </w:rPr>
        <w:t>kanalizacije</w:t>
      </w:r>
      <w:r w:rsidRPr="00585CDF">
        <w:rPr>
          <w:rFonts w:ascii="Tahoma" w:hAnsi="Tahoma" w:cs="Tahoma"/>
        </w:rPr>
        <w:t xml:space="preserve"> </w:t>
      </w:r>
      <w:r>
        <w:rPr>
          <w:rFonts w:ascii="Tahoma" w:hAnsi="Tahoma" w:cs="Tahoma"/>
        </w:rPr>
        <w:t xml:space="preserve">iz </w:t>
      </w:r>
      <w:r w:rsidRPr="00FA66D0">
        <w:rPr>
          <w:rFonts w:ascii="Tahoma" w:hAnsi="Tahoma" w:cs="Tahoma"/>
        </w:rPr>
        <w:t>GRP premera DN vsaj 2.000 mm in dolžine vsaj 180 m</w:t>
      </w:r>
      <w:r>
        <w:rPr>
          <w:rFonts w:ascii="Tahoma" w:hAnsi="Tahoma" w:cs="Tahoma"/>
        </w:rPr>
        <w:t>,</w:t>
      </w:r>
    </w:p>
    <w:p w14:paraId="58240CAB" w14:textId="1441A649" w:rsidR="00FA66D0" w:rsidRDefault="00FA66D0" w:rsidP="00FA66D0">
      <w:pPr>
        <w:pStyle w:val="Odstavekseznama"/>
        <w:keepNext/>
        <w:keepLines/>
        <w:numPr>
          <w:ilvl w:val="0"/>
          <w:numId w:val="36"/>
        </w:numPr>
        <w:ind w:left="426" w:hanging="284"/>
        <w:rPr>
          <w:rFonts w:ascii="Tahoma" w:hAnsi="Tahoma" w:cs="Tahoma"/>
        </w:rPr>
      </w:pPr>
      <w:r>
        <w:rPr>
          <w:rFonts w:ascii="Tahoma" w:hAnsi="Tahoma" w:cs="Tahoma"/>
        </w:rPr>
        <w:t xml:space="preserve">vgradnjo </w:t>
      </w:r>
      <w:r w:rsidRPr="00D07420">
        <w:rPr>
          <w:rFonts w:ascii="Tahoma" w:hAnsi="Tahoma" w:cs="Tahoma"/>
        </w:rPr>
        <w:t>uvrtanih betonskih pilotov</w:t>
      </w:r>
      <w:r w:rsidR="00D07420">
        <w:rPr>
          <w:rFonts w:ascii="Tahoma" w:hAnsi="Tahoma" w:cs="Tahoma"/>
        </w:rPr>
        <w:t xml:space="preserve"> v skupni dolžini vsaj 3.000 m</w:t>
      </w:r>
      <w:r>
        <w:rPr>
          <w:rFonts w:ascii="Tahoma" w:hAnsi="Tahoma" w:cs="Tahoma"/>
        </w:rPr>
        <w:t>.</w:t>
      </w:r>
    </w:p>
    <w:p w14:paraId="727099DD" w14:textId="088D442D" w:rsidR="00400A59" w:rsidRPr="00112425" w:rsidRDefault="00400A59" w:rsidP="00FA66D0">
      <w:pPr>
        <w:keepNext/>
        <w:keepLines/>
        <w:spacing w:line="252" w:lineRule="auto"/>
        <w:contextualSpacing/>
        <w:jc w:val="both"/>
        <w:rPr>
          <w:rFonts w:ascii="Tahoma" w:hAnsi="Tahoma" w:cs="Tahoma"/>
        </w:rPr>
      </w:pPr>
    </w:p>
    <w:p w14:paraId="64CBB97B" w14:textId="77777777" w:rsidR="008D660E" w:rsidRPr="00112425" w:rsidRDefault="008D660E" w:rsidP="00FA66D0">
      <w:pPr>
        <w:keepNext/>
        <w:keepLines/>
        <w:jc w:val="both"/>
        <w:rPr>
          <w:rFonts w:ascii="Tahoma" w:hAnsi="Tahoma" w:cs="Tahoma"/>
          <w:b/>
        </w:rPr>
      </w:pPr>
      <w:r w:rsidRPr="00112425">
        <w:rPr>
          <w:rFonts w:ascii="Tahoma" w:hAnsi="Tahoma" w:cs="Tahoma"/>
          <w:b/>
        </w:rPr>
        <w:t>DOKAZILA:</w:t>
      </w:r>
    </w:p>
    <w:p w14:paraId="769789CF" w14:textId="77777777" w:rsidR="00EC69E1" w:rsidRDefault="00EC69E1" w:rsidP="00FA66D0">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14:paraId="2E8EBA25" w14:textId="77777777" w:rsidR="00EC69E1" w:rsidRDefault="00EC69E1" w:rsidP="00FA66D0">
      <w:pPr>
        <w:keepNext/>
        <w:keepLines/>
        <w:numPr>
          <w:ilvl w:val="0"/>
          <w:numId w:val="24"/>
        </w:numPr>
        <w:ind w:left="714" w:hanging="357"/>
        <w:jc w:val="both"/>
        <w:rPr>
          <w:rFonts w:ascii="Tahoma" w:hAnsi="Tahoma" w:cs="Tahoma"/>
        </w:rPr>
      </w:pPr>
      <w:r>
        <w:rPr>
          <w:rFonts w:ascii="Tahoma" w:hAnsi="Tahoma" w:cs="Tahoma"/>
        </w:rPr>
        <w:t xml:space="preserve">Priloga </w:t>
      </w:r>
      <w:r w:rsidR="00400A59">
        <w:rPr>
          <w:rFonts w:ascii="Tahoma" w:hAnsi="Tahoma" w:cs="Tahoma"/>
        </w:rPr>
        <w:t xml:space="preserve">6 </w:t>
      </w:r>
      <w:r w:rsidR="0001610C">
        <w:rPr>
          <w:rFonts w:ascii="Tahoma" w:hAnsi="Tahoma" w:cs="Tahoma"/>
        </w:rPr>
        <w:t>STROKOVNA SPOSOBNOST</w:t>
      </w:r>
      <w:r w:rsidR="0001610C" w:rsidRPr="003C5E66">
        <w:rPr>
          <w:rFonts w:ascii="Tahoma" w:hAnsi="Tahoma" w:cs="Tahoma"/>
        </w:rPr>
        <w:t xml:space="preserve"> – VODJA </w:t>
      </w:r>
      <w:r w:rsidR="0001610C">
        <w:rPr>
          <w:rFonts w:ascii="Tahoma" w:hAnsi="Tahoma" w:cs="Tahoma"/>
        </w:rPr>
        <w:t>GRADNJE</w:t>
      </w:r>
      <w:r w:rsidR="0001610C" w:rsidRPr="00112425">
        <w:rPr>
          <w:rFonts w:ascii="Tahoma" w:hAnsi="Tahoma" w:cs="Tahoma"/>
        </w:rPr>
        <w:t xml:space="preserve"> </w:t>
      </w:r>
      <w:r w:rsidRPr="00112425">
        <w:rPr>
          <w:rFonts w:ascii="Tahoma" w:hAnsi="Tahoma" w:cs="Tahoma"/>
        </w:rPr>
        <w:t xml:space="preserve">(podatki o nominiranem vodji </w:t>
      </w:r>
      <w:r w:rsidR="00400A59">
        <w:rPr>
          <w:rFonts w:ascii="Tahoma" w:hAnsi="Tahoma" w:cs="Tahoma"/>
        </w:rPr>
        <w:t>gradnje</w:t>
      </w:r>
      <w:r w:rsidRPr="00112425">
        <w:rPr>
          <w:rFonts w:ascii="Tahoma" w:hAnsi="Tahoma" w:cs="Tahoma"/>
        </w:rPr>
        <w:t>; vpis v IZS, zaposlenost)</w:t>
      </w:r>
      <w:r>
        <w:rPr>
          <w:rFonts w:ascii="Tahoma" w:hAnsi="Tahoma" w:cs="Tahoma"/>
        </w:rPr>
        <w:t>,</w:t>
      </w:r>
    </w:p>
    <w:p w14:paraId="3487DF4E" w14:textId="77777777" w:rsidR="00282833" w:rsidRDefault="00282833" w:rsidP="00282833">
      <w:pPr>
        <w:keepNext/>
        <w:keepLines/>
        <w:numPr>
          <w:ilvl w:val="0"/>
          <w:numId w:val="24"/>
        </w:numPr>
        <w:jc w:val="both"/>
        <w:rPr>
          <w:rFonts w:ascii="Tahoma" w:hAnsi="Tahoma" w:cs="Tahoma"/>
        </w:rPr>
      </w:pPr>
      <w:r w:rsidRPr="00602923">
        <w:rPr>
          <w:rFonts w:ascii="Tahoma" w:hAnsi="Tahoma" w:cs="Tahoma"/>
        </w:rPr>
        <w:lastRenderedPageBreak/>
        <w:t>Priloga od 5</w:t>
      </w:r>
      <w:r>
        <w:rPr>
          <w:rFonts w:ascii="Tahoma" w:hAnsi="Tahoma" w:cs="Tahoma"/>
        </w:rPr>
        <w:t>/1</w:t>
      </w:r>
      <w:r w:rsidRPr="00602923">
        <w:rPr>
          <w:rFonts w:ascii="Tahoma" w:hAnsi="Tahoma" w:cs="Tahoma"/>
        </w:rPr>
        <w:t xml:space="preserve"> »POTRDITEV REFERENC S STRANI POSAMEZNIH NAROČNIKOV</w:t>
      </w:r>
      <w:r>
        <w:rPr>
          <w:rFonts w:ascii="Tahoma" w:hAnsi="Tahoma" w:cs="Tahoma"/>
        </w:rPr>
        <w:t xml:space="preserve"> – javna kanalizacija«,</w:t>
      </w:r>
    </w:p>
    <w:p w14:paraId="5B8E8036" w14:textId="77777777" w:rsidR="00EF3FF3" w:rsidRPr="00282833" w:rsidRDefault="00282833" w:rsidP="00282833">
      <w:pPr>
        <w:keepNext/>
        <w:keepLines/>
        <w:numPr>
          <w:ilvl w:val="0"/>
          <w:numId w:val="24"/>
        </w:numPr>
        <w:jc w:val="both"/>
        <w:rPr>
          <w:rFonts w:ascii="Tahoma" w:hAnsi="Tahoma" w:cs="Tahoma"/>
        </w:rPr>
      </w:pPr>
      <w:r w:rsidRPr="00602923">
        <w:rPr>
          <w:rFonts w:ascii="Tahoma" w:hAnsi="Tahoma" w:cs="Tahoma"/>
        </w:rPr>
        <w:t>Priloga od 5</w:t>
      </w:r>
      <w:r>
        <w:rPr>
          <w:rFonts w:ascii="Tahoma" w:hAnsi="Tahoma" w:cs="Tahoma"/>
        </w:rPr>
        <w:t>/2</w:t>
      </w:r>
      <w:r w:rsidRPr="00602923">
        <w:rPr>
          <w:rFonts w:ascii="Tahoma" w:hAnsi="Tahoma" w:cs="Tahoma"/>
        </w:rPr>
        <w:t xml:space="preserve"> »POTRDITEV REFERENC S STRANI POSAMEZNIH NAROČNIKOV</w:t>
      </w:r>
      <w:r>
        <w:rPr>
          <w:rFonts w:ascii="Tahoma" w:hAnsi="Tahoma" w:cs="Tahoma"/>
        </w:rPr>
        <w:t xml:space="preserve"> – betonski piloti«</w:t>
      </w:r>
      <w:r w:rsidR="00EF3FF3" w:rsidRPr="00282833">
        <w:rPr>
          <w:rFonts w:ascii="Tahoma" w:hAnsi="Tahoma" w:cs="Tahoma"/>
        </w:rPr>
        <w:t>.</w:t>
      </w:r>
    </w:p>
    <w:p w14:paraId="04D97F66" w14:textId="77777777" w:rsidR="00EF3FF3" w:rsidRDefault="00EF3FF3" w:rsidP="00FA66D0">
      <w:pPr>
        <w:keepNext/>
        <w:keepLines/>
        <w:jc w:val="both"/>
        <w:rPr>
          <w:rFonts w:ascii="Tahoma" w:hAnsi="Tahoma" w:cs="Tahoma"/>
        </w:rPr>
      </w:pPr>
    </w:p>
    <w:p w14:paraId="26F90F1F" w14:textId="77777777" w:rsidR="008E150C" w:rsidRPr="00602923" w:rsidRDefault="008E150C" w:rsidP="00FA66D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3BC5F267" w14:textId="77777777" w:rsidR="008E150C" w:rsidRDefault="008E150C" w:rsidP="00FA66D0">
      <w:pPr>
        <w:keepNext/>
        <w:keepLines/>
        <w:jc w:val="both"/>
        <w:rPr>
          <w:rFonts w:ascii="Tahoma" w:hAnsi="Tahoma" w:cs="Tahoma"/>
        </w:rPr>
      </w:pPr>
    </w:p>
    <w:p w14:paraId="33F1209A" w14:textId="77777777" w:rsidR="008E150C" w:rsidRPr="00602923" w:rsidRDefault="008E150C" w:rsidP="00FA66D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47C7CDA" w14:textId="77777777" w:rsidR="008E150C" w:rsidRPr="00112425" w:rsidRDefault="008E150C" w:rsidP="00FA66D0">
      <w:pPr>
        <w:keepNext/>
        <w:keepLines/>
        <w:jc w:val="both"/>
        <w:rPr>
          <w:rFonts w:ascii="Tahoma" w:hAnsi="Tahoma" w:cs="Tahoma"/>
        </w:rPr>
      </w:pPr>
    </w:p>
    <w:p w14:paraId="76CE86EA" w14:textId="77777777" w:rsidR="008A2986" w:rsidRPr="00112425" w:rsidRDefault="00385E71" w:rsidP="00FA66D0">
      <w:pPr>
        <w:keepNext/>
        <w:keepLines/>
        <w:numPr>
          <w:ilvl w:val="1"/>
          <w:numId w:val="2"/>
        </w:numPr>
        <w:jc w:val="both"/>
        <w:rPr>
          <w:rFonts w:ascii="Tahoma" w:hAnsi="Tahoma" w:cs="Tahoma"/>
          <w:b/>
        </w:rPr>
      </w:pPr>
      <w:r w:rsidRPr="00112425">
        <w:rPr>
          <w:rFonts w:ascii="Tahoma" w:hAnsi="Tahoma" w:cs="Tahoma"/>
          <w:b/>
        </w:rPr>
        <w:t>Ostale zahteve naročnika</w:t>
      </w:r>
    </w:p>
    <w:p w14:paraId="6C1AC966" w14:textId="77777777" w:rsidR="0094743D" w:rsidRPr="00112425" w:rsidRDefault="0094743D" w:rsidP="00FA66D0">
      <w:pPr>
        <w:keepNext/>
        <w:keepLines/>
        <w:tabs>
          <w:tab w:val="left" w:pos="0"/>
        </w:tabs>
        <w:jc w:val="both"/>
        <w:rPr>
          <w:rFonts w:ascii="Tahoma" w:hAnsi="Tahoma" w:cs="Tahoma"/>
        </w:rPr>
      </w:pPr>
    </w:p>
    <w:p w14:paraId="5AAD3AC6" w14:textId="77777777" w:rsidR="00332D2C" w:rsidRPr="00112425" w:rsidRDefault="00332D2C" w:rsidP="00FA66D0">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42B4AD59" w14:textId="77777777" w:rsidR="00332D2C" w:rsidRPr="00112425" w:rsidRDefault="00332D2C" w:rsidP="00FA66D0">
      <w:pPr>
        <w:keepNext/>
        <w:keepLines/>
        <w:jc w:val="both"/>
        <w:rPr>
          <w:rFonts w:ascii="Tahoma" w:hAnsi="Tahoma" w:cs="Tahoma"/>
        </w:rPr>
      </w:pPr>
    </w:p>
    <w:p w14:paraId="286B0CFF" w14:textId="77777777" w:rsidR="00332D2C" w:rsidRPr="00112425" w:rsidRDefault="00332D2C" w:rsidP="00FA66D0">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w:t>
      </w:r>
      <w:r w:rsidR="00AE13F6" w:rsidRPr="00112425">
        <w:rPr>
          <w:rFonts w:ascii="Tahoma" w:hAnsi="Tahoma" w:cs="Tahoma"/>
        </w:rPr>
        <w:t>V kolikor</w:t>
      </w:r>
      <w:r w:rsidRPr="00112425">
        <w:rPr>
          <w:rFonts w:ascii="Tahoma" w:hAnsi="Tahoma" w:cs="Tahoma"/>
        </w:rPr>
        <w:t xml:space="preserve"> ponudnik predloži lažno izjavo oziroma </w:t>
      </w:r>
      <w:r w:rsidR="00AE13F6" w:rsidRPr="00112425">
        <w:rPr>
          <w:rFonts w:ascii="Tahoma" w:hAnsi="Tahoma" w:cs="Tahoma"/>
        </w:rPr>
        <w:t>navede</w:t>
      </w:r>
      <w:r w:rsidRPr="00112425">
        <w:rPr>
          <w:rFonts w:ascii="Tahoma" w:hAnsi="Tahoma" w:cs="Tahoma"/>
        </w:rPr>
        <w:t xml:space="preserve"> neresnične podatke o navedenih dejstvih, ima to za posledico ničnost </w:t>
      </w:r>
      <w:r w:rsidR="00AE13F6" w:rsidRPr="00112425">
        <w:rPr>
          <w:rFonts w:ascii="Tahoma" w:hAnsi="Tahoma" w:cs="Tahoma"/>
        </w:rPr>
        <w:t>pogodbe</w:t>
      </w:r>
      <w:r w:rsidRPr="00112425">
        <w:rPr>
          <w:rFonts w:ascii="Tahoma" w:hAnsi="Tahoma" w:cs="Tahoma"/>
        </w:rPr>
        <w:t>.</w:t>
      </w:r>
    </w:p>
    <w:p w14:paraId="2DDE4810" w14:textId="77777777" w:rsidR="00332D2C" w:rsidRPr="00112425" w:rsidRDefault="00332D2C" w:rsidP="00FA66D0">
      <w:pPr>
        <w:keepNext/>
        <w:keepLines/>
        <w:tabs>
          <w:tab w:val="left" w:pos="0"/>
        </w:tabs>
        <w:jc w:val="both"/>
        <w:rPr>
          <w:rFonts w:ascii="Tahoma" w:hAnsi="Tahoma" w:cs="Tahoma"/>
        </w:rPr>
      </w:pPr>
    </w:p>
    <w:p w14:paraId="437F54D8" w14:textId="77777777" w:rsidR="00332D2C" w:rsidRDefault="00332D2C" w:rsidP="00FA66D0">
      <w:pPr>
        <w:keepNext/>
        <w:keepLines/>
        <w:jc w:val="both"/>
        <w:rPr>
          <w:rFonts w:ascii="Tahoma" w:hAnsi="Tahoma" w:cs="Tahoma"/>
          <w:b/>
        </w:rPr>
      </w:pPr>
      <w:r w:rsidRPr="00112425">
        <w:rPr>
          <w:rFonts w:ascii="Tahoma" w:hAnsi="Tahoma" w:cs="Tahoma"/>
          <w:b/>
        </w:rPr>
        <w:t>Zgoraj navedeni pogoji veljajo tudi za posamezne člane skupine ponudnikov v okviru skupne ponudbe in za vse v ponudbi navedene podizvajalce.</w:t>
      </w:r>
    </w:p>
    <w:p w14:paraId="06E6C3CE" w14:textId="77777777" w:rsidR="009810A8" w:rsidRPr="00112425" w:rsidRDefault="009810A8" w:rsidP="00FA66D0">
      <w:pPr>
        <w:keepNext/>
        <w:keepLines/>
        <w:jc w:val="both"/>
        <w:rPr>
          <w:rFonts w:ascii="Tahoma" w:hAnsi="Tahoma" w:cs="Tahoma"/>
          <w:b/>
        </w:rPr>
      </w:pPr>
    </w:p>
    <w:p w14:paraId="5DF26770" w14:textId="77777777" w:rsidR="00332D2C" w:rsidRPr="00112425" w:rsidRDefault="00332D2C" w:rsidP="00FA66D0">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14:paraId="377716F8" w14:textId="77777777" w:rsidR="00332D2C" w:rsidRPr="00112425" w:rsidRDefault="00332D2C" w:rsidP="00FA66D0">
      <w:pPr>
        <w:keepNext/>
        <w:keepLines/>
        <w:jc w:val="both"/>
        <w:rPr>
          <w:rFonts w:ascii="Tahoma" w:hAnsi="Tahoma" w:cs="Tahoma"/>
        </w:rPr>
      </w:pPr>
    </w:p>
    <w:p w14:paraId="6EB8F56B" w14:textId="77777777" w:rsidR="00332D2C" w:rsidRPr="00112425" w:rsidRDefault="00AE13F6" w:rsidP="00FA66D0">
      <w:pPr>
        <w:keepNext/>
        <w:keepLines/>
        <w:jc w:val="both"/>
        <w:rPr>
          <w:rFonts w:ascii="Tahoma" w:hAnsi="Tahoma" w:cs="Tahoma"/>
          <w:b/>
        </w:rPr>
      </w:pPr>
      <w:r w:rsidRPr="00112425">
        <w:rPr>
          <w:rFonts w:ascii="Tahoma" w:hAnsi="Tahoma" w:cs="Tahoma"/>
          <w:b/>
        </w:rPr>
        <w:t>DOKAZILA</w:t>
      </w:r>
      <w:r w:rsidR="00332D2C" w:rsidRPr="00112425">
        <w:rPr>
          <w:rFonts w:ascii="Tahoma" w:hAnsi="Tahoma" w:cs="Tahoma"/>
          <w:b/>
        </w:rPr>
        <w:t>:</w:t>
      </w:r>
    </w:p>
    <w:p w14:paraId="48ABF518" w14:textId="77777777" w:rsidR="00332D2C" w:rsidRPr="00112425" w:rsidRDefault="00332D2C" w:rsidP="006C65A8">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07E670DD" w14:textId="77777777" w:rsidR="00332D2C" w:rsidRPr="00112425" w:rsidRDefault="00332D2C" w:rsidP="006C65A8">
      <w:pPr>
        <w:keepNext/>
        <w:keepLines/>
        <w:numPr>
          <w:ilvl w:val="0"/>
          <w:numId w:val="24"/>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2E848B47" w14:textId="77777777" w:rsidR="00332D2C" w:rsidRPr="00112425" w:rsidRDefault="00332D2C" w:rsidP="00FA66D0">
      <w:pPr>
        <w:keepNext/>
        <w:keepLines/>
        <w:numPr>
          <w:ilvl w:val="0"/>
          <w:numId w:val="24"/>
        </w:numPr>
        <w:ind w:left="714" w:hanging="357"/>
        <w:jc w:val="both"/>
        <w:rPr>
          <w:rFonts w:ascii="Tahoma" w:hAnsi="Tahoma" w:cs="Tahoma"/>
        </w:rPr>
      </w:pPr>
      <w:r w:rsidRPr="00112425">
        <w:rPr>
          <w:rFonts w:ascii="Tahoma" w:hAnsi="Tahoma" w:cs="Tahoma"/>
        </w:rPr>
        <w:t>Priloga 3/2: »Izjava o izpolnjevanju sposobnosti podizvajalca/drugega subjekta«,</w:t>
      </w:r>
    </w:p>
    <w:p w14:paraId="2DDFF717" w14:textId="77777777" w:rsidR="00332D2C" w:rsidRPr="00112425" w:rsidRDefault="004B1383" w:rsidP="00FA66D0">
      <w:pPr>
        <w:keepNext/>
        <w:keepLines/>
        <w:numPr>
          <w:ilvl w:val="0"/>
          <w:numId w:val="24"/>
        </w:numPr>
        <w:ind w:left="714" w:hanging="357"/>
        <w:jc w:val="both"/>
        <w:rPr>
          <w:rFonts w:ascii="Tahoma" w:hAnsi="Tahoma" w:cs="Tahoma"/>
        </w:rPr>
      </w:pPr>
      <w:r w:rsidRPr="004B1383">
        <w:rPr>
          <w:rFonts w:ascii="Tahoma" w:hAnsi="Tahoma" w:cs="Tahoma"/>
        </w:rPr>
        <w:t>Priloga</w:t>
      </w:r>
      <w:r w:rsidR="00AE13F6" w:rsidRPr="004B1383">
        <w:rPr>
          <w:rFonts w:ascii="Tahoma" w:hAnsi="Tahoma" w:cs="Tahoma"/>
        </w:rPr>
        <w:t xml:space="preserve"> 3</w:t>
      </w:r>
      <w:r>
        <w:rPr>
          <w:rFonts w:ascii="Tahoma" w:hAnsi="Tahoma" w:cs="Tahoma"/>
        </w:rPr>
        <w:t>/4</w:t>
      </w:r>
      <w:r w:rsidR="00332D2C" w:rsidRPr="00112425">
        <w:rPr>
          <w:rFonts w:ascii="Tahoma" w:hAnsi="Tahoma" w:cs="Tahoma"/>
        </w:rPr>
        <w:t>: »</w:t>
      </w:r>
      <w:r w:rsidR="00332D2C" w:rsidRPr="00112425">
        <w:rPr>
          <w:rFonts w:ascii="Tahoma" w:hAnsi="Tahoma" w:cs="Tahoma"/>
          <w:bCs/>
        </w:rPr>
        <w:t xml:space="preserve">Izjava o udeležbi fizičnih in pravnih oseb v lastništvu ponudnika«. </w:t>
      </w:r>
    </w:p>
    <w:p w14:paraId="0416EE19" w14:textId="77777777" w:rsidR="00332D2C" w:rsidRDefault="00332D2C" w:rsidP="00FA66D0">
      <w:pPr>
        <w:keepNext/>
        <w:keepLines/>
        <w:jc w:val="both"/>
        <w:rPr>
          <w:rFonts w:ascii="Tahoma" w:hAnsi="Tahoma" w:cs="Tahoma"/>
        </w:rPr>
      </w:pPr>
    </w:p>
    <w:p w14:paraId="7EB8E628" w14:textId="77777777" w:rsidR="00695813" w:rsidRPr="00112425" w:rsidRDefault="008873D9" w:rsidP="00FA66D0">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14:paraId="16628BC3" w14:textId="77777777" w:rsidR="00763FCA" w:rsidRPr="00112425" w:rsidRDefault="00763FCA" w:rsidP="00FA66D0">
      <w:pPr>
        <w:keepNext/>
        <w:keepLines/>
        <w:jc w:val="both"/>
        <w:rPr>
          <w:rFonts w:ascii="Tahoma" w:hAnsi="Tahoma" w:cs="Tahoma"/>
          <w:b/>
          <w:sz w:val="24"/>
        </w:rPr>
      </w:pPr>
    </w:p>
    <w:p w14:paraId="5D987BCC" w14:textId="77777777" w:rsidR="00763FCA" w:rsidRPr="00112425" w:rsidRDefault="00763FCA" w:rsidP="00FA66D0">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DD237A5" w14:textId="77777777" w:rsidR="00C155A2" w:rsidRDefault="00C155A2" w:rsidP="00FA66D0">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4AD9C6B" w14:textId="77777777" w:rsidR="00262952" w:rsidRPr="00C155A2" w:rsidRDefault="00262952" w:rsidP="00FA66D0">
      <w:pPr>
        <w:keepNext/>
        <w:keepLines/>
        <w:jc w:val="both"/>
        <w:rPr>
          <w:rFonts w:ascii="Tahoma" w:hAnsi="Tahoma" w:cs="Tahoma"/>
        </w:rPr>
      </w:pPr>
    </w:p>
    <w:p w14:paraId="535688CA" w14:textId="77777777" w:rsidR="00C155A2" w:rsidRDefault="00C155A2" w:rsidP="00FA66D0">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9CA9802" w14:textId="77777777" w:rsidR="00C155A2" w:rsidRDefault="00C155A2" w:rsidP="00FA66D0">
      <w:pPr>
        <w:keepNext/>
        <w:keepLines/>
        <w:jc w:val="both"/>
        <w:rPr>
          <w:rFonts w:ascii="Tahoma" w:hAnsi="Tahoma" w:cs="Tahoma"/>
        </w:rPr>
      </w:pPr>
    </w:p>
    <w:p w14:paraId="2C364A69" w14:textId="77777777" w:rsidR="00763FCA" w:rsidRDefault="00C155A2" w:rsidP="00FA66D0">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 xml:space="preserve">morajo biti nepreklicna, brezpogojne in plačljive na prvi poziv in morajo biti izdane po vzorcih iz razpisne dokumentacije.  </w:t>
      </w:r>
    </w:p>
    <w:p w14:paraId="33879522" w14:textId="77777777" w:rsidR="00763FCA" w:rsidRPr="00112425" w:rsidRDefault="00763FCA" w:rsidP="00FA66D0">
      <w:pPr>
        <w:keepNext/>
        <w:keepLines/>
        <w:jc w:val="both"/>
        <w:rPr>
          <w:rFonts w:ascii="Tahoma" w:hAnsi="Tahoma" w:cs="Tahoma"/>
          <w:i/>
          <w:kern w:val="16"/>
        </w:rPr>
      </w:pPr>
      <w:bookmarkStart w:id="13" w:name="_Hlk508788160"/>
      <w:r w:rsidRPr="00112425">
        <w:rPr>
          <w:rFonts w:ascii="Tahoma" w:hAnsi="Tahoma" w:cs="Tahoma"/>
          <w:b/>
          <w:i/>
          <w:kern w:val="16"/>
          <w:u w:val="single"/>
        </w:rPr>
        <w:lastRenderedPageBreak/>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737115E3" w14:textId="77777777" w:rsidR="00763FCA" w:rsidRPr="00112425" w:rsidRDefault="00763FCA" w:rsidP="00FA66D0">
      <w:pPr>
        <w:keepNext/>
        <w:keepLines/>
        <w:jc w:val="both"/>
        <w:rPr>
          <w:rFonts w:ascii="Tahoma" w:hAnsi="Tahoma" w:cs="Tahoma"/>
          <w:i/>
          <w:kern w:val="16"/>
        </w:rPr>
      </w:pPr>
    </w:p>
    <w:p w14:paraId="54618BD1" w14:textId="77777777" w:rsidR="00572A07" w:rsidRPr="00EC2ED4" w:rsidRDefault="00763FCA" w:rsidP="00FA66D0">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3D3DAF90" w14:textId="77777777" w:rsidR="00EC7886" w:rsidRPr="00112425" w:rsidRDefault="00EC7886" w:rsidP="00FA66D0">
      <w:pPr>
        <w:keepNext/>
        <w:keepLines/>
      </w:pPr>
    </w:p>
    <w:p w14:paraId="0284EA9A" w14:textId="77777777" w:rsidR="00115804" w:rsidRPr="008D459A" w:rsidRDefault="00115804" w:rsidP="00FA66D0">
      <w:pPr>
        <w:keepNext/>
        <w:keepLines/>
        <w:numPr>
          <w:ilvl w:val="1"/>
          <w:numId w:val="2"/>
        </w:numPr>
        <w:jc w:val="both"/>
        <w:rPr>
          <w:rFonts w:ascii="Tahoma" w:hAnsi="Tahoma" w:cs="Tahoma"/>
          <w:b/>
        </w:rPr>
      </w:pPr>
      <w:r w:rsidRPr="008D459A">
        <w:rPr>
          <w:rFonts w:ascii="Tahoma" w:hAnsi="Tahoma" w:cs="Tahoma"/>
          <w:b/>
        </w:rPr>
        <w:t>Finančno zavarovanje za resnost ponudbe</w:t>
      </w:r>
    </w:p>
    <w:p w14:paraId="4028CDC4" w14:textId="77777777" w:rsidR="00115804" w:rsidRDefault="00115804" w:rsidP="00FA66D0">
      <w:pPr>
        <w:keepNext/>
        <w:keepLines/>
        <w:ind w:left="720"/>
        <w:jc w:val="both"/>
        <w:rPr>
          <w:rFonts w:ascii="Tahoma" w:hAnsi="Tahoma" w:cs="Tahoma"/>
          <w:b/>
        </w:rPr>
      </w:pPr>
    </w:p>
    <w:p w14:paraId="786ABE68" w14:textId="4257D389" w:rsidR="008D459A" w:rsidRPr="00F05C71" w:rsidRDefault="008D459A" w:rsidP="00FA66D0">
      <w:pPr>
        <w:keepNext/>
        <w:keepLines/>
        <w:jc w:val="both"/>
        <w:rPr>
          <w:rFonts w:ascii="Tahoma" w:hAnsi="Tahoma" w:cs="Tahoma"/>
        </w:rPr>
      </w:pPr>
      <w:r>
        <w:rPr>
          <w:rFonts w:ascii="Tahoma" w:hAnsi="Tahoma" w:cs="Tahoma"/>
        </w:rPr>
        <w:t xml:space="preserve">Ponudnik </w:t>
      </w:r>
      <w:r w:rsidRPr="00F05C71">
        <w:rPr>
          <w:rFonts w:ascii="Tahoma" w:hAnsi="Tahoma" w:cs="Tahoma"/>
        </w:rPr>
        <w:t xml:space="preserve">mora predložiti </w:t>
      </w:r>
      <w:r w:rsidRPr="00F05C71">
        <w:rPr>
          <w:rFonts w:ascii="Tahoma" w:hAnsi="Tahoma" w:cs="Tahoma"/>
          <w:b/>
        </w:rPr>
        <w:t xml:space="preserve">brezpogojno in na prvi pisni poziv plačljivo zavarovanje za resnost </w:t>
      </w:r>
      <w:r>
        <w:rPr>
          <w:rFonts w:ascii="Tahoma" w:hAnsi="Tahoma" w:cs="Tahoma"/>
          <w:b/>
        </w:rPr>
        <w:t>ponudbe</w:t>
      </w:r>
      <w:r>
        <w:rPr>
          <w:rFonts w:ascii="Tahoma" w:hAnsi="Tahoma" w:cs="Tahoma"/>
        </w:rPr>
        <w:t xml:space="preserve"> </w:t>
      </w:r>
      <w:r w:rsidRPr="00F05C71">
        <w:rPr>
          <w:rFonts w:ascii="Tahoma" w:hAnsi="Tahoma" w:cs="Tahoma"/>
        </w:rPr>
        <w:t>v obliki bančne garancije ali kavcijskeg</w:t>
      </w:r>
      <w:r>
        <w:rPr>
          <w:rFonts w:ascii="Tahoma" w:hAnsi="Tahoma" w:cs="Tahoma"/>
        </w:rPr>
        <w:t>a zavarovanja pri zavarovalnici,</w:t>
      </w:r>
      <w:r w:rsidRPr="00F05C71">
        <w:rPr>
          <w:rFonts w:ascii="Tahoma" w:hAnsi="Tahoma" w:cs="Tahoma"/>
        </w:rPr>
        <w:t xml:space="preserve"> v </w:t>
      </w:r>
      <w:r w:rsidRPr="00B05817">
        <w:rPr>
          <w:rFonts w:ascii="Tahoma" w:hAnsi="Tahoma" w:cs="Tahoma"/>
        </w:rPr>
        <w:t xml:space="preserve">višini </w:t>
      </w:r>
      <w:r w:rsidR="00A951BE">
        <w:rPr>
          <w:rFonts w:ascii="Tahoma" w:hAnsi="Tahoma" w:cs="Tahoma"/>
        </w:rPr>
        <w:t>5</w:t>
      </w:r>
      <w:r w:rsidRPr="0001610C">
        <w:rPr>
          <w:rFonts w:ascii="Tahoma" w:hAnsi="Tahoma" w:cs="Tahoma"/>
        </w:rPr>
        <w:t>0.000,00</w:t>
      </w:r>
      <w:r w:rsidRPr="0072423F">
        <w:rPr>
          <w:rFonts w:ascii="Tahoma" w:hAnsi="Tahoma" w:cs="Tahoma"/>
        </w:rPr>
        <w:t xml:space="preserve"> EUR in</w:t>
      </w:r>
      <w:r w:rsidR="000F20BA">
        <w:rPr>
          <w:rFonts w:ascii="Tahoma" w:hAnsi="Tahoma" w:cs="Tahoma"/>
        </w:rPr>
        <w:t xml:space="preserve"> veljavno najmanj do vključno </w:t>
      </w:r>
      <w:r w:rsidR="007420A0">
        <w:rPr>
          <w:rFonts w:ascii="Tahoma" w:hAnsi="Tahoma" w:cs="Tahoma"/>
        </w:rPr>
        <w:t>28</w:t>
      </w:r>
      <w:r w:rsidRPr="007420A0">
        <w:rPr>
          <w:rFonts w:ascii="Tahoma" w:hAnsi="Tahoma" w:cs="Tahoma"/>
        </w:rPr>
        <w:t xml:space="preserve">. </w:t>
      </w:r>
      <w:r w:rsidR="0001610C" w:rsidRPr="007420A0">
        <w:rPr>
          <w:rFonts w:ascii="Tahoma" w:hAnsi="Tahoma" w:cs="Tahoma"/>
        </w:rPr>
        <w:t>2</w:t>
      </w:r>
      <w:r w:rsidRPr="007420A0">
        <w:rPr>
          <w:rFonts w:ascii="Tahoma" w:hAnsi="Tahoma" w:cs="Tahoma"/>
        </w:rPr>
        <w:t>. 202</w:t>
      </w:r>
      <w:r w:rsidR="007420A0">
        <w:rPr>
          <w:rFonts w:ascii="Tahoma" w:hAnsi="Tahoma" w:cs="Tahoma"/>
        </w:rPr>
        <w:t>3</w:t>
      </w:r>
      <w:r w:rsidRPr="00F05C71">
        <w:rPr>
          <w:rFonts w:ascii="Tahoma" w:hAnsi="Tahoma" w:cs="Tahoma"/>
        </w:rPr>
        <w:t xml:space="preserve">. Vzorec zavarovanja za resnost </w:t>
      </w:r>
      <w:r>
        <w:rPr>
          <w:rFonts w:ascii="Tahoma" w:hAnsi="Tahoma" w:cs="Tahoma"/>
        </w:rPr>
        <w:t>ponudbe</w:t>
      </w:r>
      <w:r w:rsidRPr="00F05C71">
        <w:rPr>
          <w:rFonts w:ascii="Tahoma" w:hAnsi="Tahoma" w:cs="Tahoma"/>
        </w:rPr>
        <w:t xml:space="preserve"> je sestavni del te razpisne dokumentacije </w:t>
      </w:r>
      <w:r w:rsidRPr="003C5709">
        <w:rPr>
          <w:rFonts w:ascii="Tahoma" w:hAnsi="Tahoma" w:cs="Tahoma"/>
        </w:rPr>
        <w:t>(</w:t>
      </w:r>
      <w:r w:rsidRPr="004D2034">
        <w:rPr>
          <w:rFonts w:ascii="Tahoma" w:hAnsi="Tahoma" w:cs="Tahoma"/>
        </w:rPr>
        <w:t xml:space="preserve">Priloga </w:t>
      </w:r>
      <w:r>
        <w:rPr>
          <w:rFonts w:ascii="Tahoma" w:hAnsi="Tahoma" w:cs="Tahoma"/>
        </w:rPr>
        <w:t>8</w:t>
      </w:r>
      <w:r w:rsidRPr="004D2034">
        <w:rPr>
          <w:rFonts w:ascii="Tahoma" w:hAnsi="Tahoma" w:cs="Tahoma"/>
        </w:rPr>
        <w:t>/1</w:t>
      </w:r>
      <w:r w:rsidRPr="003C5709">
        <w:rPr>
          <w:rFonts w:ascii="Tahoma" w:hAnsi="Tahoma" w:cs="Tahoma"/>
        </w:rPr>
        <w:t>)</w:t>
      </w:r>
      <w:r w:rsidRPr="00F05C71">
        <w:rPr>
          <w:rFonts w:ascii="Tahoma" w:hAnsi="Tahoma" w:cs="Tahoma"/>
        </w:rPr>
        <w:t>. Predloženo zavarovanje ne sme vsebinsko odstopati od vzorca iz razpisne dokumentacije.</w:t>
      </w:r>
    </w:p>
    <w:p w14:paraId="32178355" w14:textId="77777777" w:rsidR="008D459A" w:rsidRDefault="008D459A" w:rsidP="00FA66D0">
      <w:pPr>
        <w:keepNext/>
        <w:keepLines/>
        <w:jc w:val="both"/>
        <w:rPr>
          <w:rFonts w:ascii="Tahoma" w:hAnsi="Tahoma" w:cs="Tahoma"/>
        </w:rPr>
      </w:pPr>
    </w:p>
    <w:p w14:paraId="4B162EEB" w14:textId="77777777" w:rsidR="008D459A" w:rsidRDefault="008D459A" w:rsidP="00FA66D0">
      <w:pPr>
        <w:keepNext/>
        <w:keepLines/>
        <w:jc w:val="both"/>
        <w:rPr>
          <w:rFonts w:ascii="Tahoma" w:hAnsi="Tahoma" w:cs="Tahoma"/>
        </w:rPr>
      </w:pPr>
      <w:r w:rsidRPr="00C73DA4">
        <w:rPr>
          <w:rFonts w:ascii="Tahoma" w:hAnsi="Tahoma" w:cs="Tahoma"/>
        </w:rPr>
        <w:t xml:space="preserve">Če bo </w:t>
      </w:r>
      <w:r>
        <w:rPr>
          <w:rFonts w:ascii="Tahoma" w:hAnsi="Tahoma" w:cs="Tahoma"/>
        </w:rPr>
        <w:t>ponudnik</w:t>
      </w:r>
      <w:r w:rsidRPr="00C73DA4">
        <w:rPr>
          <w:rFonts w:ascii="Tahoma" w:hAnsi="Tahoma" w:cs="Tahoma"/>
        </w:rPr>
        <w:t xml:space="preserve"> v </w:t>
      </w:r>
      <w:r>
        <w:rPr>
          <w:rFonts w:ascii="Tahoma" w:hAnsi="Tahoma" w:cs="Tahoma"/>
        </w:rPr>
        <w:t>ponudbi</w:t>
      </w:r>
      <w:r w:rsidRPr="00C73DA4">
        <w:rPr>
          <w:rFonts w:ascii="Tahoma" w:hAnsi="Tahoma" w:cs="Tahoma"/>
        </w:rPr>
        <w:t xml:space="preserve"> navedel daljši rok veljavnosti </w:t>
      </w:r>
      <w:r>
        <w:rPr>
          <w:rFonts w:ascii="Tahoma" w:hAnsi="Tahoma" w:cs="Tahoma"/>
        </w:rPr>
        <w:t>ponudbe</w:t>
      </w:r>
      <w:r w:rsidRPr="00C73DA4">
        <w:rPr>
          <w:rFonts w:ascii="Tahoma" w:hAnsi="Tahoma" w:cs="Tahoma"/>
        </w:rPr>
        <w:t xml:space="preserve"> od zahtevanega, mora biti le-ta pokrit z zavarovanjem za resnost </w:t>
      </w:r>
      <w:r>
        <w:rPr>
          <w:rFonts w:ascii="Tahoma" w:hAnsi="Tahoma" w:cs="Tahoma"/>
        </w:rPr>
        <w:t>ponudbe</w:t>
      </w:r>
      <w:r w:rsidRPr="00C73DA4">
        <w:rPr>
          <w:rFonts w:ascii="Tahoma" w:hAnsi="Tahoma" w:cs="Tahoma"/>
        </w:rPr>
        <w:t>.</w:t>
      </w:r>
    </w:p>
    <w:p w14:paraId="2D12BB73" w14:textId="77777777" w:rsidR="008D459A" w:rsidRPr="00C73DA4" w:rsidRDefault="008D459A" w:rsidP="00FA66D0">
      <w:pPr>
        <w:keepNext/>
        <w:keepLines/>
        <w:jc w:val="both"/>
        <w:rPr>
          <w:rFonts w:ascii="Tahoma" w:hAnsi="Tahoma" w:cs="Tahoma"/>
        </w:rPr>
      </w:pPr>
    </w:p>
    <w:p w14:paraId="42ADE898" w14:textId="77777777" w:rsidR="008D459A" w:rsidRPr="00C73DA4" w:rsidRDefault="008D459A" w:rsidP="00FA66D0">
      <w:pPr>
        <w:keepNext/>
        <w:keepLines/>
        <w:jc w:val="both"/>
        <w:rPr>
          <w:rFonts w:ascii="Tahoma" w:hAnsi="Tahoma" w:cs="Tahoma"/>
        </w:rPr>
      </w:pPr>
      <w:r w:rsidRPr="00C73DA4">
        <w:rPr>
          <w:rFonts w:ascii="Tahoma" w:hAnsi="Tahoma" w:cs="Tahoma"/>
          <w:u w:val="single"/>
        </w:rPr>
        <w:t xml:space="preserve">Upravičenec do izplačila iz naslova finančnega zavarovanja za zavarovanje resnosti </w:t>
      </w:r>
      <w:r>
        <w:rPr>
          <w:rFonts w:ascii="Tahoma" w:hAnsi="Tahoma" w:cs="Tahoma"/>
          <w:u w:val="single"/>
        </w:rPr>
        <w:t>ponudbe</w:t>
      </w:r>
      <w:r w:rsidRPr="00C73DA4">
        <w:rPr>
          <w:rFonts w:ascii="Tahoma" w:hAnsi="Tahoma" w:cs="Tahoma"/>
          <w:u w:val="single"/>
        </w:rPr>
        <w:t xml:space="preserve">, je </w:t>
      </w:r>
      <w:r>
        <w:rPr>
          <w:rFonts w:ascii="Tahoma" w:hAnsi="Tahoma" w:cs="Tahoma"/>
          <w:u w:val="single"/>
        </w:rPr>
        <w:t>JAVNO PODJETJE VODOVOD KANALIZACIJA SNAGA d.o.o., Vodovodna cesta 90</w:t>
      </w:r>
      <w:r w:rsidRPr="00CA36A2">
        <w:rPr>
          <w:rFonts w:ascii="Tahoma" w:hAnsi="Tahoma" w:cs="Tahoma"/>
          <w:u w:val="single"/>
        </w:rPr>
        <w:t>, 1000 Ljubljana</w:t>
      </w:r>
      <w:r w:rsidRPr="00C73DA4">
        <w:rPr>
          <w:rFonts w:ascii="Tahoma" w:hAnsi="Tahoma" w:cs="Tahoma"/>
        </w:rPr>
        <w:t>.</w:t>
      </w:r>
    </w:p>
    <w:p w14:paraId="24C0E371" w14:textId="77777777" w:rsidR="008D459A" w:rsidRPr="00C73DA4" w:rsidRDefault="008D459A" w:rsidP="00FA66D0">
      <w:pPr>
        <w:keepNext/>
        <w:keepLines/>
        <w:jc w:val="both"/>
        <w:rPr>
          <w:rFonts w:ascii="Tahoma" w:hAnsi="Tahoma" w:cs="Tahoma"/>
        </w:rPr>
      </w:pPr>
      <w:r w:rsidRPr="00C73DA4">
        <w:rPr>
          <w:rFonts w:ascii="Tahoma" w:hAnsi="Tahoma" w:cs="Tahoma"/>
        </w:rPr>
        <w:t xml:space="preserve"> </w:t>
      </w:r>
    </w:p>
    <w:p w14:paraId="16E21FD3" w14:textId="77777777" w:rsidR="008D459A" w:rsidRDefault="008D459A" w:rsidP="00FA66D0">
      <w:pPr>
        <w:keepNext/>
        <w:keepLines/>
        <w:jc w:val="both"/>
        <w:rPr>
          <w:rFonts w:ascii="Tahoma" w:hAnsi="Tahoma" w:cs="Tahoma"/>
        </w:rPr>
      </w:pPr>
      <w:r>
        <w:rPr>
          <w:rFonts w:ascii="Tahoma" w:hAnsi="Tahoma" w:cs="Tahoma"/>
        </w:rPr>
        <w:t>Zavarovanje resnosti ponudbe se lahko unovči iz naslednjih razlogov:</w:t>
      </w:r>
    </w:p>
    <w:p w14:paraId="7BEB96D9" w14:textId="77777777" w:rsidR="008D459A" w:rsidRPr="00C73DA4" w:rsidRDefault="008D459A" w:rsidP="00FA66D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naročnik zavarovanja</w:t>
      </w:r>
      <w:r>
        <w:rPr>
          <w:rFonts w:ascii="Tahoma" w:hAnsi="Tahoma" w:cs="Tahoma"/>
          <w:lang w:eastAsia="en-US"/>
        </w:rPr>
        <w:t xml:space="preserve"> (tj. ponudnik)</w:t>
      </w:r>
      <w:r w:rsidRPr="00C73DA4">
        <w:rPr>
          <w:rFonts w:ascii="Tahoma" w:hAnsi="Tahoma" w:cs="Tahoma"/>
          <w:lang w:eastAsia="en-US"/>
        </w:rPr>
        <w:t xml:space="preserve"> je umaknil ponudbo po poteku roka za prejem ponudb ali nedopustno spremenil ponudbo v času njene veljavnosti; ali</w:t>
      </w:r>
    </w:p>
    <w:p w14:paraId="180701B0" w14:textId="77777777" w:rsidR="008D459A" w:rsidRPr="00C73DA4" w:rsidRDefault="008D459A" w:rsidP="00FA66D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na poziv upravičenca ni podpisal </w:t>
      </w:r>
      <w:r>
        <w:rPr>
          <w:rFonts w:ascii="Tahoma" w:hAnsi="Tahoma" w:cs="Tahoma"/>
          <w:lang w:eastAsia="en-US"/>
        </w:rPr>
        <w:t>pogodbe s posameznim naročnikom</w:t>
      </w:r>
      <w:r w:rsidRPr="00C73DA4">
        <w:rPr>
          <w:rFonts w:ascii="Tahoma" w:hAnsi="Tahoma" w:cs="Tahoma"/>
          <w:lang w:eastAsia="en-US"/>
        </w:rPr>
        <w:t>; ali</w:t>
      </w:r>
    </w:p>
    <w:p w14:paraId="5FD88458" w14:textId="77777777" w:rsidR="008D459A" w:rsidRPr="00C73DA4" w:rsidRDefault="008D459A" w:rsidP="00FA66D0">
      <w:pPr>
        <w:keepNext/>
        <w:keepLines/>
        <w:numPr>
          <w:ilvl w:val="0"/>
          <w:numId w:val="32"/>
        </w:numPr>
        <w:ind w:left="426" w:hanging="284"/>
        <w:jc w:val="both"/>
        <w:rPr>
          <w:rFonts w:ascii="Tahoma" w:hAnsi="Tahoma" w:cs="Tahoma"/>
          <w:lang w:eastAsia="en-US"/>
        </w:rPr>
      </w:pPr>
      <w:r w:rsidRPr="00C73DA4">
        <w:rPr>
          <w:rFonts w:ascii="Tahoma" w:hAnsi="Tahoma" w:cs="Tahoma"/>
          <w:lang w:eastAsia="en-US"/>
        </w:rPr>
        <w:t>izbrani naročnik</w:t>
      </w:r>
      <w:r>
        <w:rPr>
          <w:rFonts w:ascii="Tahoma" w:hAnsi="Tahoma" w:cs="Tahoma"/>
          <w:lang w:eastAsia="en-US"/>
        </w:rPr>
        <w:t xml:space="preserve"> (tj. izbrani ponudnik)</w:t>
      </w:r>
      <w:r w:rsidRPr="00C73DA4">
        <w:rPr>
          <w:rFonts w:ascii="Tahoma" w:hAnsi="Tahoma" w:cs="Tahoma"/>
          <w:lang w:eastAsia="en-US"/>
        </w:rPr>
        <w:t xml:space="preserve"> zavarovanja ni predložil zavarovanja za dobro izvedbo obveznosti v skladu s pogoji naročila</w:t>
      </w:r>
      <w:r>
        <w:rPr>
          <w:rFonts w:ascii="Tahoma" w:hAnsi="Tahoma" w:cs="Tahoma"/>
          <w:lang w:eastAsia="en-US"/>
        </w:rPr>
        <w:t xml:space="preserve"> (sklenjeno pogodbo s posameznim naročnikom)</w:t>
      </w:r>
      <w:r w:rsidRPr="00C73DA4">
        <w:rPr>
          <w:rFonts w:ascii="Tahoma" w:hAnsi="Tahoma" w:cs="Tahoma"/>
          <w:lang w:eastAsia="en-US"/>
        </w:rPr>
        <w:t>.</w:t>
      </w:r>
    </w:p>
    <w:p w14:paraId="105A01C8" w14:textId="77777777" w:rsidR="008D459A" w:rsidRDefault="008D459A" w:rsidP="00FA66D0">
      <w:pPr>
        <w:keepNext/>
        <w:keepLines/>
        <w:jc w:val="both"/>
        <w:rPr>
          <w:rFonts w:ascii="Tahoma" w:hAnsi="Tahoma" w:cs="Tahoma"/>
        </w:rPr>
      </w:pPr>
    </w:p>
    <w:p w14:paraId="68031904" w14:textId="77777777" w:rsidR="008D459A" w:rsidRDefault="008D459A" w:rsidP="00FA66D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na poziv naročnika ni podpisal pogodbe, v kolikor izbrani ponudnik</w:t>
      </w:r>
      <w:r w:rsidRPr="00C155A2">
        <w:rPr>
          <w:rFonts w:ascii="Tahoma" w:hAnsi="Tahoma" w:cs="Tahoma"/>
        </w:rPr>
        <w:t xml:space="preserve"> </w:t>
      </w:r>
      <w:r w:rsidRPr="00295F9E">
        <w:rPr>
          <w:rFonts w:ascii="Tahoma" w:hAnsi="Tahoma" w:cs="Tahoma"/>
        </w:rPr>
        <w:t>podpisane</w:t>
      </w:r>
      <w:r>
        <w:rPr>
          <w:rFonts w:ascii="Tahoma" w:hAnsi="Tahoma" w:cs="Tahoma"/>
        </w:rPr>
        <w:t xml:space="preserve"> pogodbe (z morebitnimi prilogami) </w:t>
      </w:r>
      <w:r w:rsidRPr="00295F9E">
        <w:rPr>
          <w:rFonts w:ascii="Tahoma" w:hAnsi="Tahoma" w:cs="Tahoma"/>
        </w:rPr>
        <w:t>ne vrne</w:t>
      </w:r>
      <w:r>
        <w:rPr>
          <w:rFonts w:ascii="Tahoma" w:hAnsi="Tahoma" w:cs="Tahoma"/>
        </w:rPr>
        <w:t>/pošlje naročniku</w:t>
      </w:r>
      <w:r w:rsidRPr="00295F9E">
        <w:rPr>
          <w:rFonts w:ascii="Tahoma" w:hAnsi="Tahoma" w:cs="Tahoma"/>
        </w:rPr>
        <w:t xml:space="preserve"> v roku </w:t>
      </w:r>
      <w:r>
        <w:rPr>
          <w:rFonts w:ascii="Tahoma" w:hAnsi="Tahoma" w:cs="Tahoma"/>
        </w:rPr>
        <w:t>petih (5) koledarskih</w:t>
      </w:r>
      <w:r w:rsidRPr="00295F9E">
        <w:rPr>
          <w:rFonts w:ascii="Tahoma" w:hAnsi="Tahoma" w:cs="Tahoma"/>
        </w:rPr>
        <w:t xml:space="preserve"> dni </w:t>
      </w:r>
      <w:r>
        <w:rPr>
          <w:rFonts w:ascii="Tahoma" w:hAnsi="Tahoma" w:cs="Tahoma"/>
        </w:rPr>
        <w:t xml:space="preserve">od datuma prejema pogodbe </w:t>
      </w:r>
      <w:r w:rsidRPr="00295F9E">
        <w:rPr>
          <w:rFonts w:ascii="Tahoma" w:hAnsi="Tahoma" w:cs="Tahoma"/>
        </w:rPr>
        <w:t>v podpis.</w:t>
      </w:r>
      <w:r>
        <w:rPr>
          <w:rFonts w:ascii="Tahoma" w:hAnsi="Tahoma" w:cs="Tahoma"/>
        </w:rPr>
        <w:t xml:space="preserve"> </w:t>
      </w:r>
    </w:p>
    <w:p w14:paraId="59E3939B" w14:textId="77777777" w:rsidR="008D459A" w:rsidRDefault="008D459A" w:rsidP="00FA66D0">
      <w:pPr>
        <w:keepNext/>
        <w:keepLines/>
        <w:jc w:val="both"/>
        <w:rPr>
          <w:rFonts w:ascii="Tahoma" w:hAnsi="Tahoma" w:cs="Tahoma"/>
        </w:rPr>
      </w:pPr>
    </w:p>
    <w:p w14:paraId="0AA28365" w14:textId="77777777" w:rsidR="008D459A" w:rsidRDefault="008D459A" w:rsidP="00FA66D0">
      <w:pPr>
        <w:keepNext/>
        <w:keepLines/>
        <w:jc w:val="both"/>
        <w:rPr>
          <w:rFonts w:ascii="Tahoma" w:hAnsi="Tahoma" w:cs="Tahoma"/>
        </w:rPr>
      </w:pPr>
      <w:r>
        <w:rPr>
          <w:rFonts w:ascii="Tahoma" w:hAnsi="Tahoma" w:cs="Tahoma"/>
        </w:rPr>
        <w:t>Šteje se, da izbrani ponudnik</w:t>
      </w:r>
      <w:r w:rsidRPr="00C155A2">
        <w:rPr>
          <w:rFonts w:ascii="Tahoma" w:hAnsi="Tahoma" w:cs="Tahoma"/>
        </w:rPr>
        <w:t xml:space="preserve"> </w:t>
      </w:r>
      <w:r>
        <w:rPr>
          <w:rFonts w:ascii="Tahoma" w:hAnsi="Tahoma" w:cs="Tahoma"/>
        </w:rPr>
        <w:t xml:space="preserve">ni predložil </w:t>
      </w:r>
      <w:r w:rsidRPr="00C73DA4">
        <w:rPr>
          <w:rFonts w:ascii="Tahoma" w:hAnsi="Tahoma" w:cs="Tahoma"/>
          <w:lang w:eastAsia="en-US"/>
        </w:rPr>
        <w:t>zavarovanja za dobro izvedbo obveznosti</w:t>
      </w:r>
      <w:r>
        <w:rPr>
          <w:rFonts w:ascii="Tahoma" w:hAnsi="Tahoma" w:cs="Tahoma"/>
          <w:lang w:eastAsia="en-US"/>
        </w:rPr>
        <w:t>, v kolikor to ne stori v skladu z določili tč. 4.3 razpisne dokumentacije oziroma določili pogodbe.</w:t>
      </w:r>
    </w:p>
    <w:p w14:paraId="17976441" w14:textId="77777777" w:rsidR="00FE4A03" w:rsidRDefault="00FE4A03" w:rsidP="00FA66D0">
      <w:pPr>
        <w:keepNext/>
        <w:keepLines/>
        <w:jc w:val="both"/>
        <w:rPr>
          <w:rFonts w:ascii="Tahoma" w:hAnsi="Tahoma" w:cs="Tahoma"/>
          <w:b/>
        </w:rPr>
      </w:pPr>
    </w:p>
    <w:p w14:paraId="25EDCBAF" w14:textId="77777777" w:rsidR="008D459A" w:rsidRPr="00C73DA4" w:rsidRDefault="008D459A" w:rsidP="00FA66D0">
      <w:pPr>
        <w:keepNext/>
        <w:keepLines/>
        <w:numPr>
          <w:ilvl w:val="0"/>
          <w:numId w:val="35"/>
        </w:numPr>
        <w:ind w:left="284" w:hanging="284"/>
        <w:jc w:val="both"/>
        <w:rPr>
          <w:rFonts w:ascii="Tahoma" w:hAnsi="Tahoma" w:cs="Tahoma"/>
          <w:u w:val="single"/>
        </w:rPr>
      </w:pPr>
      <w:r w:rsidRPr="00C73DA4">
        <w:rPr>
          <w:rFonts w:ascii="Tahoma" w:hAnsi="Tahoma" w:cs="Tahoma"/>
          <w:b/>
        </w:rPr>
        <w:t>Zahteve glede predložitve bančne garancije za resnost ponudbe</w:t>
      </w:r>
      <w:r w:rsidRPr="00C73DA4">
        <w:rPr>
          <w:rFonts w:ascii="Tahoma" w:hAnsi="Tahoma" w:cs="Tahoma"/>
        </w:rPr>
        <w:t xml:space="preserve"> </w:t>
      </w:r>
    </w:p>
    <w:p w14:paraId="2EABC9A6" w14:textId="77777777" w:rsidR="008D459A" w:rsidRDefault="008D459A" w:rsidP="00FA66D0">
      <w:pPr>
        <w:keepNext/>
        <w:keepLines/>
        <w:ind w:left="284"/>
        <w:jc w:val="both"/>
        <w:rPr>
          <w:rFonts w:ascii="Tahoma" w:hAnsi="Tahoma" w:cs="Tahoma"/>
        </w:rPr>
      </w:pPr>
      <w:r w:rsidRPr="00C73DA4">
        <w:rPr>
          <w:rFonts w:ascii="Tahoma" w:hAnsi="Tahoma" w:cs="Tahoma"/>
        </w:rPr>
        <w:t xml:space="preserve">Za to zavarovanje </w:t>
      </w:r>
      <w:r>
        <w:rPr>
          <w:rFonts w:ascii="Tahoma" w:hAnsi="Tahoma" w:cs="Tahoma"/>
        </w:rPr>
        <w:t xml:space="preserve">morajo </w:t>
      </w:r>
      <w:r w:rsidRPr="00C73DA4">
        <w:rPr>
          <w:rFonts w:ascii="Tahoma" w:hAnsi="Tahoma" w:cs="Tahoma"/>
        </w:rPr>
        <w:t>velja</w:t>
      </w:r>
      <w:r>
        <w:rPr>
          <w:rFonts w:ascii="Tahoma" w:hAnsi="Tahoma" w:cs="Tahoma"/>
        </w:rPr>
        <w:t>ti</w:t>
      </w:r>
      <w:r w:rsidRPr="00C73DA4">
        <w:rPr>
          <w:rFonts w:ascii="Tahoma" w:hAnsi="Tahoma" w:cs="Tahoma"/>
        </w:rPr>
        <w:t xml:space="preserve"> Enotna pravila za garancije na poziv (EPGP) revizija iz leta 2010, izdana pri MTZ pod št. 758. V skladu s temi pravili pri unovčenju garancije predložitev originalne garancije ni obvezna. Zato naročnik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 bančne garancije na informacijski sistem e-JN v</w:t>
      </w:r>
      <w:r>
        <w:rPr>
          <w:rFonts w:ascii="Tahoma" w:hAnsi="Tahoma" w:cs="Tahoma"/>
        </w:rPr>
        <w:t xml:space="preserve"> </w:t>
      </w:r>
      <w:r w:rsidRPr="00BA3F91">
        <w:rPr>
          <w:rFonts w:ascii="Tahoma" w:hAnsi="Tahoma" w:cs="Tahoma"/>
          <w:b/>
        </w:rPr>
        <w:t xml:space="preserve">razdelek </w:t>
      </w:r>
      <w:r w:rsidRPr="008D459A">
        <w:rPr>
          <w:rFonts w:ascii="Tahoma" w:hAnsi="Tahoma" w:cs="Tahoma"/>
          <w:b/>
        </w:rPr>
        <w:t>»DOKUMENTI«, del »Ostale priloge«</w:t>
      </w:r>
      <w:r w:rsidRPr="00C73DA4">
        <w:rPr>
          <w:rFonts w:ascii="Tahoma" w:hAnsi="Tahoma" w:cs="Tahoma"/>
        </w:rPr>
        <w:t>.</w:t>
      </w:r>
    </w:p>
    <w:p w14:paraId="0F63AD50" w14:textId="77777777" w:rsidR="008D459A" w:rsidRDefault="008D459A" w:rsidP="00FA66D0">
      <w:pPr>
        <w:keepNext/>
        <w:keepLines/>
        <w:ind w:left="284"/>
        <w:jc w:val="both"/>
        <w:rPr>
          <w:rFonts w:ascii="Tahoma" w:hAnsi="Tahoma" w:cs="Tahoma"/>
        </w:rPr>
      </w:pPr>
    </w:p>
    <w:p w14:paraId="7DFC9EE4" w14:textId="77777777" w:rsidR="008D459A" w:rsidRDefault="008D459A" w:rsidP="00FA66D0">
      <w:pPr>
        <w:keepNext/>
        <w:keepLines/>
        <w:numPr>
          <w:ilvl w:val="0"/>
          <w:numId w:val="35"/>
        </w:numPr>
        <w:ind w:left="284" w:hanging="284"/>
        <w:jc w:val="both"/>
        <w:rPr>
          <w:rFonts w:ascii="Tahoma" w:hAnsi="Tahoma" w:cs="Tahoma"/>
          <w:b/>
        </w:rPr>
      </w:pPr>
      <w:r w:rsidRPr="00C73DA4">
        <w:rPr>
          <w:rFonts w:ascii="Tahoma" w:hAnsi="Tahoma" w:cs="Tahoma"/>
          <w:b/>
        </w:rPr>
        <w:t xml:space="preserve">Zahteve glede predložitve </w:t>
      </w:r>
      <w:r>
        <w:rPr>
          <w:rFonts w:ascii="Tahoma" w:hAnsi="Tahoma" w:cs="Tahoma"/>
          <w:b/>
        </w:rPr>
        <w:t>kavcijskega zavarovanja</w:t>
      </w:r>
      <w:r w:rsidRPr="00C73DA4">
        <w:rPr>
          <w:rFonts w:ascii="Tahoma" w:hAnsi="Tahoma" w:cs="Tahoma"/>
          <w:b/>
        </w:rPr>
        <w:t xml:space="preserve"> za resnost ponudbe</w:t>
      </w:r>
    </w:p>
    <w:p w14:paraId="5F687FF2" w14:textId="77777777" w:rsidR="008D459A" w:rsidRPr="00557A9A" w:rsidRDefault="008D459A" w:rsidP="00FA66D0">
      <w:pPr>
        <w:pStyle w:val="Odstavekseznama"/>
        <w:keepNext/>
        <w:keepLines/>
        <w:ind w:left="360"/>
        <w:jc w:val="both"/>
        <w:rPr>
          <w:rFonts w:ascii="Tahoma" w:hAnsi="Tahoma" w:cs="Tahoma"/>
        </w:rPr>
      </w:pPr>
      <w:r>
        <w:rPr>
          <w:rFonts w:ascii="Tahoma" w:hAnsi="Tahoma" w:cs="Tahoma"/>
        </w:rPr>
        <w:t>N</w:t>
      </w:r>
      <w:r w:rsidRPr="00557A9A">
        <w:rPr>
          <w:rFonts w:ascii="Tahoma" w:hAnsi="Tahoma" w:cs="Tahoma"/>
        </w:rPr>
        <w:t xml:space="preserve">aročnik ne zahteva, da je kot pogoj za unovčitev finančnega zavarovanja za resnost ponudbe potrebno predložiti original zavarovanja in tako </w:t>
      </w:r>
      <w:r w:rsidRPr="00557A9A">
        <w:rPr>
          <w:rFonts w:ascii="Tahoma" w:hAnsi="Tahoma" w:cs="Tahoma"/>
          <w:b/>
        </w:rPr>
        <w:t>zahteva predložitev skeniranega izvoda originala izdane</w:t>
      </w:r>
      <w:r>
        <w:rPr>
          <w:rFonts w:ascii="Tahoma" w:hAnsi="Tahoma" w:cs="Tahoma"/>
          <w:b/>
        </w:rPr>
        <w:t>ga kavcijskega zavarovanja</w:t>
      </w:r>
      <w:r w:rsidRPr="00557A9A">
        <w:rPr>
          <w:rFonts w:ascii="Tahoma" w:hAnsi="Tahoma" w:cs="Tahoma"/>
          <w:b/>
        </w:rPr>
        <w:t xml:space="preserve"> na informacijski sistem e-JN v</w:t>
      </w:r>
      <w:r w:rsidRPr="00557A9A">
        <w:rPr>
          <w:rFonts w:ascii="Tahoma" w:hAnsi="Tahoma" w:cs="Tahoma"/>
        </w:rPr>
        <w:t xml:space="preserve"> </w:t>
      </w:r>
      <w:r w:rsidRPr="00557A9A">
        <w:rPr>
          <w:rFonts w:ascii="Tahoma" w:hAnsi="Tahoma" w:cs="Tahoma"/>
          <w:b/>
        </w:rPr>
        <w:t xml:space="preserve">razdelek </w:t>
      </w:r>
      <w:r w:rsidRPr="008D459A">
        <w:rPr>
          <w:rFonts w:ascii="Tahoma" w:hAnsi="Tahoma" w:cs="Tahoma"/>
          <w:b/>
        </w:rPr>
        <w:t>»DOKUMENTI«, del »Ostale priloge«</w:t>
      </w:r>
      <w:r w:rsidRPr="00557A9A">
        <w:rPr>
          <w:rFonts w:ascii="Tahoma" w:hAnsi="Tahoma" w:cs="Tahoma"/>
        </w:rPr>
        <w:t>.</w:t>
      </w:r>
    </w:p>
    <w:p w14:paraId="47014F24" w14:textId="77777777" w:rsidR="008D459A" w:rsidRDefault="008D459A" w:rsidP="00FA66D0">
      <w:pPr>
        <w:keepNext/>
        <w:keepLines/>
        <w:ind w:left="720"/>
        <w:jc w:val="both"/>
        <w:rPr>
          <w:rFonts w:ascii="Tahoma" w:hAnsi="Tahoma" w:cs="Tahoma"/>
          <w:b/>
        </w:rPr>
      </w:pPr>
    </w:p>
    <w:p w14:paraId="1845E4F5" w14:textId="77777777" w:rsidR="00BC5962" w:rsidRPr="00112425" w:rsidRDefault="00D7115C" w:rsidP="00FA66D0">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4C6D4C6A" w14:textId="77777777" w:rsidR="00D7115C" w:rsidRPr="00112425" w:rsidRDefault="00D7115C" w:rsidP="00FA66D0">
      <w:pPr>
        <w:keepNext/>
        <w:keepLines/>
        <w:jc w:val="both"/>
        <w:rPr>
          <w:rFonts w:ascii="Tahoma" w:hAnsi="Tahoma" w:cs="Tahoma"/>
        </w:rPr>
      </w:pPr>
    </w:p>
    <w:p w14:paraId="18196E4E" w14:textId="77777777" w:rsidR="005611D7" w:rsidRPr="00112425" w:rsidRDefault="005611D7" w:rsidP="00FA66D0">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xml:space="preserve"> naročniku</w:t>
      </w:r>
      <w:r w:rsidRPr="00112425">
        <w:rPr>
          <w:rFonts w:ascii="Tahoma" w:hAnsi="Tahoma" w:cs="Tahoma"/>
        </w:rPr>
        <w:t xml:space="preserve"> 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 xml:space="preserve">godbenih obveznosti, v višini </w:t>
      </w:r>
      <w:r w:rsidR="00572A07">
        <w:rPr>
          <w:rFonts w:ascii="Tahoma" w:hAnsi="Tahoma" w:cs="Tahoma"/>
        </w:rPr>
        <w:t>petih odstotkov (</w:t>
      </w:r>
      <w:r w:rsidR="00497D26" w:rsidRPr="00112425">
        <w:rPr>
          <w:rFonts w:ascii="Tahoma" w:hAnsi="Tahoma" w:cs="Tahoma"/>
        </w:rPr>
        <w:t>5</w:t>
      </w:r>
      <w:r w:rsidRPr="00112425">
        <w:rPr>
          <w:rFonts w:ascii="Tahoma" w:hAnsi="Tahoma" w:cs="Tahoma"/>
        </w:rPr>
        <w:t xml:space="preserve"> %</w:t>
      </w:r>
      <w:r w:rsidR="00572A07">
        <w:rPr>
          <w:rFonts w:ascii="Tahoma" w:hAnsi="Tahoma" w:cs="Tahoma"/>
        </w:rPr>
        <w:t>)</w:t>
      </w:r>
      <w:r w:rsidRPr="00112425">
        <w:rPr>
          <w:rFonts w:ascii="Tahoma" w:hAnsi="Tahoma" w:cs="Tahoma"/>
        </w:rPr>
        <w:t xml:space="preserve">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14:paraId="22A95A1D" w14:textId="77777777" w:rsidR="005611D7" w:rsidRPr="00112425" w:rsidRDefault="005611D7" w:rsidP="00FA66D0">
      <w:pPr>
        <w:keepNext/>
        <w:keepLines/>
        <w:jc w:val="both"/>
        <w:rPr>
          <w:rFonts w:ascii="Tahoma" w:hAnsi="Tahoma" w:cs="Tahoma"/>
        </w:rPr>
      </w:pPr>
    </w:p>
    <w:p w14:paraId="55F2D1B7" w14:textId="77777777" w:rsidR="00C03688" w:rsidRPr="004C1F13" w:rsidRDefault="00C03688"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Državni revizijski komisiji predlagal, da uvede postopek o prekršku iz 112. člena ZJN-3. </w:t>
      </w:r>
    </w:p>
    <w:p w14:paraId="5F6448BF" w14:textId="77777777" w:rsidR="005611D7" w:rsidRPr="00112425" w:rsidRDefault="005611D7" w:rsidP="00FA66D0">
      <w:pPr>
        <w:keepNext/>
        <w:keepLines/>
        <w:jc w:val="both"/>
        <w:rPr>
          <w:rFonts w:ascii="Tahoma" w:hAnsi="Tahoma" w:cs="Tahoma"/>
        </w:rPr>
      </w:pPr>
    </w:p>
    <w:p w14:paraId="2547BD7A" w14:textId="77777777" w:rsidR="00B2594A" w:rsidRPr="00112425" w:rsidRDefault="00395D2B" w:rsidP="00FA66D0">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9C0150">
        <w:rPr>
          <w:rFonts w:ascii="Tahoma" w:hAnsi="Tahoma" w:cs="Tahoma"/>
        </w:rPr>
        <w:t>8/</w:t>
      </w:r>
      <w:r w:rsidR="008D459A">
        <w:rPr>
          <w:rFonts w:ascii="Tahoma" w:hAnsi="Tahoma" w:cs="Tahoma"/>
        </w:rPr>
        <w:t>2</w:t>
      </w:r>
      <w:r w:rsidR="00B2594A" w:rsidRPr="00112425">
        <w:rPr>
          <w:rFonts w:ascii="Tahoma" w:hAnsi="Tahoma" w:cs="Tahoma"/>
        </w:rPr>
        <w:t>).</w:t>
      </w:r>
    </w:p>
    <w:p w14:paraId="4C3CAEFC" w14:textId="77777777" w:rsidR="005611D7" w:rsidRPr="00112425" w:rsidRDefault="005611D7" w:rsidP="00FA66D0">
      <w:pPr>
        <w:keepNext/>
        <w:keepLines/>
        <w:jc w:val="both"/>
        <w:rPr>
          <w:rFonts w:ascii="Tahoma" w:hAnsi="Tahoma" w:cs="Tahoma"/>
        </w:rPr>
      </w:pPr>
    </w:p>
    <w:p w14:paraId="4F11E631" w14:textId="77777777" w:rsidR="00F9684E" w:rsidRDefault="00F9684E" w:rsidP="00FA66D0">
      <w:pPr>
        <w:keepNext/>
        <w:keepLines/>
        <w:jc w:val="both"/>
        <w:rPr>
          <w:rFonts w:ascii="Tahoma" w:hAnsi="Tahoma" w:cs="Tahoma"/>
        </w:rPr>
      </w:pPr>
      <w:r w:rsidRPr="00112425">
        <w:rPr>
          <w:rFonts w:ascii="Tahoma" w:hAnsi="Tahoma" w:cs="Tahoma"/>
        </w:rPr>
        <w:t>Vzorec finančnega zavarovanja za dobro izvedbo pogodbenih obveznosti je priložen v Prilogi 8/2 razpisne dokumentacije.</w:t>
      </w:r>
    </w:p>
    <w:p w14:paraId="7CB8CE2C" w14:textId="77777777" w:rsidR="00C10312" w:rsidRDefault="00C10312" w:rsidP="00FA66D0">
      <w:pPr>
        <w:keepNext/>
        <w:keepLines/>
        <w:jc w:val="both"/>
        <w:rPr>
          <w:rFonts w:ascii="Tahoma" w:hAnsi="Tahoma" w:cs="Tahoma"/>
        </w:rPr>
      </w:pPr>
    </w:p>
    <w:p w14:paraId="58CA6F29" w14:textId="77777777" w:rsidR="00CE328F" w:rsidRPr="00112425" w:rsidRDefault="003E5C4C" w:rsidP="00FA66D0">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6917576D" w14:textId="77777777" w:rsidR="00CE328F" w:rsidRPr="00112425" w:rsidRDefault="00CE328F" w:rsidP="00FA66D0">
      <w:pPr>
        <w:keepNext/>
        <w:keepLines/>
        <w:jc w:val="both"/>
        <w:rPr>
          <w:rFonts w:ascii="Tahoma" w:hAnsi="Tahoma" w:cs="Tahoma"/>
        </w:rPr>
      </w:pPr>
    </w:p>
    <w:p w14:paraId="3F81E124" w14:textId="77777777" w:rsidR="00CE328F" w:rsidRPr="00112425" w:rsidRDefault="00CE328F" w:rsidP="00FA66D0">
      <w:pPr>
        <w:keepNext/>
        <w:keepLines/>
        <w:jc w:val="both"/>
        <w:rPr>
          <w:rFonts w:ascii="Tahoma" w:hAnsi="Tahoma" w:cs="Tahoma"/>
        </w:rPr>
      </w:pPr>
      <w:r w:rsidRPr="00112425">
        <w:rPr>
          <w:rFonts w:ascii="Tahoma" w:hAnsi="Tahoma" w:cs="Tahoma"/>
        </w:rPr>
        <w:t>Izbrani izvajalec s katerim bo sklenjena pogodba bo moral, najkasneje v desetih (10) koledarskih dneh po končni primopredaji</w:t>
      </w:r>
      <w:r w:rsidR="00793DFD" w:rsidRPr="00112425">
        <w:rPr>
          <w:rFonts w:ascii="Tahoma" w:hAnsi="Tahoma" w:cs="Tahoma"/>
        </w:rPr>
        <w:t xml:space="preserve"> del</w:t>
      </w:r>
      <w:r w:rsidRPr="00112425">
        <w:rPr>
          <w:rFonts w:ascii="Tahoma" w:hAnsi="Tahoma" w:cs="Tahoma"/>
        </w:rPr>
        <w:t xml:space="preserve">, predložiti naročniku bančno garancijo oziroma kavcijsko zavarovanje zavarovalnice za odpravo napak v garancijskem roku (za izvedena dela) v višini </w:t>
      </w:r>
      <w:r w:rsidR="000443C4">
        <w:rPr>
          <w:rFonts w:ascii="Tahoma" w:hAnsi="Tahoma" w:cs="Tahoma"/>
        </w:rPr>
        <w:t>petih odstotkov (</w:t>
      </w:r>
      <w:r w:rsidRPr="00112425">
        <w:rPr>
          <w:rFonts w:ascii="Tahoma" w:hAnsi="Tahoma" w:cs="Tahoma"/>
        </w:rPr>
        <w:t>5 %</w:t>
      </w:r>
      <w:r w:rsidR="000443C4">
        <w:rPr>
          <w:rFonts w:ascii="Tahoma" w:hAnsi="Tahoma" w:cs="Tahoma"/>
        </w:rPr>
        <w:t>)</w:t>
      </w:r>
      <w:r w:rsidRPr="00112425">
        <w:rPr>
          <w:rFonts w:ascii="Tahoma" w:hAnsi="Tahoma" w:cs="Tahoma"/>
        </w:rPr>
        <w:t xml:space="preserve"> skupne pogod</w:t>
      </w:r>
      <w:r w:rsidR="00793DFD" w:rsidRPr="00112425">
        <w:rPr>
          <w:rFonts w:ascii="Tahoma" w:hAnsi="Tahoma" w:cs="Tahoma"/>
        </w:rPr>
        <w:t xml:space="preserve">bene vrednosti vključno z DDV in </w:t>
      </w:r>
      <w:r w:rsidRPr="00112425">
        <w:rPr>
          <w:rFonts w:ascii="Tahoma" w:hAnsi="Tahoma" w:cs="Tahoma"/>
        </w:rPr>
        <w:t>z rokom veljavnosti, ki je vsaj trideset (30) dni daljši kot je g</w:t>
      </w:r>
      <w:r w:rsidR="00793DFD" w:rsidRPr="00112425">
        <w:rPr>
          <w:rFonts w:ascii="Tahoma" w:hAnsi="Tahoma" w:cs="Tahoma"/>
        </w:rPr>
        <w:t>arancijski rok za izvedena dela, to je pet</w:t>
      </w:r>
      <w:r w:rsidR="000443C4">
        <w:rPr>
          <w:rFonts w:ascii="Tahoma" w:hAnsi="Tahoma" w:cs="Tahoma"/>
        </w:rPr>
        <w:t xml:space="preserve"> (5)</w:t>
      </w:r>
      <w:r w:rsidR="00793DFD" w:rsidRPr="00112425">
        <w:rPr>
          <w:rFonts w:ascii="Tahoma" w:hAnsi="Tahoma" w:cs="Tahoma"/>
        </w:rPr>
        <w:t xml:space="preserve"> let in trideset (30) dni.</w:t>
      </w:r>
    </w:p>
    <w:p w14:paraId="74A6F52C" w14:textId="77777777" w:rsidR="00CE328F" w:rsidRPr="00112425" w:rsidRDefault="00CE328F" w:rsidP="00FA66D0">
      <w:pPr>
        <w:keepNext/>
        <w:keepLines/>
        <w:jc w:val="both"/>
        <w:rPr>
          <w:rFonts w:ascii="Tahoma" w:hAnsi="Tahoma" w:cs="Tahoma"/>
        </w:rPr>
      </w:pPr>
    </w:p>
    <w:p w14:paraId="441883AF" w14:textId="77777777" w:rsidR="003E5C4C" w:rsidRPr="00112425" w:rsidRDefault="003E5C4C" w:rsidP="00FA66D0">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naročnik unovči finančno zavarovanje za dobro izvedbo pogodbenih obveznosti, brez kakršnekoli obveznosti do izvajalca. </w:t>
      </w:r>
    </w:p>
    <w:p w14:paraId="7B809D39" w14:textId="77777777" w:rsidR="003E5C4C" w:rsidRPr="00112425" w:rsidRDefault="003E5C4C" w:rsidP="00FA66D0">
      <w:pPr>
        <w:keepNext/>
        <w:keepLines/>
        <w:jc w:val="both"/>
        <w:rPr>
          <w:rFonts w:ascii="Tahoma" w:hAnsi="Tahoma" w:cs="Tahoma"/>
        </w:rPr>
      </w:pPr>
    </w:p>
    <w:p w14:paraId="101C8CF2" w14:textId="77777777" w:rsidR="003E5C4C" w:rsidRPr="00112425" w:rsidRDefault="003E5C4C" w:rsidP="00FA66D0">
      <w:pPr>
        <w:keepNext/>
        <w:keepLines/>
        <w:jc w:val="both"/>
        <w:rPr>
          <w:rFonts w:ascii="Tahoma" w:hAnsi="Tahoma" w:cs="Tahoma"/>
        </w:rPr>
      </w:pPr>
      <w:r w:rsidRPr="00112425">
        <w:rPr>
          <w:rFonts w:ascii="Tahoma" w:hAnsi="Tahoma" w:cs="Tahoma"/>
        </w:rPr>
        <w:t xml:space="preserve">Vsi ostali pogoji finančnega zavarovanja za odpravo napak v garancijskem roku so podrobno opredeljeni v osnutku pogodbe (Priloga </w:t>
      </w:r>
      <w:r w:rsidR="008D459A">
        <w:rPr>
          <w:rFonts w:ascii="Tahoma" w:hAnsi="Tahoma" w:cs="Tahoma"/>
        </w:rPr>
        <w:t>7</w:t>
      </w:r>
      <w:r w:rsidRPr="00112425">
        <w:rPr>
          <w:rFonts w:ascii="Tahoma" w:hAnsi="Tahoma" w:cs="Tahoma"/>
        </w:rPr>
        <w:t>).</w:t>
      </w:r>
    </w:p>
    <w:p w14:paraId="3257CF7F" w14:textId="77777777" w:rsidR="003E5C4C" w:rsidRPr="00112425" w:rsidRDefault="003E5C4C" w:rsidP="00FA66D0">
      <w:pPr>
        <w:keepNext/>
        <w:keepLines/>
        <w:jc w:val="both"/>
        <w:rPr>
          <w:rFonts w:ascii="Tahoma" w:hAnsi="Tahoma" w:cs="Tahoma"/>
        </w:rPr>
      </w:pPr>
    </w:p>
    <w:p w14:paraId="6DBFFBB9" w14:textId="77777777" w:rsidR="003E5C4C" w:rsidRDefault="003E5C4C" w:rsidP="00FA66D0">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D459A">
        <w:rPr>
          <w:rFonts w:ascii="Tahoma" w:hAnsi="Tahoma" w:cs="Tahoma"/>
        </w:rPr>
        <w:t>3</w:t>
      </w:r>
      <w:r w:rsidRPr="00112425">
        <w:rPr>
          <w:rFonts w:ascii="Tahoma" w:hAnsi="Tahoma" w:cs="Tahoma"/>
        </w:rPr>
        <w:t xml:space="preserve"> razpisne dokumentacije.</w:t>
      </w:r>
    </w:p>
    <w:p w14:paraId="7928D812" w14:textId="77777777" w:rsidR="008D459A" w:rsidRPr="00112425" w:rsidRDefault="008D459A" w:rsidP="00FA66D0">
      <w:pPr>
        <w:keepNext/>
        <w:keepLines/>
        <w:jc w:val="both"/>
        <w:rPr>
          <w:rFonts w:ascii="Tahoma" w:hAnsi="Tahoma" w:cs="Tahoma"/>
        </w:rPr>
      </w:pPr>
    </w:p>
    <w:p w14:paraId="2EF63216" w14:textId="77777777" w:rsidR="00864212" w:rsidRPr="00112425" w:rsidRDefault="00864212" w:rsidP="00FA66D0">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35EC4019" w14:textId="77777777" w:rsidR="0081255E" w:rsidRPr="00112425" w:rsidRDefault="0081255E" w:rsidP="00FA66D0">
      <w:pPr>
        <w:keepNext/>
        <w:keepLines/>
        <w:jc w:val="both"/>
        <w:rPr>
          <w:rFonts w:ascii="Tahoma" w:hAnsi="Tahoma"/>
        </w:rPr>
      </w:pPr>
    </w:p>
    <w:p w14:paraId="4363CB36" w14:textId="77777777" w:rsidR="00F31C5C" w:rsidRPr="00112425" w:rsidRDefault="00F31C5C" w:rsidP="00FA66D0">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E26798" w:rsidRPr="00E26798">
        <w:rPr>
          <w:rFonts w:ascii="Tahoma" w:hAnsi="Tahoma" w:cs="Tahoma"/>
        </w:rPr>
        <w:t xml:space="preserve">, </w:t>
      </w:r>
      <w:r w:rsidR="000443C4" w:rsidRPr="00EC2ED4">
        <w:rPr>
          <w:rFonts w:ascii="Tahoma" w:hAnsi="Tahoma" w:cs="Tahoma"/>
        </w:rPr>
        <w:t>in sicer najnižja skupna ponudbena vrednost v EUR brez DDV, navedena v Prilogi 2</w:t>
      </w:r>
      <w:r w:rsidR="000443C4" w:rsidRPr="000443C4">
        <w:rPr>
          <w:rFonts w:ascii="Tahoma" w:hAnsi="Tahoma" w:cs="Tahoma"/>
        </w:rPr>
        <w:t>.</w:t>
      </w:r>
    </w:p>
    <w:p w14:paraId="66779F12" w14:textId="77777777" w:rsidR="00792C9F" w:rsidRPr="00112425" w:rsidRDefault="00792C9F" w:rsidP="00FA66D0">
      <w:pPr>
        <w:keepNext/>
        <w:keepLines/>
        <w:jc w:val="both"/>
        <w:rPr>
          <w:rFonts w:ascii="Tahoma" w:hAnsi="Tahoma"/>
        </w:rPr>
      </w:pPr>
    </w:p>
    <w:p w14:paraId="161E682F" w14:textId="77777777" w:rsidR="007C70A1" w:rsidRPr="00112425" w:rsidRDefault="00B6671D" w:rsidP="00FA66D0">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78F831B" w14:textId="77777777" w:rsidR="007C70A1" w:rsidRPr="00112425" w:rsidRDefault="007C70A1" w:rsidP="00FA66D0">
      <w:pPr>
        <w:pStyle w:val="Telobesedila3"/>
        <w:keepNext/>
        <w:keepLines/>
        <w:tabs>
          <w:tab w:val="clear" w:pos="142"/>
        </w:tabs>
        <w:rPr>
          <w:rFonts w:ascii="Tahoma" w:hAnsi="Tahoma" w:cs="Tahoma"/>
        </w:rPr>
      </w:pPr>
    </w:p>
    <w:p w14:paraId="47A566D8" w14:textId="77777777" w:rsidR="00B6671D" w:rsidRPr="00C8579C" w:rsidRDefault="00B6671D" w:rsidP="00FA66D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2F67439D" w14:textId="77777777" w:rsidR="00B6671D" w:rsidRPr="00C8579C" w:rsidRDefault="00B6671D" w:rsidP="00FA66D0">
      <w:pPr>
        <w:keepNext/>
        <w:keepLines/>
        <w:jc w:val="both"/>
        <w:rPr>
          <w:rFonts w:ascii="Tahoma" w:hAnsi="Tahoma" w:cs="Tahoma"/>
        </w:rPr>
      </w:pPr>
    </w:p>
    <w:p w14:paraId="27999B07" w14:textId="432A0AC2" w:rsidR="00CE2724" w:rsidRPr="00C8579C" w:rsidRDefault="00CE2724" w:rsidP="00FA66D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400A59">
        <w:rPr>
          <w:rFonts w:ascii="Tahoma" w:hAnsi="Tahoma" w:cs="Tahoma"/>
          <w:b/>
          <w:lang w:val="sl-SI"/>
        </w:rPr>
        <w:t xml:space="preserve"> </w:t>
      </w:r>
      <w:r w:rsidR="007420A0" w:rsidRPr="007420A0">
        <w:rPr>
          <w:rFonts w:ascii="Tahoma" w:hAnsi="Tahoma" w:cs="Tahoma"/>
          <w:b/>
          <w:lang w:val="sl-SI"/>
        </w:rPr>
        <w:t>16</w:t>
      </w:r>
      <w:r w:rsidRPr="007420A0">
        <w:rPr>
          <w:rFonts w:ascii="Tahoma" w:hAnsi="Tahoma" w:cs="Tahoma"/>
          <w:b/>
          <w:lang w:val="sl-SI"/>
        </w:rPr>
        <w:t xml:space="preserve">. </w:t>
      </w:r>
      <w:r w:rsidR="00987EC6" w:rsidRPr="007420A0">
        <w:rPr>
          <w:rFonts w:ascii="Tahoma" w:hAnsi="Tahoma" w:cs="Tahoma"/>
          <w:b/>
          <w:lang w:val="sl-SI"/>
        </w:rPr>
        <w:t>11</w:t>
      </w:r>
      <w:r w:rsidRPr="007420A0">
        <w:rPr>
          <w:rFonts w:ascii="Tahoma" w:hAnsi="Tahoma" w:cs="Tahoma"/>
          <w:b/>
          <w:lang w:val="sl-SI"/>
        </w:rPr>
        <w:t>. 202</w:t>
      </w:r>
      <w:r w:rsidR="00756602" w:rsidRPr="007420A0">
        <w:rPr>
          <w:rFonts w:ascii="Tahoma" w:hAnsi="Tahoma" w:cs="Tahoma"/>
          <w:b/>
          <w:lang w:val="sl-SI"/>
        </w:rPr>
        <w:t>2</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C8579C" w:rsidRDefault="00CE2724" w:rsidP="00FA66D0">
      <w:pPr>
        <w:keepNext/>
        <w:keepLines/>
        <w:jc w:val="both"/>
        <w:rPr>
          <w:rFonts w:ascii="Tahoma" w:hAnsi="Tahoma" w:cs="Tahoma"/>
          <w:b/>
        </w:rPr>
      </w:pPr>
    </w:p>
    <w:p w14:paraId="22810BD8" w14:textId="77777777" w:rsidR="00CE2724" w:rsidRPr="00C8579C" w:rsidRDefault="00CE2724" w:rsidP="00FA66D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C8579C" w:rsidRDefault="00CE2724" w:rsidP="00FA66D0">
      <w:pPr>
        <w:pStyle w:val="Telobesedila3"/>
        <w:keepNext/>
        <w:keepLines/>
        <w:rPr>
          <w:rFonts w:ascii="Tahoma" w:hAnsi="Tahoma" w:cs="Tahoma"/>
          <w:lang w:val="sl-SI"/>
        </w:rPr>
      </w:pPr>
    </w:p>
    <w:p w14:paraId="41EAA782" w14:textId="77777777" w:rsidR="00CE2724" w:rsidRDefault="00CE2724" w:rsidP="00FA66D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2291066" w14:textId="77777777" w:rsidR="001239D5" w:rsidRPr="00C8579C" w:rsidRDefault="001239D5" w:rsidP="00FA66D0">
      <w:pPr>
        <w:pStyle w:val="Telobesedila3"/>
        <w:keepNext/>
        <w:keepLines/>
        <w:rPr>
          <w:rFonts w:ascii="Tahoma" w:hAnsi="Tahoma" w:cs="Tahoma"/>
          <w:lang w:val="sl-SI"/>
        </w:rPr>
      </w:pPr>
    </w:p>
    <w:p w14:paraId="5C6701A7" w14:textId="77777777" w:rsidR="00CE2724" w:rsidRPr="00C8579C" w:rsidRDefault="00CE2724" w:rsidP="00FA66D0">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76B75362" w14:textId="77777777" w:rsidR="00CE2724" w:rsidRPr="00C8579C" w:rsidRDefault="00CE2724" w:rsidP="00FA66D0">
      <w:pPr>
        <w:keepNext/>
        <w:keepLines/>
        <w:jc w:val="both"/>
        <w:rPr>
          <w:rFonts w:ascii="Tahoma" w:hAnsi="Tahoma" w:cs="Tahoma"/>
          <w:b/>
        </w:rPr>
      </w:pPr>
    </w:p>
    <w:p w14:paraId="7206D022" w14:textId="18BAE4D2" w:rsidR="00CE2724" w:rsidRPr="00C8579C" w:rsidRDefault="00CE2724" w:rsidP="00FA66D0">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7420A0" w:rsidRPr="007420A0">
        <w:rPr>
          <w:rFonts w:ascii="Tahoma" w:hAnsi="Tahoma" w:cs="Tahoma"/>
          <w:b/>
        </w:rPr>
        <w:t>16</w:t>
      </w:r>
      <w:r w:rsidRPr="007420A0">
        <w:rPr>
          <w:rFonts w:ascii="Tahoma" w:hAnsi="Tahoma" w:cs="Tahoma"/>
          <w:b/>
        </w:rPr>
        <w:t xml:space="preserve">. </w:t>
      </w:r>
      <w:r w:rsidR="00987EC6" w:rsidRPr="007420A0">
        <w:rPr>
          <w:rFonts w:ascii="Tahoma" w:hAnsi="Tahoma" w:cs="Tahoma"/>
          <w:b/>
        </w:rPr>
        <w:t>11</w:t>
      </w:r>
      <w:r w:rsidRPr="007420A0">
        <w:rPr>
          <w:rFonts w:ascii="Tahoma" w:hAnsi="Tahoma" w:cs="Tahoma"/>
          <w:b/>
        </w:rPr>
        <w:t>. 202</w:t>
      </w:r>
      <w:r w:rsidR="00756602" w:rsidRPr="007420A0">
        <w:rPr>
          <w:rFonts w:ascii="Tahoma" w:hAnsi="Tahoma" w:cs="Tahoma"/>
          <w:b/>
        </w:rPr>
        <w:t>2</w:t>
      </w:r>
      <w:r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0A6B9A2C" w14:textId="77777777" w:rsidR="00CE2724" w:rsidRPr="00C8579C" w:rsidRDefault="00CE2724" w:rsidP="00FA66D0">
      <w:pPr>
        <w:keepNext/>
        <w:keepLines/>
        <w:jc w:val="both"/>
        <w:rPr>
          <w:rFonts w:ascii="Tahoma" w:hAnsi="Tahoma" w:cs="Tahoma"/>
        </w:rPr>
      </w:pPr>
    </w:p>
    <w:p w14:paraId="5D063A29" w14:textId="77777777" w:rsidR="00CE2724" w:rsidRPr="002F4A49" w:rsidRDefault="00CE2724" w:rsidP="00FA66D0">
      <w:pPr>
        <w:keepNext/>
        <w:keepLines/>
        <w:jc w:val="both"/>
        <w:rPr>
          <w:rFonts w:ascii="Tahoma" w:hAnsi="Tahoma" w:cs="Tahoma"/>
        </w:rPr>
      </w:pPr>
      <w:r w:rsidRPr="002F4A49">
        <w:rPr>
          <w:rFonts w:ascii="Tahoma" w:hAnsi="Tahoma" w:cs="Tahoma"/>
        </w:rPr>
        <w:lastRenderedPageBreak/>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F22F3B" w14:textId="77777777" w:rsidR="00E60912" w:rsidRDefault="00E60912" w:rsidP="00FA66D0">
      <w:pPr>
        <w:keepNext/>
        <w:keepLines/>
        <w:jc w:val="both"/>
        <w:rPr>
          <w:rFonts w:ascii="Tahoma" w:hAnsi="Tahoma" w:cs="Tahoma"/>
          <w:b/>
        </w:rPr>
      </w:pPr>
    </w:p>
    <w:p w14:paraId="300AB956" w14:textId="77777777" w:rsidR="00C413E7" w:rsidRPr="00112425" w:rsidRDefault="00C413E7" w:rsidP="00FA66D0">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2674D5FC" w14:textId="77777777" w:rsidR="002F4A49" w:rsidRDefault="002F4A49" w:rsidP="00FA66D0">
      <w:pPr>
        <w:pStyle w:val="Telobesedila3"/>
        <w:keepNext/>
        <w:keepLines/>
        <w:rPr>
          <w:rFonts w:ascii="Tahoma" w:hAnsi="Tahoma" w:cs="Tahoma"/>
        </w:rPr>
      </w:pPr>
    </w:p>
    <w:p w14:paraId="6B41F1CC" w14:textId="77777777" w:rsidR="00CE2724" w:rsidRPr="00CE2724" w:rsidRDefault="00CE2724" w:rsidP="00FA66D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5BE6035D" w14:textId="77777777" w:rsidR="00CE2724" w:rsidRPr="00CE2724" w:rsidRDefault="00CE2724" w:rsidP="00FA66D0">
      <w:pPr>
        <w:pStyle w:val="Telobesedila3"/>
        <w:keepNext/>
        <w:keepLines/>
        <w:rPr>
          <w:rFonts w:ascii="Tahoma" w:hAnsi="Tahoma" w:cs="Tahoma"/>
        </w:rPr>
      </w:pPr>
    </w:p>
    <w:p w14:paraId="221BE220" w14:textId="77777777" w:rsidR="00CE2724" w:rsidRPr="00CE2724" w:rsidRDefault="00CE2724" w:rsidP="00FA66D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2BEA936" w14:textId="77777777" w:rsidR="00CE2724" w:rsidRPr="00CE2724" w:rsidRDefault="00CE2724" w:rsidP="00FA66D0">
      <w:pPr>
        <w:pStyle w:val="Telobesedila3"/>
        <w:keepNext/>
        <w:keepLines/>
        <w:rPr>
          <w:rFonts w:ascii="Tahoma" w:hAnsi="Tahoma" w:cs="Tahoma"/>
        </w:rPr>
      </w:pPr>
    </w:p>
    <w:p w14:paraId="076E5051" w14:textId="77777777" w:rsidR="00CE2724" w:rsidRPr="00CE2724" w:rsidRDefault="00CE2724" w:rsidP="00FA66D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 xml:space="preserve">RS, št. 97/07 – uradno prečiščeno besedilo, 64/16 – </w:t>
      </w:r>
      <w:proofErr w:type="spellStart"/>
      <w:r w:rsidR="004569E9" w:rsidRPr="004569E9">
        <w:rPr>
          <w:rFonts w:ascii="Tahoma" w:hAnsi="Tahoma" w:cs="Tahoma"/>
          <w:lang w:val="sl-SI"/>
        </w:rPr>
        <w:t>odl</w:t>
      </w:r>
      <w:proofErr w:type="spellEnd"/>
      <w:r w:rsidR="004569E9" w:rsidRPr="004569E9">
        <w:rPr>
          <w:rFonts w:ascii="Tahoma" w:hAnsi="Tahoma" w:cs="Tahoma"/>
          <w:lang w:val="sl-SI"/>
        </w:rPr>
        <w:t>.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2E0BE2C8" w14:textId="77777777" w:rsidR="00467A95" w:rsidRPr="00112425" w:rsidRDefault="00467A95" w:rsidP="00FA66D0">
      <w:pPr>
        <w:pStyle w:val="Telobesedila3"/>
        <w:keepNext/>
        <w:keepLines/>
        <w:tabs>
          <w:tab w:val="clear" w:pos="142"/>
        </w:tabs>
        <w:rPr>
          <w:rFonts w:ascii="Tahoma" w:hAnsi="Tahoma" w:cs="Tahoma"/>
        </w:rPr>
      </w:pPr>
    </w:p>
    <w:p w14:paraId="1907E4B5" w14:textId="77777777" w:rsidR="00A7327B" w:rsidRPr="00112425" w:rsidRDefault="00A7327B" w:rsidP="00FA66D0">
      <w:pPr>
        <w:keepNext/>
        <w:keepLines/>
        <w:numPr>
          <w:ilvl w:val="1"/>
          <w:numId w:val="2"/>
        </w:numPr>
        <w:jc w:val="both"/>
        <w:rPr>
          <w:rFonts w:ascii="Tahoma" w:hAnsi="Tahoma" w:cs="Tahoma"/>
          <w:b/>
        </w:rPr>
      </w:pPr>
      <w:r w:rsidRPr="00112425">
        <w:rPr>
          <w:rFonts w:ascii="Tahoma" w:hAnsi="Tahoma" w:cs="Tahoma"/>
          <w:b/>
        </w:rPr>
        <w:t>Izdelava ponudbe</w:t>
      </w:r>
    </w:p>
    <w:p w14:paraId="5EDDA342" w14:textId="77777777" w:rsidR="00C413E7" w:rsidRPr="00112425" w:rsidRDefault="00C413E7" w:rsidP="00FA66D0">
      <w:pPr>
        <w:keepNext/>
        <w:keepLines/>
        <w:jc w:val="both"/>
        <w:rPr>
          <w:rFonts w:ascii="Tahoma" w:hAnsi="Tahoma" w:cs="Tahoma"/>
          <w:b/>
        </w:rPr>
      </w:pPr>
    </w:p>
    <w:p w14:paraId="77CCFAF5" w14:textId="77777777" w:rsidR="0096587C" w:rsidRPr="00C8579C" w:rsidRDefault="0096587C" w:rsidP="00FA66D0">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0DC47CFF" w14:textId="77777777" w:rsidR="0096587C" w:rsidRPr="00C8579C" w:rsidRDefault="0096587C" w:rsidP="00FA66D0">
      <w:pPr>
        <w:keepNext/>
        <w:keepLines/>
        <w:jc w:val="both"/>
        <w:rPr>
          <w:rFonts w:ascii="Tahoma" w:hAnsi="Tahoma" w:cs="Tahoma"/>
          <w:b/>
        </w:rPr>
      </w:pPr>
    </w:p>
    <w:p w14:paraId="45FBFD01" w14:textId="77777777" w:rsidR="0096587C" w:rsidRPr="00C8579C" w:rsidRDefault="0096587C" w:rsidP="00FA66D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C8579C" w:rsidRDefault="0096587C" w:rsidP="00FA66D0">
      <w:pPr>
        <w:keepNext/>
        <w:keepLines/>
        <w:jc w:val="both"/>
        <w:rPr>
          <w:rFonts w:ascii="Tahoma" w:hAnsi="Tahoma" w:cs="Tahoma"/>
        </w:rPr>
      </w:pPr>
    </w:p>
    <w:p w14:paraId="1F4D4096" w14:textId="77777777" w:rsidR="0096587C" w:rsidRDefault="0096587C" w:rsidP="00FA66D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w:t>
      </w:r>
      <w:r w:rsidR="00E60912">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B384E5" w14:textId="77777777" w:rsidR="00220D6A" w:rsidRDefault="00220D6A" w:rsidP="00FA66D0">
      <w:pPr>
        <w:keepNext/>
        <w:keepLines/>
        <w:jc w:val="both"/>
        <w:rPr>
          <w:rFonts w:ascii="Tahoma" w:hAnsi="Tahoma" w:cs="Tahoma"/>
          <w:b/>
        </w:rPr>
      </w:pPr>
    </w:p>
    <w:p w14:paraId="0EFE2D32" w14:textId="77777777" w:rsidR="00A7327B" w:rsidRPr="00112425" w:rsidRDefault="00A7327B" w:rsidP="00FA66D0">
      <w:pPr>
        <w:keepNext/>
        <w:keepLines/>
        <w:numPr>
          <w:ilvl w:val="1"/>
          <w:numId w:val="2"/>
        </w:numPr>
        <w:jc w:val="both"/>
        <w:rPr>
          <w:rFonts w:ascii="Tahoma" w:hAnsi="Tahoma" w:cs="Tahoma"/>
          <w:b/>
        </w:rPr>
      </w:pPr>
      <w:r w:rsidRPr="00112425">
        <w:rPr>
          <w:rFonts w:ascii="Tahoma" w:hAnsi="Tahoma" w:cs="Tahoma"/>
          <w:b/>
        </w:rPr>
        <w:t>Vsebina ponudbene dokumentacije</w:t>
      </w:r>
    </w:p>
    <w:p w14:paraId="48188F23" w14:textId="77777777" w:rsidR="007F63F7" w:rsidRPr="00112425" w:rsidRDefault="007F63F7" w:rsidP="00FA66D0">
      <w:pPr>
        <w:keepNext/>
        <w:keepLines/>
        <w:jc w:val="both"/>
        <w:rPr>
          <w:rFonts w:ascii="Tahoma" w:hAnsi="Tahoma" w:cs="Tahoma"/>
          <w:b/>
        </w:rPr>
      </w:pPr>
    </w:p>
    <w:p w14:paraId="7137FF7D" w14:textId="77777777" w:rsidR="0096587C" w:rsidRPr="00C8579C" w:rsidRDefault="0096587C" w:rsidP="00FA66D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w:t>
      </w:r>
      <w:proofErr w:type="spellStart"/>
      <w:r w:rsidR="00CE2724">
        <w:rPr>
          <w:rFonts w:ascii="Tahoma" w:hAnsi="Tahoma" w:cs="Tahoma"/>
          <w:b/>
        </w:rPr>
        <w:t>skeni</w:t>
      </w:r>
      <w:proofErr w:type="spellEnd"/>
      <w:r w:rsidR="00CE2724">
        <w:rPr>
          <w:rFonts w:ascii="Tahoma" w:hAnsi="Tahoma" w:cs="Tahoma"/>
          <w:b/>
        </w:rPr>
        <w:t>)</w:t>
      </w:r>
      <w:r w:rsidRPr="00C8579C">
        <w:rPr>
          <w:rFonts w:ascii="Tahoma" w:hAnsi="Tahoma" w:cs="Tahoma"/>
          <w:b/>
        </w:rPr>
        <w:t xml:space="preserve"> priloženih listin ustrezajo originalu. V nasprotnem primeru ponudnik naročniku odgovarja za vso škodo, ki mu je nastala.</w:t>
      </w:r>
    </w:p>
    <w:p w14:paraId="0C514D15" w14:textId="77777777" w:rsidR="0096587C" w:rsidRPr="00C8579C" w:rsidRDefault="0096587C" w:rsidP="00FA66D0">
      <w:pPr>
        <w:keepNext/>
        <w:keepLines/>
        <w:jc w:val="both"/>
        <w:rPr>
          <w:rFonts w:ascii="Tahoma" w:hAnsi="Tahoma" w:cs="Tahoma"/>
        </w:rPr>
      </w:pPr>
    </w:p>
    <w:p w14:paraId="2606DD0C" w14:textId="77777777" w:rsidR="0096587C" w:rsidRDefault="0096587C" w:rsidP="00FA66D0">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705AD499" w14:textId="77777777" w:rsidR="00756602" w:rsidRDefault="00756602" w:rsidP="00FA66D0">
      <w:pPr>
        <w:keepNext/>
        <w:keepLines/>
        <w:jc w:val="both"/>
        <w:rPr>
          <w:rFonts w:ascii="Tahoma" w:hAnsi="Tahoma" w:cs="Tahoma"/>
          <w:b/>
        </w:rPr>
      </w:pPr>
    </w:p>
    <w:p w14:paraId="679AD71C" w14:textId="77777777" w:rsidR="00F8131C" w:rsidRPr="0096587C" w:rsidRDefault="00F8131C" w:rsidP="00FA66D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3A3B2BCF" w14:textId="77777777" w:rsidR="00F8131C" w:rsidRPr="00112425" w:rsidRDefault="00F8131C" w:rsidP="00FA66D0">
      <w:pPr>
        <w:keepNext/>
        <w:keepLines/>
        <w:jc w:val="both"/>
        <w:rPr>
          <w:rFonts w:ascii="Tahoma" w:hAnsi="Tahoma" w:cs="Tahoma"/>
          <w:sz w:val="16"/>
          <w:szCs w:val="16"/>
        </w:rPr>
      </w:pPr>
    </w:p>
    <w:p w14:paraId="0B0C677D" w14:textId="77777777" w:rsidR="00CE2724" w:rsidRDefault="00CE2724" w:rsidP="00FA66D0">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75EADE3B" w14:textId="2B26CDA8" w:rsidR="00467A95" w:rsidRDefault="00467A95" w:rsidP="00FA66D0">
      <w:pPr>
        <w:keepNext/>
        <w:keepLines/>
        <w:jc w:val="both"/>
        <w:rPr>
          <w:rFonts w:ascii="Tahoma" w:hAnsi="Tahoma" w:cs="Tahoma"/>
        </w:rPr>
      </w:pPr>
    </w:p>
    <w:p w14:paraId="0AAC7C94" w14:textId="1F76D0B0" w:rsidR="007420A0" w:rsidRDefault="007420A0" w:rsidP="00FA66D0">
      <w:pPr>
        <w:keepNext/>
        <w:keepLines/>
        <w:jc w:val="both"/>
        <w:rPr>
          <w:rFonts w:ascii="Tahoma" w:hAnsi="Tahoma" w:cs="Tahoma"/>
        </w:rPr>
      </w:pPr>
    </w:p>
    <w:p w14:paraId="2C30B7A5" w14:textId="77777777" w:rsidR="007420A0" w:rsidRDefault="007420A0"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176000CC" w14:textId="77777777" w:rsidTr="0096587C">
        <w:tc>
          <w:tcPr>
            <w:tcW w:w="7725" w:type="dxa"/>
          </w:tcPr>
          <w:p w14:paraId="4E5C63A3" w14:textId="77777777" w:rsidR="0096587C" w:rsidRPr="00C8579C" w:rsidRDefault="0096587C" w:rsidP="00FA66D0">
            <w:pPr>
              <w:keepNext/>
              <w:keepLines/>
              <w:jc w:val="both"/>
              <w:rPr>
                <w:rFonts w:ascii="Tahoma" w:hAnsi="Tahoma" w:cs="Tahoma"/>
              </w:rPr>
            </w:pPr>
            <w:r w:rsidRPr="00C8579C">
              <w:rPr>
                <w:rFonts w:ascii="Tahoma" w:hAnsi="Tahoma" w:cs="Tahoma"/>
              </w:rPr>
              <w:lastRenderedPageBreak/>
              <w:t>PO</w:t>
            </w:r>
            <w:r>
              <w:rPr>
                <w:rFonts w:ascii="Tahoma" w:hAnsi="Tahoma" w:cs="Tahoma"/>
              </w:rPr>
              <w:t>VZETEK PREDRAČUNA</w:t>
            </w:r>
          </w:p>
        </w:tc>
        <w:tc>
          <w:tcPr>
            <w:tcW w:w="1768" w:type="dxa"/>
          </w:tcPr>
          <w:p w14:paraId="496734C3" w14:textId="77777777" w:rsidR="0096587C" w:rsidRPr="00C8579C" w:rsidRDefault="0096587C" w:rsidP="00FA66D0">
            <w:pPr>
              <w:keepNext/>
              <w:keepLines/>
              <w:jc w:val="both"/>
              <w:rPr>
                <w:rFonts w:ascii="Tahoma" w:hAnsi="Tahoma" w:cs="Tahoma"/>
                <w:b/>
                <w:i/>
              </w:rPr>
            </w:pPr>
          </w:p>
        </w:tc>
      </w:tr>
    </w:tbl>
    <w:p w14:paraId="590B516C" w14:textId="77777777" w:rsidR="0096587C" w:rsidRDefault="0096587C" w:rsidP="00FA66D0">
      <w:pPr>
        <w:keepNext/>
        <w:keepLines/>
        <w:jc w:val="both"/>
        <w:rPr>
          <w:rFonts w:ascii="Tahoma" w:hAnsi="Tahoma" w:cs="Tahoma"/>
          <w:b/>
          <w:sz w:val="16"/>
          <w:szCs w:val="16"/>
        </w:rPr>
      </w:pPr>
    </w:p>
    <w:p w14:paraId="223F88BC" w14:textId="77777777" w:rsidR="00CE2724" w:rsidRPr="008F7391" w:rsidRDefault="00CE2724" w:rsidP="00FA66D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9</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A6D485E" w14:textId="77777777" w:rsidR="00CE2724" w:rsidRDefault="00CE2724" w:rsidP="00FA66D0">
      <w:pPr>
        <w:keepNext/>
        <w:keepLines/>
        <w:jc w:val="both"/>
        <w:rPr>
          <w:rFonts w:ascii="Tahoma" w:hAnsi="Tahoma" w:cs="Tahoma"/>
          <w:b/>
        </w:rPr>
      </w:pPr>
    </w:p>
    <w:p w14:paraId="4D7E4791" w14:textId="77777777" w:rsidR="00293950" w:rsidRPr="0096587C" w:rsidRDefault="00293950" w:rsidP="00FA66D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08C649D" w14:textId="77777777" w:rsidR="00293950" w:rsidRPr="00112425" w:rsidRDefault="00293950" w:rsidP="00FA66D0">
      <w:pPr>
        <w:keepNext/>
        <w:keepLines/>
        <w:jc w:val="both"/>
        <w:rPr>
          <w:rFonts w:ascii="Tahoma" w:hAnsi="Tahoma" w:cs="Tahoma"/>
          <w:sz w:val="16"/>
          <w:szCs w:val="16"/>
        </w:rPr>
      </w:pPr>
    </w:p>
    <w:p w14:paraId="24FC93D5" w14:textId="77777777" w:rsidR="00CE2724" w:rsidRDefault="00293950" w:rsidP="00FA66D0">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08C02016" w14:textId="77777777" w:rsidR="00602923" w:rsidRPr="00CE2724" w:rsidRDefault="00602923" w:rsidP="00FA66D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3F8F961A" w14:textId="77777777" w:rsidTr="002908E8">
        <w:tc>
          <w:tcPr>
            <w:tcW w:w="7933" w:type="dxa"/>
          </w:tcPr>
          <w:p w14:paraId="4D9B9278" w14:textId="77777777" w:rsidR="0096587C" w:rsidRPr="00112425" w:rsidRDefault="0096587C" w:rsidP="00FA66D0">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44ED6B4" w14:textId="77777777" w:rsidR="0096587C" w:rsidRPr="00112425" w:rsidRDefault="0096587C" w:rsidP="00FA66D0">
            <w:pPr>
              <w:keepNext/>
              <w:keepLines/>
              <w:jc w:val="both"/>
              <w:rPr>
                <w:rFonts w:ascii="Tahoma" w:hAnsi="Tahoma" w:cs="Tahoma"/>
                <w:b/>
                <w:i/>
              </w:rPr>
            </w:pPr>
            <w:r w:rsidRPr="00112425">
              <w:rPr>
                <w:rFonts w:ascii="Tahoma" w:hAnsi="Tahoma" w:cs="Tahoma"/>
                <w:b/>
                <w:i/>
              </w:rPr>
              <w:t>Priloga 3/1</w:t>
            </w:r>
          </w:p>
        </w:tc>
      </w:tr>
    </w:tbl>
    <w:p w14:paraId="027E2DB4" w14:textId="77777777" w:rsidR="0096587C" w:rsidRPr="00112425" w:rsidRDefault="0096587C" w:rsidP="00FA66D0">
      <w:pPr>
        <w:keepNext/>
        <w:keepLines/>
        <w:jc w:val="both"/>
        <w:rPr>
          <w:rFonts w:ascii="Tahoma" w:hAnsi="Tahoma" w:cs="Tahoma"/>
        </w:rPr>
      </w:pPr>
    </w:p>
    <w:p w14:paraId="3DAC0617" w14:textId="77777777" w:rsidR="00293950" w:rsidRPr="0096587C" w:rsidRDefault="00293950" w:rsidP="00FA66D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0B7286F0" w14:textId="77777777" w:rsidR="00293950" w:rsidRPr="00112425" w:rsidRDefault="00293950" w:rsidP="00FA66D0">
      <w:pPr>
        <w:keepNext/>
        <w:keepLines/>
        <w:jc w:val="both"/>
        <w:rPr>
          <w:rFonts w:ascii="Tahoma" w:hAnsi="Tahoma" w:cs="Tahoma"/>
          <w:sz w:val="16"/>
          <w:szCs w:val="16"/>
        </w:rPr>
      </w:pPr>
    </w:p>
    <w:p w14:paraId="43AF62DB" w14:textId="77777777" w:rsidR="00CE2724" w:rsidRPr="00DB2056" w:rsidRDefault="00CE2724" w:rsidP="00FA66D0">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3A7031D8" w14:textId="77777777" w:rsidR="001239D5" w:rsidRPr="00112425" w:rsidRDefault="001239D5"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4EDA81AB" w14:textId="77777777" w:rsidTr="002908E8">
        <w:tc>
          <w:tcPr>
            <w:tcW w:w="8075" w:type="dxa"/>
          </w:tcPr>
          <w:p w14:paraId="7D34ED7A" w14:textId="77777777" w:rsidR="0096587C" w:rsidRPr="00112425" w:rsidRDefault="0096587C" w:rsidP="00FA66D0">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7287627E" w14:textId="77777777" w:rsidR="0096587C" w:rsidRPr="00112425" w:rsidRDefault="0096587C"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2FAD6DBD" w14:textId="77777777" w:rsidR="00DB4F81" w:rsidRPr="00112425" w:rsidRDefault="00DB4F81" w:rsidP="00FA66D0">
      <w:pPr>
        <w:keepNext/>
        <w:keepLines/>
        <w:jc w:val="both"/>
        <w:rPr>
          <w:rFonts w:ascii="Tahoma" w:hAnsi="Tahoma" w:cs="Tahoma"/>
        </w:rPr>
      </w:pPr>
    </w:p>
    <w:p w14:paraId="2B57C5BA" w14:textId="77777777" w:rsidR="00CE2724" w:rsidRDefault="00CE2724" w:rsidP="00FA66D0">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614930C8" w14:textId="77777777" w:rsidR="008D459A" w:rsidRPr="00112425" w:rsidRDefault="008D459A"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755924E" w14:textId="77777777" w:rsidTr="002908E8">
        <w:tc>
          <w:tcPr>
            <w:tcW w:w="8075" w:type="dxa"/>
          </w:tcPr>
          <w:p w14:paraId="4FE15C0C" w14:textId="77777777" w:rsidR="0096587C" w:rsidRPr="00112425" w:rsidRDefault="0096587C" w:rsidP="00FA66D0">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139507B6" w14:textId="77777777" w:rsidR="0096587C" w:rsidRPr="00112425" w:rsidRDefault="0096587C"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08DA953A" w14:textId="77777777" w:rsidR="00DB4F81" w:rsidRPr="00112425" w:rsidRDefault="00DB4F81" w:rsidP="00FA66D0">
      <w:pPr>
        <w:keepNext/>
        <w:keepLines/>
        <w:jc w:val="both"/>
        <w:rPr>
          <w:rFonts w:ascii="Tahoma" w:hAnsi="Tahoma" w:cs="Tahoma"/>
          <w:sz w:val="16"/>
          <w:szCs w:val="16"/>
        </w:rPr>
      </w:pPr>
    </w:p>
    <w:p w14:paraId="449B9235" w14:textId="77777777" w:rsidR="000F4A74" w:rsidRDefault="00DB4F81" w:rsidP="00FA66D0">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F44E7AD" w14:textId="77777777" w:rsidR="00220D6A" w:rsidRPr="00112425" w:rsidRDefault="00220D6A" w:rsidP="00FA66D0">
      <w:pPr>
        <w:keepNext/>
        <w:keepLines/>
        <w:jc w:val="both"/>
        <w:rPr>
          <w:rFonts w:ascii="Tahoma" w:hAnsi="Tahoma" w:cs="Tahoma"/>
        </w:rPr>
      </w:pPr>
    </w:p>
    <w:p w14:paraId="3178AB52" w14:textId="77777777" w:rsidR="00ED7D09" w:rsidRPr="0096587C" w:rsidRDefault="00ED7D09" w:rsidP="00FA66D0">
      <w:pPr>
        <w:pStyle w:val="Odstavekseznama"/>
        <w:keepNext/>
        <w:keepLines/>
        <w:numPr>
          <w:ilvl w:val="0"/>
          <w:numId w:val="29"/>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7D512999" w14:textId="77777777" w:rsidR="00ED7D09" w:rsidRPr="00112425" w:rsidRDefault="00ED7D09" w:rsidP="00FA66D0">
      <w:pPr>
        <w:keepNext/>
        <w:keepLines/>
        <w:jc w:val="both"/>
        <w:rPr>
          <w:rFonts w:ascii="Tahoma" w:hAnsi="Tahoma" w:cs="Tahoma"/>
        </w:rPr>
      </w:pPr>
    </w:p>
    <w:p w14:paraId="2DB5D75B" w14:textId="77777777" w:rsidR="00ED7D09" w:rsidRPr="00112425" w:rsidRDefault="00ED7D09" w:rsidP="00FA66D0">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1392CE" w14:textId="77777777" w:rsidR="00ED7D09" w:rsidRPr="00112425" w:rsidRDefault="00ED7D09" w:rsidP="00FA66D0">
      <w:pPr>
        <w:keepNext/>
        <w:keepLines/>
        <w:jc w:val="both"/>
        <w:rPr>
          <w:rFonts w:ascii="Tahoma" w:hAnsi="Tahoma" w:cs="Tahoma"/>
        </w:rPr>
      </w:pPr>
    </w:p>
    <w:p w14:paraId="6DF3AD05" w14:textId="77777777" w:rsidR="00ED7D09" w:rsidRPr="00112425" w:rsidRDefault="00ED7D09" w:rsidP="00FA66D0">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8417DE5" w14:textId="77777777" w:rsidR="00ED7D09" w:rsidRPr="00112425" w:rsidRDefault="00ED7D09" w:rsidP="00FA66D0">
      <w:pPr>
        <w:keepNext/>
        <w:keepLines/>
        <w:jc w:val="both"/>
        <w:rPr>
          <w:rFonts w:ascii="Tahoma" w:hAnsi="Tahoma" w:cs="Tahoma"/>
          <w:b/>
        </w:rPr>
      </w:pPr>
    </w:p>
    <w:p w14:paraId="43879561" w14:textId="77777777" w:rsidR="00CE2724" w:rsidRPr="00C8579C" w:rsidRDefault="00CE2724" w:rsidP="00FA66D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37A8640" w14:textId="77777777" w:rsidR="005649BD" w:rsidRPr="00112425" w:rsidRDefault="005649BD" w:rsidP="00FA66D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2F3694BA" w14:textId="77777777" w:rsidTr="001B4792">
        <w:tc>
          <w:tcPr>
            <w:tcW w:w="8075" w:type="dxa"/>
          </w:tcPr>
          <w:p w14:paraId="4E7D2130" w14:textId="77777777" w:rsidR="0096587C" w:rsidRPr="00112425" w:rsidRDefault="0096587C" w:rsidP="00FA66D0">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316F0368" w14:textId="77777777" w:rsidR="0096587C" w:rsidRPr="00112425" w:rsidRDefault="0096587C" w:rsidP="00FA66D0">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0AE285E0" w14:textId="77777777" w:rsidR="0096587C" w:rsidRPr="00112425" w:rsidRDefault="0096587C" w:rsidP="00FA66D0">
            <w:pPr>
              <w:keepNext/>
              <w:keepLines/>
              <w:jc w:val="both"/>
              <w:rPr>
                <w:rFonts w:ascii="Tahoma" w:hAnsi="Tahoma" w:cs="Tahoma"/>
                <w:b/>
                <w:i/>
              </w:rPr>
            </w:pPr>
            <w:r w:rsidRPr="00112425">
              <w:rPr>
                <w:rFonts w:ascii="Tahoma" w:hAnsi="Tahoma" w:cs="Tahoma"/>
                <w:b/>
                <w:i/>
              </w:rPr>
              <w:t>1</w:t>
            </w:r>
          </w:p>
        </w:tc>
      </w:tr>
    </w:tbl>
    <w:p w14:paraId="5BF47FCE" w14:textId="77777777" w:rsidR="001B4792" w:rsidRPr="00C8579C" w:rsidRDefault="001B4792" w:rsidP="00FA66D0">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DD7F2AD" w14:textId="77777777" w:rsidR="005B2B2C" w:rsidRPr="00112425" w:rsidRDefault="005B2B2C"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F1EDC3B" w14:textId="77777777" w:rsidTr="00610C0E">
        <w:tc>
          <w:tcPr>
            <w:tcW w:w="8075" w:type="dxa"/>
          </w:tcPr>
          <w:p w14:paraId="7085C5D0" w14:textId="77777777" w:rsidR="00912AFC" w:rsidRPr="00112425" w:rsidRDefault="00912AFC" w:rsidP="00FA66D0">
            <w:pPr>
              <w:keepNext/>
              <w:keepLines/>
              <w:jc w:val="both"/>
              <w:rPr>
                <w:rFonts w:ascii="Tahoma" w:hAnsi="Tahoma" w:cs="Tahoma"/>
              </w:rPr>
            </w:pPr>
            <w:r w:rsidRPr="00112425">
              <w:rPr>
                <w:rFonts w:ascii="Tahoma" w:hAnsi="Tahoma" w:cs="Tahoma"/>
              </w:rPr>
              <w:t>PONUDBA</w:t>
            </w:r>
          </w:p>
        </w:tc>
        <w:tc>
          <w:tcPr>
            <w:tcW w:w="1418" w:type="dxa"/>
          </w:tcPr>
          <w:p w14:paraId="5702BD23" w14:textId="77777777" w:rsidR="00912AFC" w:rsidRPr="00112425" w:rsidRDefault="00912AFC"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DF38837" w14:textId="77777777" w:rsidR="001B4792" w:rsidRDefault="001B4792" w:rsidP="00FA66D0">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BF8F90C" w14:textId="77777777" w:rsidTr="002908E8">
        <w:tc>
          <w:tcPr>
            <w:tcW w:w="8075" w:type="dxa"/>
          </w:tcPr>
          <w:p w14:paraId="3F277BA2" w14:textId="77777777" w:rsidR="001B4792" w:rsidRPr="00112425" w:rsidRDefault="001B4792" w:rsidP="00FA66D0">
            <w:pPr>
              <w:keepNext/>
              <w:keepLines/>
              <w:jc w:val="both"/>
              <w:rPr>
                <w:rFonts w:ascii="Tahoma" w:hAnsi="Tahoma" w:cs="Tahoma"/>
              </w:rPr>
            </w:pPr>
            <w:r w:rsidRPr="00112425">
              <w:rPr>
                <w:rFonts w:ascii="Tahoma" w:hAnsi="Tahoma" w:cs="Tahoma"/>
              </w:rPr>
              <w:lastRenderedPageBreak/>
              <w:t>IZJAVA FIZIČNE OSEBE</w:t>
            </w:r>
          </w:p>
        </w:tc>
        <w:tc>
          <w:tcPr>
            <w:tcW w:w="1418" w:type="dxa"/>
          </w:tcPr>
          <w:p w14:paraId="68BED4DC" w14:textId="77777777" w:rsidR="001B4792" w:rsidRPr="00112425" w:rsidRDefault="001B4792"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19774E9A" w14:textId="77777777" w:rsidR="00ED7D09" w:rsidRPr="00112425" w:rsidRDefault="00ED7D09" w:rsidP="00FA66D0">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110F2C8F" w14:textId="77777777" w:rsidR="00DB4F81" w:rsidRPr="00112425" w:rsidRDefault="00DB4F81"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4B077AB" w14:textId="77777777" w:rsidTr="00912AFC">
        <w:tc>
          <w:tcPr>
            <w:tcW w:w="8075" w:type="dxa"/>
          </w:tcPr>
          <w:p w14:paraId="0E2D2FC9" w14:textId="77777777" w:rsidR="0096587C" w:rsidRPr="00112425" w:rsidRDefault="0096587C" w:rsidP="00FA66D0">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768EF095" w14:textId="77777777" w:rsidR="0096587C" w:rsidRPr="00112425" w:rsidRDefault="001B4792" w:rsidP="00FA66D0">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60EBB88E" w14:textId="77777777" w:rsidR="002D280C" w:rsidRPr="00112425" w:rsidRDefault="002D280C" w:rsidP="00FA66D0">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4E140CD5" w14:textId="77777777" w:rsidR="002D280C" w:rsidRDefault="002D280C"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988B817" w14:textId="77777777" w:rsidTr="001B4792">
        <w:tc>
          <w:tcPr>
            <w:tcW w:w="8075" w:type="dxa"/>
          </w:tcPr>
          <w:p w14:paraId="7E141BA2" w14:textId="77777777" w:rsidR="001B4792" w:rsidRPr="00112425" w:rsidRDefault="001B4792" w:rsidP="00FA66D0">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64750D36" w14:textId="77777777" w:rsidR="001B4792" w:rsidRPr="00112425" w:rsidRDefault="001B4792" w:rsidP="00FA66D0">
            <w:pPr>
              <w:keepNext/>
              <w:keepLines/>
              <w:jc w:val="both"/>
              <w:rPr>
                <w:rFonts w:ascii="Tahoma" w:hAnsi="Tahoma" w:cs="Tahoma"/>
                <w:b/>
                <w:i/>
              </w:rPr>
            </w:pPr>
            <w:r w:rsidRPr="00112425">
              <w:rPr>
                <w:rFonts w:ascii="Tahoma" w:hAnsi="Tahoma" w:cs="Tahoma"/>
                <w:b/>
                <w:i/>
              </w:rPr>
              <w:t>Priloga 4/1</w:t>
            </w:r>
          </w:p>
        </w:tc>
      </w:tr>
    </w:tbl>
    <w:p w14:paraId="0D0B44A4" w14:textId="77777777" w:rsidR="00864212" w:rsidRPr="00112425" w:rsidRDefault="00864212" w:rsidP="00FA66D0">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112425" w:rsidRDefault="00B74BE7" w:rsidP="00FA66D0">
      <w:pPr>
        <w:keepNext/>
        <w:keepLines/>
        <w:jc w:val="both"/>
        <w:rPr>
          <w:rFonts w:ascii="Tahoma" w:hAnsi="Tahoma" w:cs="Tahoma"/>
        </w:rPr>
      </w:pPr>
    </w:p>
    <w:p w14:paraId="4DB3FCCA" w14:textId="77777777" w:rsidR="00B74BE7" w:rsidRPr="00112425" w:rsidRDefault="00B74BE7" w:rsidP="00FA66D0">
      <w:pPr>
        <w:keepNext/>
        <w:keepLines/>
        <w:jc w:val="both"/>
        <w:rPr>
          <w:rFonts w:ascii="Tahoma" w:hAnsi="Tahoma" w:cs="Tahoma"/>
        </w:rPr>
      </w:pPr>
      <w:r w:rsidRPr="00112425">
        <w:rPr>
          <w:rFonts w:ascii="Tahoma" w:hAnsi="Tahoma" w:cs="Tahoma"/>
        </w:rPr>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0CF5A861" w14:textId="77777777" w:rsidR="003504F7" w:rsidRPr="00112425" w:rsidRDefault="003504F7" w:rsidP="00FA66D0">
      <w:pPr>
        <w:keepNext/>
        <w:keepLines/>
        <w:jc w:val="both"/>
        <w:rPr>
          <w:rFonts w:ascii="Tahoma" w:hAnsi="Tahoma" w:cs="Tahoma"/>
          <w:sz w:val="12"/>
          <w:szCs w:val="12"/>
        </w:rPr>
      </w:pPr>
    </w:p>
    <w:p w14:paraId="4749404B" w14:textId="77777777" w:rsidR="00CE2724" w:rsidRDefault="00CE2724" w:rsidP="00FA66D0">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03459C8" w14:textId="77777777" w:rsidR="00CE2724" w:rsidRPr="00112425" w:rsidRDefault="00CE2724"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1196654" w14:textId="77777777" w:rsidTr="001B4792">
        <w:tc>
          <w:tcPr>
            <w:tcW w:w="8075" w:type="dxa"/>
          </w:tcPr>
          <w:p w14:paraId="53653402" w14:textId="77777777" w:rsidR="001B4792" w:rsidRPr="00112425" w:rsidRDefault="001B4792" w:rsidP="00FA66D0">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6C890F35" w14:textId="77777777" w:rsidR="001B4792" w:rsidRPr="00112425" w:rsidRDefault="001B4792" w:rsidP="00FA66D0">
            <w:pPr>
              <w:keepNext/>
              <w:keepLines/>
              <w:jc w:val="both"/>
              <w:rPr>
                <w:rFonts w:ascii="Tahoma" w:hAnsi="Tahoma" w:cs="Tahoma"/>
                <w:b/>
                <w:i/>
              </w:rPr>
            </w:pPr>
            <w:r w:rsidRPr="00112425">
              <w:rPr>
                <w:rFonts w:ascii="Tahoma" w:hAnsi="Tahoma" w:cs="Tahoma"/>
                <w:b/>
                <w:i/>
              </w:rPr>
              <w:t>Priloga 4/2</w:t>
            </w:r>
          </w:p>
        </w:tc>
      </w:tr>
    </w:tbl>
    <w:p w14:paraId="26778AF2" w14:textId="77777777" w:rsidR="003504F7" w:rsidRPr="00112425" w:rsidRDefault="003504F7" w:rsidP="00FA66D0">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531A2501" w14:textId="77777777" w:rsidR="003504F7" w:rsidRPr="00112425" w:rsidRDefault="003504F7" w:rsidP="00FA66D0">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2D0A6EF5" w14:textId="77777777" w:rsidR="00CE2724" w:rsidRDefault="00CE2724" w:rsidP="00FA66D0">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044F6D72" w14:textId="77777777" w:rsidR="00CE2724" w:rsidRPr="00112425" w:rsidRDefault="00CE2724" w:rsidP="00FA66D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730D693A" w14:textId="77777777" w:rsidTr="009D3A88">
        <w:tc>
          <w:tcPr>
            <w:tcW w:w="7650" w:type="dxa"/>
            <w:tcBorders>
              <w:top w:val="single" w:sz="4" w:space="0" w:color="auto"/>
              <w:left w:val="single" w:sz="4" w:space="0" w:color="auto"/>
              <w:bottom w:val="single" w:sz="4" w:space="0" w:color="auto"/>
              <w:right w:val="single" w:sz="4" w:space="0" w:color="808080"/>
            </w:tcBorders>
          </w:tcPr>
          <w:p w14:paraId="762669FB" w14:textId="77777777" w:rsidR="001B4792" w:rsidRPr="00112425" w:rsidRDefault="001B4792" w:rsidP="00FA66D0">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843" w:type="dxa"/>
            <w:tcBorders>
              <w:top w:val="single" w:sz="4" w:space="0" w:color="auto"/>
              <w:left w:val="single" w:sz="4" w:space="0" w:color="808080"/>
              <w:bottom w:val="single" w:sz="4" w:space="0" w:color="auto"/>
              <w:right w:val="single" w:sz="4" w:space="0" w:color="auto"/>
            </w:tcBorders>
            <w:hideMark/>
          </w:tcPr>
          <w:p w14:paraId="3ABCAB89" w14:textId="77777777" w:rsidR="001B4792" w:rsidRPr="00112425" w:rsidRDefault="001B4792" w:rsidP="00FA66D0">
            <w:pPr>
              <w:keepNext/>
              <w:keepLines/>
              <w:rPr>
                <w:rFonts w:ascii="Tahoma" w:hAnsi="Tahoma" w:cs="Tahoma"/>
                <w:b/>
                <w:i/>
              </w:rPr>
            </w:pPr>
            <w:r w:rsidRPr="00112425">
              <w:rPr>
                <w:rFonts w:ascii="Tahoma" w:hAnsi="Tahoma" w:cs="Tahoma"/>
                <w:b/>
                <w:i/>
              </w:rPr>
              <w:t>Priloga 5</w:t>
            </w:r>
            <w:r w:rsidR="009D3A88">
              <w:rPr>
                <w:rFonts w:ascii="Tahoma" w:hAnsi="Tahoma" w:cs="Tahoma"/>
                <w:b/>
                <w:i/>
              </w:rPr>
              <w:t>/1-5/2</w:t>
            </w:r>
          </w:p>
        </w:tc>
      </w:tr>
    </w:tbl>
    <w:p w14:paraId="648ADAB1" w14:textId="77777777" w:rsidR="00CE2724" w:rsidRDefault="00CE2724" w:rsidP="00FA66D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prilogo (Prilogo 5</w:t>
      </w:r>
      <w:r w:rsidR="009D3A88">
        <w:rPr>
          <w:rFonts w:ascii="Tahoma" w:hAnsi="Tahoma" w:cs="Tahoma"/>
          <w:bCs/>
          <w:szCs w:val="22"/>
        </w:rPr>
        <w:t>/1, prilogo 5/2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3DF4A59F" w14:textId="77777777" w:rsidR="00E52E75" w:rsidRPr="00112425" w:rsidRDefault="00E52E75"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1B4792" w:rsidRPr="00112425" w14:paraId="1B4DAB1A" w14:textId="77777777" w:rsidTr="005119AB">
        <w:tc>
          <w:tcPr>
            <w:tcW w:w="8217" w:type="dxa"/>
            <w:tcBorders>
              <w:top w:val="single" w:sz="4" w:space="0" w:color="auto"/>
              <w:left w:val="single" w:sz="4" w:space="0" w:color="auto"/>
              <w:bottom w:val="single" w:sz="4" w:space="0" w:color="auto"/>
              <w:right w:val="single" w:sz="4" w:space="0" w:color="808080"/>
            </w:tcBorders>
          </w:tcPr>
          <w:p w14:paraId="6D829F1F" w14:textId="77777777" w:rsidR="001B4792" w:rsidRPr="00112425" w:rsidRDefault="001B4792" w:rsidP="00FA66D0">
            <w:pPr>
              <w:keepNext/>
              <w:keepLines/>
              <w:rPr>
                <w:rFonts w:ascii="Tahoma" w:hAnsi="Tahoma" w:cs="Tahoma"/>
              </w:rPr>
            </w:pPr>
            <w:r w:rsidRPr="00112425">
              <w:br w:type="page"/>
            </w:r>
            <w:r w:rsidRPr="00112425">
              <w:rPr>
                <w:rFonts w:ascii="Tahoma" w:hAnsi="Tahoma" w:cs="Tahoma"/>
                <w:b/>
              </w:rPr>
              <w:br w:type="page"/>
            </w:r>
            <w:r w:rsidR="005119AB">
              <w:rPr>
                <w:rFonts w:ascii="Tahoma" w:hAnsi="Tahoma" w:cs="Tahoma"/>
              </w:rPr>
              <w:t>STROKOVNA SPOSOBNOST</w:t>
            </w:r>
            <w:r w:rsidRPr="00112425">
              <w:rPr>
                <w:rFonts w:ascii="Tahoma" w:hAnsi="Tahoma" w:cs="Tahoma"/>
              </w:rPr>
              <w:t xml:space="preserve"> – VODJA </w:t>
            </w:r>
            <w:r w:rsidR="005119AB">
              <w:rPr>
                <w:rFonts w:ascii="Tahoma" w:hAnsi="Tahoma" w:cs="Tahoma"/>
              </w:rPr>
              <w:t>GRADNJE</w:t>
            </w:r>
          </w:p>
        </w:tc>
        <w:tc>
          <w:tcPr>
            <w:tcW w:w="1276" w:type="dxa"/>
            <w:tcBorders>
              <w:top w:val="single" w:sz="4" w:space="0" w:color="auto"/>
              <w:left w:val="single" w:sz="4" w:space="0" w:color="808080"/>
              <w:bottom w:val="single" w:sz="4" w:space="0" w:color="auto"/>
              <w:right w:val="single" w:sz="4" w:space="0" w:color="auto"/>
            </w:tcBorders>
            <w:hideMark/>
          </w:tcPr>
          <w:p w14:paraId="471F6AB6" w14:textId="77777777" w:rsidR="001B4792" w:rsidRPr="00112425" w:rsidRDefault="001B4792" w:rsidP="00FA66D0">
            <w:pPr>
              <w:keepNext/>
              <w:keepLines/>
              <w:rPr>
                <w:rFonts w:ascii="Tahoma" w:hAnsi="Tahoma" w:cs="Tahoma"/>
                <w:b/>
                <w:i/>
              </w:rPr>
            </w:pPr>
            <w:r w:rsidRPr="00112425">
              <w:rPr>
                <w:rFonts w:ascii="Tahoma" w:hAnsi="Tahoma" w:cs="Tahoma"/>
                <w:b/>
                <w:i/>
              </w:rPr>
              <w:t>Priloga 6</w:t>
            </w:r>
          </w:p>
        </w:tc>
      </w:tr>
    </w:tbl>
    <w:p w14:paraId="0DA9B5E7" w14:textId="77777777" w:rsidR="00CE2724" w:rsidRDefault="00CE2724" w:rsidP="00FA66D0">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2B40DE6" w14:textId="77777777" w:rsidR="00B6464B" w:rsidRPr="00112425" w:rsidRDefault="00B6464B"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16CB367" w14:textId="77777777" w:rsidTr="001B4792">
        <w:tc>
          <w:tcPr>
            <w:tcW w:w="8075" w:type="dxa"/>
          </w:tcPr>
          <w:p w14:paraId="10860620" w14:textId="77777777" w:rsidR="001B4792" w:rsidRPr="00112425" w:rsidRDefault="001B4792" w:rsidP="00FA66D0">
            <w:pPr>
              <w:keepNext/>
              <w:keepLines/>
              <w:jc w:val="both"/>
              <w:rPr>
                <w:rFonts w:ascii="Tahoma" w:hAnsi="Tahoma" w:cs="Tahoma"/>
              </w:rPr>
            </w:pPr>
            <w:r w:rsidRPr="00112425">
              <w:rPr>
                <w:rFonts w:ascii="Tahoma" w:hAnsi="Tahoma" w:cs="Tahoma"/>
              </w:rPr>
              <w:t>OSNUTEK POGODBE</w:t>
            </w:r>
          </w:p>
        </w:tc>
        <w:tc>
          <w:tcPr>
            <w:tcW w:w="1418" w:type="dxa"/>
          </w:tcPr>
          <w:p w14:paraId="00A5BDBD" w14:textId="77777777" w:rsidR="001B4792" w:rsidRPr="00112425" w:rsidRDefault="001B4792" w:rsidP="00FA66D0">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722B7C03" w14:textId="77777777" w:rsidR="00091F5D" w:rsidRPr="00112425" w:rsidRDefault="004569E9" w:rsidP="00FA66D0">
      <w:pPr>
        <w:keepNext/>
        <w:keepLines/>
        <w:jc w:val="both"/>
        <w:rPr>
          <w:rFonts w:ascii="Tahoma" w:hAnsi="Tahoma" w:cs="Tahoma"/>
        </w:rPr>
      </w:pPr>
      <w:r>
        <w:rPr>
          <w:rFonts w:ascii="Tahoma" w:hAnsi="Tahoma" w:cs="Tahoma"/>
        </w:rPr>
        <w:t>Ponudnik s podpisom Priloge 3/1 potrdi, da se strinja in sprejema vsebino pogodbe.</w:t>
      </w:r>
    </w:p>
    <w:p w14:paraId="094185BD" w14:textId="77777777" w:rsidR="00B6464B" w:rsidRDefault="00B6464B" w:rsidP="00FA66D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1005" w:rsidRPr="00112425" w14:paraId="28A1AB65" w14:textId="77777777" w:rsidTr="000C7AEC">
        <w:tc>
          <w:tcPr>
            <w:tcW w:w="8075" w:type="dxa"/>
          </w:tcPr>
          <w:p w14:paraId="31B466DF" w14:textId="77777777" w:rsidR="00AC1005" w:rsidRPr="00112425" w:rsidRDefault="00AC1005" w:rsidP="00FA66D0">
            <w:pPr>
              <w:keepNext/>
              <w:keepLines/>
              <w:jc w:val="both"/>
              <w:rPr>
                <w:rFonts w:ascii="Tahoma" w:hAnsi="Tahoma" w:cs="Tahoma"/>
              </w:rPr>
            </w:pPr>
            <w:r w:rsidRPr="00112425">
              <w:rPr>
                <w:rFonts w:ascii="Tahoma" w:hAnsi="Tahoma" w:cs="Tahoma"/>
              </w:rPr>
              <w:t xml:space="preserve">FINANČNO ZAVAROVANJE ZA RESNOST </w:t>
            </w:r>
            <w:r>
              <w:rPr>
                <w:rFonts w:ascii="Tahoma" w:hAnsi="Tahoma" w:cs="Tahoma"/>
              </w:rPr>
              <w:t>PONUDBE</w:t>
            </w:r>
          </w:p>
        </w:tc>
        <w:tc>
          <w:tcPr>
            <w:tcW w:w="1418" w:type="dxa"/>
          </w:tcPr>
          <w:p w14:paraId="70DB503A" w14:textId="77777777" w:rsidR="00AC1005" w:rsidRPr="00112425" w:rsidRDefault="00AC1005" w:rsidP="00FA66D0">
            <w:pPr>
              <w:keepNext/>
              <w:keepLines/>
              <w:jc w:val="both"/>
              <w:rPr>
                <w:rFonts w:ascii="Tahoma" w:hAnsi="Tahoma" w:cs="Tahoma"/>
                <w:b/>
                <w:i/>
              </w:rPr>
            </w:pPr>
            <w:r w:rsidRPr="009036C3">
              <w:rPr>
                <w:rFonts w:ascii="Tahoma" w:hAnsi="Tahoma" w:cs="Tahoma"/>
                <w:b/>
                <w:i/>
              </w:rPr>
              <w:t xml:space="preserve">Priloga </w:t>
            </w:r>
            <w:r>
              <w:rPr>
                <w:rFonts w:ascii="Tahoma" w:hAnsi="Tahoma" w:cs="Tahoma"/>
                <w:b/>
                <w:i/>
              </w:rPr>
              <w:t>8</w:t>
            </w:r>
            <w:r w:rsidRPr="009036C3">
              <w:rPr>
                <w:rFonts w:ascii="Tahoma" w:hAnsi="Tahoma" w:cs="Tahoma"/>
                <w:b/>
                <w:i/>
              </w:rPr>
              <w:t>/1</w:t>
            </w:r>
          </w:p>
        </w:tc>
      </w:tr>
    </w:tbl>
    <w:p w14:paraId="5D3911F0" w14:textId="77777777" w:rsidR="00AC1005" w:rsidRPr="00112425" w:rsidRDefault="00AC1005" w:rsidP="00FA66D0">
      <w:pPr>
        <w:keepNext/>
        <w:keepLines/>
        <w:jc w:val="both"/>
        <w:rPr>
          <w:rFonts w:ascii="Tahoma" w:hAnsi="Tahoma" w:cs="Tahoma"/>
        </w:rPr>
      </w:pPr>
      <w:r>
        <w:rPr>
          <w:rFonts w:ascii="Tahoma" w:hAnsi="Tahoma" w:cs="Tahoma"/>
        </w:rPr>
        <w:t>Ponudnik</w:t>
      </w:r>
      <w:r w:rsidRPr="00112425">
        <w:rPr>
          <w:rFonts w:ascii="Tahoma" w:hAnsi="Tahoma" w:cs="Tahoma"/>
        </w:rPr>
        <w:t xml:space="preserve"> mora k </w:t>
      </w:r>
      <w:r>
        <w:rPr>
          <w:rFonts w:ascii="Tahoma" w:hAnsi="Tahoma" w:cs="Tahoma"/>
        </w:rPr>
        <w:t>ponudbi</w:t>
      </w:r>
      <w:r w:rsidRPr="00112425">
        <w:rPr>
          <w:rFonts w:ascii="Tahoma" w:hAnsi="Tahoma" w:cs="Tahoma"/>
        </w:rPr>
        <w:t xml:space="preserve"> priložiti finančn</w:t>
      </w:r>
      <w:r>
        <w:rPr>
          <w:rFonts w:ascii="Tahoma" w:hAnsi="Tahoma" w:cs="Tahoma"/>
        </w:rPr>
        <w:t xml:space="preserve">o </w:t>
      </w:r>
      <w:r w:rsidRPr="00112425">
        <w:rPr>
          <w:rFonts w:ascii="Tahoma" w:hAnsi="Tahoma" w:cs="Tahoma"/>
        </w:rPr>
        <w:t>zavarovanj</w:t>
      </w:r>
      <w:r>
        <w:rPr>
          <w:rFonts w:ascii="Tahoma" w:hAnsi="Tahoma" w:cs="Tahoma"/>
        </w:rPr>
        <w:t>e za resnost ponudbe</w:t>
      </w:r>
      <w:r w:rsidRPr="00112425">
        <w:rPr>
          <w:rFonts w:ascii="Tahoma" w:hAnsi="Tahoma" w:cs="Tahoma"/>
        </w:rPr>
        <w:t xml:space="preserve"> v skladu z zahtevami in pogoji razpisne dokumentacije ter v skladu z vzorcem finančnega zavarovanja za resnost </w:t>
      </w:r>
      <w:r>
        <w:rPr>
          <w:rFonts w:ascii="Tahoma" w:hAnsi="Tahoma" w:cs="Tahoma"/>
        </w:rPr>
        <w:t>ponudbe</w:t>
      </w:r>
      <w:r w:rsidRPr="00112425">
        <w:rPr>
          <w:rFonts w:ascii="Tahoma" w:hAnsi="Tahoma" w:cs="Tahoma"/>
        </w:rPr>
        <w:t xml:space="preserve">. </w:t>
      </w:r>
    </w:p>
    <w:p w14:paraId="15D9EFBC" w14:textId="722CB864" w:rsidR="007420A0" w:rsidRPr="00112425" w:rsidRDefault="007420A0" w:rsidP="00FA66D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9EB15E" w14:textId="77777777" w:rsidTr="001B4792">
        <w:tc>
          <w:tcPr>
            <w:tcW w:w="8075" w:type="dxa"/>
            <w:tcBorders>
              <w:top w:val="single" w:sz="4" w:space="0" w:color="auto"/>
              <w:bottom w:val="single" w:sz="4" w:space="0" w:color="auto"/>
            </w:tcBorders>
          </w:tcPr>
          <w:p w14:paraId="4041A0A7" w14:textId="77777777" w:rsidR="001B4792" w:rsidRPr="00112425" w:rsidRDefault="001B4792" w:rsidP="00FA66D0">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0BCEB61" w14:textId="77777777" w:rsidR="001B4792" w:rsidRPr="00112425" w:rsidRDefault="00AC1005" w:rsidP="00FA66D0">
            <w:pPr>
              <w:keepNext/>
              <w:keepLines/>
              <w:rPr>
                <w:rFonts w:ascii="Tahoma" w:hAnsi="Tahoma" w:cs="Tahoma"/>
                <w:b/>
                <w:i/>
              </w:rPr>
            </w:pPr>
            <w:r>
              <w:rPr>
                <w:rFonts w:ascii="Tahoma" w:hAnsi="Tahoma" w:cs="Tahoma"/>
                <w:b/>
                <w:i/>
              </w:rPr>
              <w:t>Priloga 8/2</w:t>
            </w:r>
          </w:p>
        </w:tc>
      </w:tr>
    </w:tbl>
    <w:p w14:paraId="150747C8" w14:textId="77777777" w:rsidR="00B6464B" w:rsidRPr="00112425" w:rsidRDefault="00B6464B" w:rsidP="00FA66D0">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535974F5" w14:textId="1A26FF52" w:rsidR="0001610C" w:rsidRDefault="00B6464B" w:rsidP="00FA66D0">
      <w:pPr>
        <w:keepNext/>
        <w:keepLines/>
        <w:jc w:val="both"/>
        <w:rPr>
          <w:rFonts w:ascii="Tahoma" w:hAnsi="Tahoma" w:cs="Tahoma"/>
          <w:sz w:val="16"/>
        </w:rPr>
      </w:pPr>
      <w:r w:rsidRPr="00112425">
        <w:rPr>
          <w:rFonts w:ascii="Tahoma" w:hAnsi="Tahoma" w:cs="Tahoma"/>
          <w:sz w:val="16"/>
        </w:rPr>
        <w:t xml:space="preserve"> </w:t>
      </w:r>
    </w:p>
    <w:p w14:paraId="651D99BE" w14:textId="01E7294F" w:rsidR="006C65A8" w:rsidRDefault="006C65A8" w:rsidP="00FA66D0">
      <w:pPr>
        <w:keepNext/>
        <w:keepLines/>
        <w:jc w:val="both"/>
        <w:rPr>
          <w:rFonts w:ascii="Tahoma" w:hAnsi="Tahoma" w:cs="Tahoma"/>
          <w:sz w:val="16"/>
        </w:rPr>
      </w:pPr>
    </w:p>
    <w:p w14:paraId="1C285C85" w14:textId="058A0E67" w:rsidR="006C65A8" w:rsidRDefault="006C65A8" w:rsidP="00FA66D0">
      <w:pPr>
        <w:keepNext/>
        <w:keepLines/>
        <w:jc w:val="both"/>
        <w:rPr>
          <w:rFonts w:ascii="Tahoma" w:hAnsi="Tahoma" w:cs="Tahoma"/>
          <w:sz w:val="16"/>
        </w:rPr>
      </w:pPr>
    </w:p>
    <w:p w14:paraId="1C5736B9" w14:textId="0C32C78B" w:rsidR="006C65A8" w:rsidRDefault="006C65A8" w:rsidP="00FA66D0">
      <w:pPr>
        <w:keepNext/>
        <w:keepLines/>
        <w:jc w:val="both"/>
        <w:rPr>
          <w:rFonts w:ascii="Tahoma" w:hAnsi="Tahoma" w:cs="Tahoma"/>
          <w:sz w:val="16"/>
        </w:rPr>
      </w:pPr>
    </w:p>
    <w:p w14:paraId="131DE508" w14:textId="77777777" w:rsidR="006C65A8" w:rsidRPr="00112425" w:rsidRDefault="006C65A8" w:rsidP="00FA66D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5600962"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29E8C8C7" w14:textId="77777777" w:rsidR="001B4792" w:rsidRPr="00112425" w:rsidRDefault="001B4792" w:rsidP="00FA66D0">
            <w:pPr>
              <w:keepNext/>
              <w:keepLines/>
              <w:rPr>
                <w:rFonts w:ascii="Tahoma" w:hAnsi="Tahoma" w:cs="Tahoma"/>
              </w:rPr>
            </w:pPr>
            <w:r w:rsidRPr="00112425">
              <w:rPr>
                <w:rFonts w:ascii="Tahoma" w:hAnsi="Tahoma" w:cs="Tahoma"/>
              </w:rPr>
              <w:lastRenderedPageBreak/>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14:paraId="626B31BD" w14:textId="77777777" w:rsidR="001B4792" w:rsidRPr="00112425" w:rsidRDefault="00AC1005" w:rsidP="00FA66D0">
            <w:pPr>
              <w:keepNext/>
              <w:keepLines/>
              <w:rPr>
                <w:rFonts w:ascii="Tahoma" w:hAnsi="Tahoma" w:cs="Tahoma"/>
                <w:b/>
                <w:i/>
              </w:rPr>
            </w:pPr>
            <w:r>
              <w:rPr>
                <w:rFonts w:ascii="Tahoma" w:hAnsi="Tahoma" w:cs="Tahoma"/>
                <w:b/>
                <w:i/>
              </w:rPr>
              <w:t>Priloga 8/3</w:t>
            </w:r>
          </w:p>
        </w:tc>
      </w:tr>
    </w:tbl>
    <w:p w14:paraId="1054D9C2" w14:textId="77777777" w:rsidR="00916975" w:rsidRPr="00112425" w:rsidRDefault="00916975" w:rsidP="00FA66D0">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14:paraId="2232A332" w14:textId="77777777" w:rsidR="00602923" w:rsidRPr="00112425" w:rsidRDefault="00602923" w:rsidP="00FA66D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C1F58AC"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0BAB8617" w14:textId="77777777" w:rsidR="001B4792" w:rsidRPr="00112425" w:rsidRDefault="001B4792" w:rsidP="00FA66D0">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4E43DA6D" w14:textId="77777777" w:rsidR="001B4792" w:rsidRPr="00112425" w:rsidRDefault="001B4792" w:rsidP="00FA66D0">
            <w:pPr>
              <w:keepNext/>
              <w:keepLines/>
              <w:jc w:val="both"/>
              <w:rPr>
                <w:rFonts w:ascii="Tahoma" w:hAnsi="Tahoma" w:cs="Tahoma"/>
                <w:b/>
                <w:i/>
              </w:rPr>
            </w:pPr>
            <w:r w:rsidRPr="00112425">
              <w:rPr>
                <w:rFonts w:ascii="Tahoma" w:hAnsi="Tahoma" w:cs="Tahoma"/>
                <w:b/>
                <w:i/>
              </w:rPr>
              <w:t>Priloga 9</w:t>
            </w:r>
          </w:p>
        </w:tc>
      </w:tr>
    </w:tbl>
    <w:p w14:paraId="7999867D" w14:textId="77777777" w:rsidR="000A22D9" w:rsidRPr="00112425" w:rsidRDefault="000A22D9" w:rsidP="00FA66D0">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11C9589B" w14:textId="77777777" w:rsidR="000A22D9" w:rsidRPr="00112425" w:rsidRDefault="000A22D9" w:rsidP="00FA66D0">
      <w:pPr>
        <w:pStyle w:val="Slog"/>
        <w:keepNext/>
        <w:keepLines/>
        <w:jc w:val="both"/>
        <w:rPr>
          <w:rFonts w:ascii="Tahoma" w:hAnsi="Tahoma" w:cs="Tahoma"/>
          <w:sz w:val="20"/>
          <w:lang w:val="sl-SI"/>
        </w:rPr>
      </w:pPr>
    </w:p>
    <w:p w14:paraId="7458FB10" w14:textId="77777777" w:rsidR="000A22D9" w:rsidRPr="00112425" w:rsidRDefault="000A22D9" w:rsidP="00FA66D0">
      <w:pPr>
        <w:keepNext/>
        <w:keepLines/>
        <w:jc w:val="both"/>
        <w:rPr>
          <w:rFonts w:ascii="Tahoma" w:hAnsi="Tahoma" w:cs="Tahoma"/>
        </w:rPr>
      </w:pPr>
      <w:r w:rsidRPr="00112425">
        <w:rPr>
          <w:rFonts w:ascii="Tahoma" w:hAnsi="Tahoma" w:cs="Tahoma"/>
        </w:rPr>
        <w:t>Ponudbeni predračun (popis del) je k razpisni dokume</w:t>
      </w:r>
      <w:r w:rsidR="001B4792">
        <w:rPr>
          <w:rFonts w:ascii="Tahoma" w:hAnsi="Tahoma" w:cs="Tahoma"/>
        </w:rPr>
        <w:t xml:space="preserve">ntaciji priložen </w:t>
      </w:r>
      <w:r w:rsidRPr="00112425">
        <w:rPr>
          <w:rFonts w:ascii="Tahoma" w:hAnsi="Tahoma" w:cs="Tahoma"/>
        </w:rPr>
        <w:t>v excel formatu. Ponudnik ponudbeni predračun izpolni, natisne in v pisni obliki podpiše in žigosa na strani rekapitulacije ter ga kot Prilogo 9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Pr="00112425">
        <w:rPr>
          <w:rFonts w:ascii="Tahoma" w:hAnsi="Tahoma" w:cs="Tahoma"/>
        </w:rPr>
        <w:t>Celoten obrazec ponud</w:t>
      </w:r>
      <w:r w:rsidR="001B4792">
        <w:rPr>
          <w:rFonts w:ascii="Tahoma" w:hAnsi="Tahoma" w:cs="Tahoma"/>
        </w:rPr>
        <w:t xml:space="preserve">benega predračuna (popisa del) </w:t>
      </w:r>
      <w:r w:rsidRPr="00112425">
        <w:rPr>
          <w:rFonts w:ascii="Tahoma" w:hAnsi="Tahoma" w:cs="Tahoma"/>
        </w:rPr>
        <w:t>mora biti priložen tudi v excel formatu.</w:t>
      </w:r>
      <w:r w:rsidR="001B4792">
        <w:rPr>
          <w:rFonts w:ascii="Tahoma" w:hAnsi="Tahoma" w:cs="Tahoma"/>
        </w:rPr>
        <w:t xml:space="preserve"> </w:t>
      </w:r>
      <w:r w:rsidR="001B4792" w:rsidRPr="004569E9">
        <w:rPr>
          <w:rFonts w:ascii="Tahoma" w:hAnsi="Tahoma" w:cs="Tahoma"/>
        </w:rPr>
        <w:t xml:space="preserve">V primeru razlikovanja med pdf. in excel formatom 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14A47CF7" w14:textId="77777777" w:rsidR="000A22D9" w:rsidRPr="00112425" w:rsidRDefault="000A22D9" w:rsidP="00FA66D0">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DF78760"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055AD5CB" w14:textId="77777777" w:rsidR="001B4792" w:rsidRPr="00112425" w:rsidRDefault="001B4792" w:rsidP="00FA66D0">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08C879DB" w14:textId="77777777" w:rsidR="001B4792" w:rsidRPr="00112425" w:rsidRDefault="001B4792" w:rsidP="00FA66D0">
            <w:pPr>
              <w:keepNext/>
              <w:keepLines/>
              <w:rPr>
                <w:rFonts w:ascii="Tahoma" w:hAnsi="Tahoma" w:cs="Tahoma"/>
                <w:b/>
                <w:i/>
              </w:rPr>
            </w:pPr>
            <w:r w:rsidRPr="00112425">
              <w:rPr>
                <w:rFonts w:ascii="Tahoma" w:hAnsi="Tahoma" w:cs="Tahoma"/>
                <w:b/>
                <w:i/>
              </w:rPr>
              <w:t>Priloga 10</w:t>
            </w:r>
          </w:p>
        </w:tc>
      </w:tr>
    </w:tbl>
    <w:p w14:paraId="6C1125EB" w14:textId="77777777" w:rsidR="00B6464B" w:rsidRPr="00112425" w:rsidRDefault="00B6464B" w:rsidP="00FA66D0">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rPr>
        <w:t>fco</w:t>
      </w:r>
      <w:proofErr w:type="spellEnd"/>
      <w:r w:rsidR="00E21DA7">
        <w:rPr>
          <w:rFonts w:ascii="Tahoma" w:hAnsi="Tahoma" w:cs="Tahoma"/>
        </w:rPr>
        <w:t>.</w:t>
      </w:r>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68E8A37A" w14:textId="77777777" w:rsidR="00B6464B" w:rsidRPr="00112425" w:rsidRDefault="00B6464B" w:rsidP="00FA66D0">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09957A94"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3FD469F2" w14:textId="77777777" w:rsidR="001B4792" w:rsidRPr="00112425" w:rsidRDefault="001B4792" w:rsidP="00FA66D0">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52F12E99" w14:textId="77777777" w:rsidR="001B4792" w:rsidRPr="00112425" w:rsidRDefault="001B4792" w:rsidP="00FA66D0">
            <w:pPr>
              <w:keepNext/>
              <w:keepLines/>
              <w:rPr>
                <w:rFonts w:ascii="Tahoma" w:hAnsi="Tahoma" w:cs="Tahoma"/>
                <w:b/>
                <w:i/>
              </w:rPr>
            </w:pPr>
            <w:r w:rsidRPr="00112425">
              <w:rPr>
                <w:rFonts w:ascii="Tahoma" w:hAnsi="Tahoma" w:cs="Tahoma"/>
                <w:b/>
                <w:i/>
              </w:rPr>
              <w:t>Priloga 11</w:t>
            </w:r>
          </w:p>
        </w:tc>
      </w:tr>
    </w:tbl>
    <w:p w14:paraId="468C2ED2" w14:textId="77777777" w:rsidR="00ED76AB" w:rsidRPr="00112425" w:rsidRDefault="00ED76AB" w:rsidP="00FA66D0">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14:paraId="0CC9BA81" w14:textId="575C57E1" w:rsidR="00CC52D1" w:rsidRDefault="00CC52D1" w:rsidP="00FA66D0">
      <w:pPr>
        <w:keepNext/>
        <w:keepLines/>
        <w:tabs>
          <w:tab w:val="left" w:pos="2798"/>
        </w:tabs>
        <w:jc w:val="both"/>
        <w:rPr>
          <w:rFonts w:ascii="Tahoma" w:hAnsi="Tahoma"/>
        </w:rPr>
      </w:pPr>
    </w:p>
    <w:p w14:paraId="320492B3" w14:textId="77777777" w:rsidR="00D6432E" w:rsidRDefault="00D6432E" w:rsidP="00FA66D0">
      <w:pPr>
        <w:keepNext/>
        <w:keepLines/>
        <w:tabs>
          <w:tab w:val="left" w:pos="2798"/>
        </w:tabs>
        <w:jc w:val="both"/>
        <w:rPr>
          <w:rFonts w:ascii="Tahoma" w:hAnsi="Tahoma"/>
        </w:rPr>
      </w:pPr>
    </w:p>
    <w:p w14:paraId="747C9A77" w14:textId="77777777" w:rsidR="00D6432E" w:rsidRDefault="00D6432E" w:rsidP="00FA66D0">
      <w:pPr>
        <w:keepNext/>
        <w:keepLines/>
        <w:tabs>
          <w:tab w:val="left" w:pos="2798"/>
        </w:tabs>
        <w:jc w:val="both"/>
        <w:rPr>
          <w:rFonts w:ascii="Tahoma" w:hAnsi="Tahoma"/>
        </w:rPr>
      </w:pPr>
    </w:p>
    <w:p w14:paraId="6B3EC555" w14:textId="77777777" w:rsidR="00D6432E" w:rsidRDefault="00D6432E" w:rsidP="00FA66D0">
      <w:pPr>
        <w:keepNext/>
        <w:keepLines/>
        <w:tabs>
          <w:tab w:val="left" w:pos="2798"/>
        </w:tabs>
        <w:jc w:val="both"/>
        <w:rPr>
          <w:rFonts w:ascii="Tahoma" w:hAnsi="Tahoma"/>
        </w:rPr>
      </w:pPr>
    </w:p>
    <w:p w14:paraId="622542B1" w14:textId="77777777" w:rsidR="00D6432E" w:rsidRDefault="00D6432E" w:rsidP="00FA66D0">
      <w:pPr>
        <w:keepNext/>
        <w:keepLines/>
        <w:tabs>
          <w:tab w:val="left" w:pos="2798"/>
        </w:tabs>
        <w:jc w:val="both"/>
        <w:rPr>
          <w:rFonts w:ascii="Tahoma" w:hAnsi="Tahoma"/>
        </w:rPr>
      </w:pPr>
    </w:p>
    <w:p w14:paraId="4A7C6108" w14:textId="77777777" w:rsidR="00D6432E" w:rsidRDefault="00D6432E" w:rsidP="00FA66D0">
      <w:pPr>
        <w:keepNext/>
        <w:keepLines/>
        <w:tabs>
          <w:tab w:val="left" w:pos="2798"/>
        </w:tabs>
        <w:jc w:val="both"/>
        <w:rPr>
          <w:rFonts w:ascii="Tahoma" w:hAnsi="Tahoma"/>
        </w:rPr>
      </w:pPr>
    </w:p>
    <w:p w14:paraId="20A35CDB" w14:textId="77777777" w:rsidR="00D6432E" w:rsidRDefault="00D6432E" w:rsidP="00FA66D0">
      <w:pPr>
        <w:keepNext/>
        <w:keepLines/>
        <w:tabs>
          <w:tab w:val="left" w:pos="2798"/>
        </w:tabs>
        <w:jc w:val="both"/>
        <w:rPr>
          <w:rFonts w:ascii="Tahoma" w:hAnsi="Tahoma"/>
        </w:rPr>
      </w:pPr>
    </w:p>
    <w:p w14:paraId="362DF515" w14:textId="77777777" w:rsidR="00D6432E" w:rsidRDefault="00D6432E" w:rsidP="00FA66D0">
      <w:pPr>
        <w:keepNext/>
        <w:keepLines/>
        <w:tabs>
          <w:tab w:val="left" w:pos="2798"/>
        </w:tabs>
        <w:jc w:val="both"/>
        <w:rPr>
          <w:rFonts w:ascii="Tahoma" w:hAnsi="Tahoma"/>
        </w:rPr>
      </w:pPr>
    </w:p>
    <w:p w14:paraId="1C1FF0F6" w14:textId="77777777" w:rsidR="00D6432E" w:rsidRDefault="00D6432E" w:rsidP="00FA66D0">
      <w:pPr>
        <w:keepNext/>
        <w:keepLines/>
        <w:tabs>
          <w:tab w:val="left" w:pos="2798"/>
        </w:tabs>
        <w:jc w:val="both"/>
        <w:rPr>
          <w:rFonts w:ascii="Tahoma" w:hAnsi="Tahoma"/>
        </w:rPr>
      </w:pPr>
    </w:p>
    <w:p w14:paraId="106BC80A" w14:textId="77777777" w:rsidR="00D6432E" w:rsidRDefault="00D6432E" w:rsidP="00FA66D0">
      <w:pPr>
        <w:keepNext/>
        <w:keepLines/>
        <w:tabs>
          <w:tab w:val="left" w:pos="2798"/>
        </w:tabs>
        <w:jc w:val="both"/>
        <w:rPr>
          <w:rFonts w:ascii="Tahoma" w:hAnsi="Tahoma"/>
        </w:rPr>
      </w:pPr>
    </w:p>
    <w:p w14:paraId="11E5E3BA" w14:textId="77777777" w:rsidR="00D6432E" w:rsidRDefault="00D6432E" w:rsidP="00FA66D0">
      <w:pPr>
        <w:keepNext/>
        <w:keepLines/>
        <w:tabs>
          <w:tab w:val="left" w:pos="2798"/>
        </w:tabs>
        <w:jc w:val="both"/>
        <w:rPr>
          <w:rFonts w:ascii="Tahoma" w:hAnsi="Tahoma"/>
        </w:rPr>
      </w:pPr>
    </w:p>
    <w:p w14:paraId="3B5E23F9" w14:textId="77777777" w:rsidR="00D6432E" w:rsidRDefault="00D6432E" w:rsidP="00FA66D0">
      <w:pPr>
        <w:keepNext/>
        <w:keepLines/>
        <w:tabs>
          <w:tab w:val="left" w:pos="2798"/>
        </w:tabs>
        <w:jc w:val="both"/>
        <w:rPr>
          <w:rFonts w:ascii="Tahoma" w:hAnsi="Tahoma"/>
        </w:rPr>
      </w:pPr>
    </w:p>
    <w:p w14:paraId="2596D349" w14:textId="77777777" w:rsidR="00D6432E" w:rsidRDefault="00D6432E" w:rsidP="00FA66D0">
      <w:pPr>
        <w:keepNext/>
        <w:keepLines/>
        <w:tabs>
          <w:tab w:val="left" w:pos="2798"/>
        </w:tabs>
        <w:jc w:val="both"/>
        <w:rPr>
          <w:rFonts w:ascii="Tahoma" w:hAnsi="Tahoma"/>
        </w:rPr>
      </w:pPr>
    </w:p>
    <w:p w14:paraId="26346A78" w14:textId="77777777" w:rsidR="00D6432E" w:rsidRDefault="00D6432E" w:rsidP="00FA66D0">
      <w:pPr>
        <w:keepNext/>
        <w:keepLines/>
        <w:tabs>
          <w:tab w:val="left" w:pos="2798"/>
        </w:tabs>
        <w:jc w:val="both"/>
        <w:rPr>
          <w:rFonts w:ascii="Tahoma" w:hAnsi="Tahoma"/>
        </w:rPr>
      </w:pPr>
    </w:p>
    <w:p w14:paraId="43E533FE" w14:textId="77777777" w:rsidR="00D6432E" w:rsidRDefault="00D6432E" w:rsidP="00FA66D0">
      <w:pPr>
        <w:keepNext/>
        <w:keepLines/>
        <w:tabs>
          <w:tab w:val="left" w:pos="2798"/>
        </w:tabs>
        <w:jc w:val="both"/>
        <w:rPr>
          <w:rFonts w:ascii="Tahoma" w:hAnsi="Tahoma"/>
        </w:rPr>
      </w:pPr>
    </w:p>
    <w:p w14:paraId="4B086C2B" w14:textId="77777777" w:rsidR="00D6432E" w:rsidRDefault="00D6432E" w:rsidP="00FA66D0">
      <w:pPr>
        <w:keepNext/>
        <w:keepLines/>
        <w:tabs>
          <w:tab w:val="left" w:pos="2798"/>
        </w:tabs>
        <w:jc w:val="both"/>
        <w:rPr>
          <w:rFonts w:ascii="Tahoma" w:hAnsi="Tahoma"/>
        </w:rPr>
      </w:pPr>
    </w:p>
    <w:p w14:paraId="1D2A7FBF" w14:textId="77777777" w:rsidR="00D6432E" w:rsidRDefault="00D6432E" w:rsidP="00FA66D0">
      <w:pPr>
        <w:keepNext/>
        <w:keepLines/>
        <w:tabs>
          <w:tab w:val="left" w:pos="2798"/>
        </w:tabs>
        <w:jc w:val="both"/>
        <w:rPr>
          <w:rFonts w:ascii="Tahoma" w:hAnsi="Tahoma"/>
        </w:rPr>
      </w:pPr>
    </w:p>
    <w:p w14:paraId="027378DD" w14:textId="77777777" w:rsidR="00D6432E" w:rsidRDefault="00D6432E" w:rsidP="00FA66D0">
      <w:pPr>
        <w:keepNext/>
        <w:keepLines/>
        <w:tabs>
          <w:tab w:val="left" w:pos="2798"/>
        </w:tabs>
        <w:jc w:val="both"/>
        <w:rPr>
          <w:rFonts w:ascii="Tahoma" w:hAnsi="Tahoma"/>
        </w:rPr>
      </w:pPr>
    </w:p>
    <w:p w14:paraId="22F06BC9" w14:textId="77777777" w:rsidR="00D6432E" w:rsidRDefault="00D6432E" w:rsidP="00FA66D0">
      <w:pPr>
        <w:keepNext/>
        <w:keepLines/>
        <w:tabs>
          <w:tab w:val="left" w:pos="2798"/>
        </w:tabs>
        <w:jc w:val="both"/>
        <w:rPr>
          <w:rFonts w:ascii="Tahoma" w:hAnsi="Tahoma"/>
        </w:rPr>
      </w:pPr>
    </w:p>
    <w:p w14:paraId="7C63CC05" w14:textId="77777777" w:rsidR="00D6432E" w:rsidRDefault="00D6432E" w:rsidP="00FA66D0">
      <w:pPr>
        <w:keepNext/>
        <w:keepLines/>
        <w:tabs>
          <w:tab w:val="left" w:pos="2798"/>
        </w:tabs>
        <w:jc w:val="both"/>
        <w:rPr>
          <w:rFonts w:ascii="Tahoma" w:hAnsi="Tahoma"/>
        </w:rPr>
      </w:pPr>
    </w:p>
    <w:p w14:paraId="1B96D008" w14:textId="77777777" w:rsidR="00D6432E" w:rsidRDefault="00D6432E" w:rsidP="00FA66D0">
      <w:pPr>
        <w:keepNext/>
        <w:keepLines/>
        <w:tabs>
          <w:tab w:val="left" w:pos="2798"/>
        </w:tabs>
        <w:jc w:val="both"/>
        <w:rPr>
          <w:rFonts w:ascii="Tahoma" w:hAnsi="Tahoma"/>
        </w:rPr>
      </w:pPr>
    </w:p>
    <w:p w14:paraId="03B79242" w14:textId="77777777" w:rsidR="00D6432E" w:rsidRDefault="00D6432E" w:rsidP="00FA66D0">
      <w:pPr>
        <w:keepNext/>
        <w:keepLines/>
        <w:tabs>
          <w:tab w:val="left" w:pos="2798"/>
        </w:tabs>
        <w:jc w:val="both"/>
        <w:rPr>
          <w:rFonts w:ascii="Tahoma" w:hAnsi="Tahoma"/>
        </w:rPr>
      </w:pPr>
    </w:p>
    <w:p w14:paraId="3472AF2A" w14:textId="77777777" w:rsidR="00D6432E" w:rsidRDefault="00D6432E" w:rsidP="00FA66D0">
      <w:pPr>
        <w:keepNext/>
        <w:keepLines/>
        <w:tabs>
          <w:tab w:val="left" w:pos="2798"/>
        </w:tabs>
        <w:jc w:val="both"/>
        <w:rPr>
          <w:rFonts w:ascii="Tahoma" w:hAnsi="Tahoma"/>
        </w:rPr>
      </w:pPr>
    </w:p>
    <w:p w14:paraId="2EB6B926" w14:textId="77777777" w:rsidR="00D6432E" w:rsidRDefault="00D6432E" w:rsidP="00FA66D0">
      <w:pPr>
        <w:keepNext/>
        <w:keepLines/>
        <w:tabs>
          <w:tab w:val="left" w:pos="2798"/>
        </w:tabs>
        <w:jc w:val="both"/>
        <w:rPr>
          <w:rFonts w:ascii="Tahoma" w:hAnsi="Tahoma"/>
        </w:rPr>
      </w:pPr>
    </w:p>
    <w:p w14:paraId="32E9A6F2" w14:textId="77777777" w:rsidR="00D6432E" w:rsidRDefault="00D6432E" w:rsidP="00FA66D0">
      <w:pPr>
        <w:keepNext/>
        <w:keepLines/>
        <w:tabs>
          <w:tab w:val="left" w:pos="2798"/>
        </w:tabs>
        <w:jc w:val="both"/>
        <w:rPr>
          <w:rFonts w:ascii="Tahoma" w:hAnsi="Tahoma"/>
        </w:rPr>
      </w:pPr>
    </w:p>
    <w:p w14:paraId="48B657F9" w14:textId="77777777" w:rsidR="00D6432E" w:rsidRDefault="00D6432E" w:rsidP="00FA66D0">
      <w:pPr>
        <w:keepNext/>
        <w:keepLines/>
        <w:tabs>
          <w:tab w:val="left" w:pos="2798"/>
        </w:tabs>
        <w:jc w:val="both"/>
        <w:rPr>
          <w:rFonts w:ascii="Tahoma" w:hAnsi="Tahoma"/>
        </w:rPr>
      </w:pPr>
    </w:p>
    <w:p w14:paraId="1659BEEE" w14:textId="3C0EB6FB" w:rsidR="00D6432E" w:rsidRDefault="00D6432E" w:rsidP="00FA66D0">
      <w:pPr>
        <w:keepNext/>
        <w:keepLines/>
        <w:tabs>
          <w:tab w:val="left" w:pos="2798"/>
        </w:tabs>
        <w:jc w:val="both"/>
        <w:rPr>
          <w:rFonts w:ascii="Tahoma" w:hAnsi="Tahoma"/>
        </w:rPr>
      </w:pPr>
    </w:p>
    <w:p w14:paraId="1B8E9314" w14:textId="0B7D87FF" w:rsidR="006C65A8" w:rsidRDefault="006C65A8" w:rsidP="00FA66D0">
      <w:pPr>
        <w:keepNext/>
        <w:keepLines/>
        <w:tabs>
          <w:tab w:val="left" w:pos="2798"/>
        </w:tabs>
        <w:jc w:val="both"/>
        <w:rPr>
          <w:rFonts w:ascii="Tahoma" w:hAnsi="Tahoma"/>
        </w:rPr>
      </w:pPr>
    </w:p>
    <w:p w14:paraId="69D6F1D0" w14:textId="21ECB6F2" w:rsidR="006C65A8" w:rsidRDefault="006C65A8" w:rsidP="00FA66D0">
      <w:pPr>
        <w:keepNext/>
        <w:keepLines/>
        <w:tabs>
          <w:tab w:val="left" w:pos="2798"/>
        </w:tabs>
        <w:jc w:val="both"/>
        <w:rPr>
          <w:rFonts w:ascii="Tahoma" w:hAnsi="Tahoma"/>
        </w:rPr>
      </w:pPr>
    </w:p>
    <w:p w14:paraId="11332547" w14:textId="53758BB9" w:rsidR="006C65A8" w:rsidRDefault="006C65A8" w:rsidP="00FA66D0">
      <w:pPr>
        <w:keepNext/>
        <w:keepLines/>
        <w:tabs>
          <w:tab w:val="left" w:pos="2798"/>
        </w:tabs>
        <w:jc w:val="both"/>
        <w:rPr>
          <w:rFonts w:ascii="Tahoma" w:hAnsi="Tahoma"/>
        </w:rPr>
      </w:pPr>
    </w:p>
    <w:p w14:paraId="5F7E1651" w14:textId="737B07E8" w:rsidR="006C65A8" w:rsidRDefault="006C65A8" w:rsidP="00FA66D0">
      <w:pPr>
        <w:keepNext/>
        <w:keepLines/>
        <w:tabs>
          <w:tab w:val="left" w:pos="2798"/>
        </w:tabs>
        <w:jc w:val="both"/>
        <w:rPr>
          <w:rFonts w:ascii="Tahoma" w:hAnsi="Tahoma"/>
        </w:rPr>
      </w:pPr>
    </w:p>
    <w:p w14:paraId="51EB56AD" w14:textId="366B31DF" w:rsidR="006C65A8" w:rsidRDefault="006C65A8" w:rsidP="00FA66D0">
      <w:pPr>
        <w:keepNext/>
        <w:keepLines/>
        <w:tabs>
          <w:tab w:val="left" w:pos="2798"/>
        </w:tabs>
        <w:jc w:val="both"/>
        <w:rPr>
          <w:rFonts w:ascii="Tahoma" w:hAnsi="Tahoma"/>
        </w:rPr>
      </w:pPr>
    </w:p>
    <w:p w14:paraId="49650E2E" w14:textId="77777777" w:rsidR="006C65A8" w:rsidRDefault="006C65A8" w:rsidP="00FA66D0">
      <w:pPr>
        <w:keepNext/>
        <w:keepLines/>
        <w:tabs>
          <w:tab w:val="left" w:pos="2798"/>
        </w:tabs>
        <w:jc w:val="both"/>
        <w:rPr>
          <w:rFonts w:ascii="Tahoma" w:hAnsi="Tahoma"/>
        </w:rPr>
      </w:pPr>
      <w:bookmarkStart w:id="14" w:name="_GoBack"/>
      <w:bookmarkEnd w:id="14"/>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67645973" w14:textId="77777777" w:rsidTr="00FD3EDD">
        <w:tc>
          <w:tcPr>
            <w:tcW w:w="8080" w:type="dxa"/>
          </w:tcPr>
          <w:p w14:paraId="796ED541" w14:textId="77777777" w:rsidR="00FC65F1" w:rsidRPr="00112425" w:rsidRDefault="00FC65F1" w:rsidP="00FA66D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2BF815AD" w14:textId="77777777" w:rsidR="00FC65F1" w:rsidRPr="00112425" w:rsidRDefault="00FC65F1" w:rsidP="00FA66D0">
            <w:pPr>
              <w:keepNext/>
              <w:keepLines/>
              <w:jc w:val="both"/>
              <w:rPr>
                <w:rFonts w:ascii="Tahoma" w:hAnsi="Tahoma" w:cs="Tahoma"/>
                <w:b/>
                <w:i/>
              </w:rPr>
            </w:pPr>
            <w:r w:rsidRPr="00112425">
              <w:rPr>
                <w:rFonts w:ascii="Tahoma" w:hAnsi="Tahoma" w:cs="Tahoma"/>
                <w:b/>
                <w:i/>
              </w:rPr>
              <w:t xml:space="preserve"> </w:t>
            </w:r>
          </w:p>
        </w:tc>
      </w:tr>
    </w:tbl>
    <w:p w14:paraId="0FC8752F" w14:textId="77777777" w:rsidR="00C80EDD" w:rsidRPr="00112425" w:rsidRDefault="00C80EDD" w:rsidP="00FA66D0">
      <w:pPr>
        <w:keepNext/>
        <w:keepLines/>
        <w:jc w:val="both"/>
        <w:rPr>
          <w:rFonts w:ascii="Tahoma" w:hAnsi="Tahoma" w:cs="Tahoma"/>
          <w:b/>
        </w:rPr>
      </w:pPr>
    </w:p>
    <w:p w14:paraId="18444ED7" w14:textId="77777777" w:rsidR="001B4792" w:rsidRDefault="00C80EDD" w:rsidP="00FA66D0">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 xml:space="preserve">________ </w:t>
      </w:r>
      <w:r w:rsidRPr="001B4792">
        <w:rPr>
          <w:rFonts w:ascii="Tahoma" w:hAnsi="Tahoma" w:cs="Tahoma"/>
        </w:rPr>
        <w:t>,</w:t>
      </w:r>
    </w:p>
    <w:p w14:paraId="0F913B84" w14:textId="77777777" w:rsidR="00C80EDD" w:rsidRPr="001B4792" w:rsidRDefault="001B4792" w:rsidP="00FA66D0">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51A4ED46" w14:textId="77777777" w:rsidR="00C80EDD" w:rsidRPr="00112425" w:rsidRDefault="00C80EDD" w:rsidP="00FA66D0">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623FC6">
        <w:rPr>
          <w:rFonts w:ascii="Tahoma" w:hAnsi="Tahoma" w:cs="Tahoma"/>
          <w:b/>
        </w:rPr>
        <w:t>VKS-182/22</w:t>
      </w:r>
      <w:r w:rsidRPr="00112425">
        <w:rPr>
          <w:rFonts w:ascii="Tahoma" w:hAnsi="Tahoma" w:cs="Tahoma"/>
          <w:b/>
        </w:rPr>
        <w:t xml:space="preserve"> </w:t>
      </w:r>
      <w:r w:rsidR="00623FC6">
        <w:rPr>
          <w:rFonts w:ascii="Tahoma" w:hAnsi="Tahoma" w:cs="Tahoma"/>
          <w:b/>
          <w:color w:val="000000"/>
        </w:rPr>
        <w:t>Prestavitev zbirnega kanala A2 na območju Vodmata</w:t>
      </w:r>
    </w:p>
    <w:p w14:paraId="3F2F8AB8" w14:textId="77777777" w:rsidR="00C80EDD" w:rsidRPr="00112425" w:rsidRDefault="00C80EDD" w:rsidP="00FA66D0">
      <w:pPr>
        <w:keepNext/>
        <w:keepLines/>
        <w:jc w:val="both"/>
        <w:rPr>
          <w:rFonts w:ascii="Tahoma" w:hAnsi="Tahoma" w:cs="Tahoma"/>
        </w:rPr>
      </w:pPr>
    </w:p>
    <w:p w14:paraId="1DE98B17" w14:textId="77777777" w:rsidR="00C80EDD" w:rsidRPr="00112425" w:rsidRDefault="00C80EDD" w:rsidP="00FA66D0">
      <w:pPr>
        <w:keepNext/>
        <w:keepLines/>
        <w:ind w:left="1080" w:hanging="1080"/>
        <w:jc w:val="both"/>
        <w:rPr>
          <w:rFonts w:ascii="Tahoma" w:hAnsi="Tahoma" w:cs="Tahoma"/>
          <w:b/>
        </w:rPr>
      </w:pPr>
      <w:r w:rsidRPr="00112425">
        <w:rPr>
          <w:rFonts w:ascii="Tahoma" w:hAnsi="Tahoma" w:cs="Tahoma"/>
          <w:b/>
        </w:rPr>
        <w:t xml:space="preserve"> </w:t>
      </w:r>
    </w:p>
    <w:p w14:paraId="2389A775" w14:textId="77777777" w:rsidR="00C80EDD" w:rsidRPr="00112425" w:rsidRDefault="001660D4" w:rsidP="00FA66D0">
      <w:pPr>
        <w:keepNext/>
        <w:keepLines/>
        <w:ind w:left="1080" w:hanging="1080"/>
        <w:jc w:val="both"/>
        <w:rPr>
          <w:rFonts w:ascii="Tahoma" w:hAnsi="Tahoma" w:cs="Tahoma"/>
          <w:b/>
        </w:rPr>
      </w:pPr>
      <w:r>
        <w:rPr>
          <w:rFonts w:ascii="Tahoma" w:hAnsi="Tahoma" w:cs="Tahoma"/>
        </w:rPr>
        <w:t xml:space="preserve">  </w:t>
      </w:r>
      <w:r w:rsidR="00C80EDD" w:rsidRPr="00112425">
        <w:rPr>
          <w:rFonts w:ascii="Tahoma" w:hAnsi="Tahoma" w:cs="Tahoma"/>
        </w:rPr>
        <w:t>Ponudbo oddajamo (označi):</w:t>
      </w:r>
      <w:r w:rsidR="00C80EDD"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14:paraId="5C971FEC" w14:textId="77777777" w:rsidTr="00BB6F49">
        <w:tc>
          <w:tcPr>
            <w:tcW w:w="1688" w:type="dxa"/>
          </w:tcPr>
          <w:p w14:paraId="72E9EC86" w14:textId="77777777" w:rsidR="00C80EDD" w:rsidRPr="00112425" w:rsidRDefault="00C80EDD" w:rsidP="00FA66D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1323B34A" w14:textId="77777777" w:rsidR="00C80EDD" w:rsidRPr="00112425" w:rsidRDefault="00C80EDD" w:rsidP="00FA66D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5BA1D2DB" w14:textId="77777777" w:rsidR="00C80EDD" w:rsidRPr="00112425" w:rsidRDefault="00C80EDD" w:rsidP="00FA66D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6A230581" w14:textId="77777777" w:rsidR="00C80EDD" w:rsidRPr="00112425" w:rsidRDefault="00C80EDD" w:rsidP="00FA66D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CB07674" w14:textId="77777777" w:rsidR="00C80EDD" w:rsidRPr="00112425" w:rsidRDefault="00C80EDD" w:rsidP="00FA66D0">
      <w:pPr>
        <w:keepNext/>
        <w:keepLines/>
        <w:tabs>
          <w:tab w:val="num" w:pos="426"/>
        </w:tabs>
        <w:rPr>
          <w:rFonts w:ascii="Tahoma" w:hAnsi="Tahoma" w:cs="Tahoma"/>
          <w:b/>
        </w:rPr>
      </w:pPr>
    </w:p>
    <w:p w14:paraId="08BD1231" w14:textId="77777777" w:rsidR="00C80EDD" w:rsidRPr="00112425" w:rsidRDefault="00C80EDD" w:rsidP="00FA66D0">
      <w:pPr>
        <w:keepNext/>
        <w:keepLines/>
        <w:tabs>
          <w:tab w:val="num" w:pos="426"/>
        </w:tabs>
        <w:rPr>
          <w:rFonts w:ascii="Tahoma" w:hAnsi="Tahoma" w:cs="Tahoma"/>
          <w:b/>
        </w:rPr>
      </w:pPr>
    </w:p>
    <w:p w14:paraId="586F914E" w14:textId="77777777" w:rsidR="00C80EDD" w:rsidRPr="00112425" w:rsidRDefault="00EF3FF3" w:rsidP="00FA66D0">
      <w:pPr>
        <w:keepNext/>
        <w:keepLines/>
        <w:numPr>
          <w:ilvl w:val="0"/>
          <w:numId w:val="23"/>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4B263D52" w14:textId="77777777" w:rsidR="00C80EDD" w:rsidRPr="00112425" w:rsidRDefault="00C80EDD" w:rsidP="00FA66D0">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981C12" w:rsidRPr="00112425" w14:paraId="4D90281B" w14:textId="77777777" w:rsidTr="008E62F2">
        <w:trPr>
          <w:trHeight w:val="438"/>
        </w:trPr>
        <w:tc>
          <w:tcPr>
            <w:tcW w:w="5416" w:type="dxa"/>
            <w:vAlign w:val="bottom"/>
          </w:tcPr>
          <w:p w14:paraId="150B406B" w14:textId="77777777" w:rsidR="00981C12" w:rsidRPr="00112425" w:rsidRDefault="00981C12" w:rsidP="00FA66D0">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688" w:type="dxa"/>
            <w:vAlign w:val="bottom"/>
          </w:tcPr>
          <w:p w14:paraId="6BB3033D" w14:textId="77777777" w:rsidR="00981C12" w:rsidRPr="00112425" w:rsidRDefault="00981C12" w:rsidP="00FA66D0">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2E5F71D8" w14:textId="77777777" w:rsidR="00C80EDD" w:rsidRPr="00112425" w:rsidRDefault="00C80EDD" w:rsidP="00FA66D0">
      <w:pPr>
        <w:keepNext/>
        <w:keepLines/>
        <w:rPr>
          <w:rFonts w:ascii="Tahoma" w:hAnsi="Tahoma" w:cs="Tahoma"/>
        </w:rPr>
      </w:pPr>
    </w:p>
    <w:p w14:paraId="1E9F43BD" w14:textId="77777777" w:rsidR="00C80EDD" w:rsidRPr="00112425" w:rsidRDefault="00C80EDD" w:rsidP="00FA66D0">
      <w:pPr>
        <w:keepNext/>
        <w:keepLines/>
        <w:rPr>
          <w:rFonts w:ascii="Tahoma" w:hAnsi="Tahoma" w:cs="Tahoma"/>
        </w:rPr>
      </w:pPr>
    </w:p>
    <w:p w14:paraId="5EF65C16" w14:textId="77777777" w:rsidR="00C80EDD" w:rsidRPr="00112425" w:rsidRDefault="00C80EDD" w:rsidP="00FA66D0">
      <w:pPr>
        <w:keepNext/>
        <w:keepLines/>
        <w:jc w:val="both"/>
        <w:rPr>
          <w:rFonts w:ascii="Tahoma" w:hAnsi="Tahoma" w:cs="Tahoma"/>
          <w:b/>
        </w:rPr>
      </w:pPr>
    </w:p>
    <w:p w14:paraId="2C379B33" w14:textId="77777777" w:rsidR="00C80EDD" w:rsidRPr="00112425" w:rsidRDefault="00C80EDD" w:rsidP="00FA66D0">
      <w:pPr>
        <w:keepNext/>
        <w:keepLines/>
        <w:jc w:val="both"/>
        <w:rPr>
          <w:rFonts w:ascii="Tahoma" w:hAnsi="Tahoma" w:cs="Tahoma"/>
        </w:rPr>
      </w:pPr>
    </w:p>
    <w:p w14:paraId="6C49B9E2" w14:textId="77777777" w:rsidR="00C80EDD" w:rsidRPr="00112425" w:rsidRDefault="00C80EDD" w:rsidP="00FA66D0">
      <w:pPr>
        <w:keepNext/>
        <w:keepLines/>
        <w:jc w:val="both"/>
        <w:rPr>
          <w:rFonts w:ascii="Tahoma" w:hAnsi="Tahoma" w:cs="Tahoma"/>
          <w:b/>
        </w:rPr>
      </w:pPr>
    </w:p>
    <w:p w14:paraId="636D0271" w14:textId="77777777" w:rsidR="00C80EDD" w:rsidRPr="00112425" w:rsidRDefault="00C80EDD" w:rsidP="00FA66D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320C9D6" w14:textId="77777777" w:rsidTr="00BB6F49">
        <w:trPr>
          <w:trHeight w:val="235"/>
        </w:trPr>
        <w:tc>
          <w:tcPr>
            <w:tcW w:w="3402" w:type="dxa"/>
            <w:tcBorders>
              <w:bottom w:val="single" w:sz="4" w:space="0" w:color="auto"/>
            </w:tcBorders>
          </w:tcPr>
          <w:p w14:paraId="6803A641" w14:textId="77777777" w:rsidR="00C80EDD" w:rsidRPr="00112425" w:rsidRDefault="00C80EDD" w:rsidP="00FA66D0">
            <w:pPr>
              <w:keepNext/>
              <w:keepLines/>
              <w:jc w:val="both"/>
              <w:rPr>
                <w:rFonts w:ascii="Tahoma" w:hAnsi="Tahoma" w:cs="Tahoma"/>
                <w:snapToGrid w:val="0"/>
                <w:color w:val="000000"/>
              </w:rPr>
            </w:pPr>
          </w:p>
        </w:tc>
        <w:tc>
          <w:tcPr>
            <w:tcW w:w="2977" w:type="dxa"/>
          </w:tcPr>
          <w:p w14:paraId="6F0DF975" w14:textId="77777777" w:rsidR="00C80EDD" w:rsidRPr="00112425" w:rsidRDefault="00C80EDD" w:rsidP="00FA66D0">
            <w:pPr>
              <w:keepNext/>
              <w:keepLines/>
              <w:jc w:val="center"/>
              <w:rPr>
                <w:rFonts w:ascii="Tahoma" w:hAnsi="Tahoma" w:cs="Tahoma"/>
                <w:snapToGrid w:val="0"/>
                <w:color w:val="000000"/>
              </w:rPr>
            </w:pPr>
          </w:p>
        </w:tc>
        <w:tc>
          <w:tcPr>
            <w:tcW w:w="3119" w:type="dxa"/>
            <w:tcBorders>
              <w:bottom w:val="single" w:sz="4" w:space="0" w:color="auto"/>
            </w:tcBorders>
          </w:tcPr>
          <w:p w14:paraId="0627E249" w14:textId="77777777" w:rsidR="00C80EDD" w:rsidRPr="00112425" w:rsidRDefault="00C80EDD" w:rsidP="00FA66D0">
            <w:pPr>
              <w:keepNext/>
              <w:keepLines/>
              <w:tabs>
                <w:tab w:val="left" w:pos="567"/>
                <w:tab w:val="num" w:pos="851"/>
                <w:tab w:val="left" w:pos="993"/>
              </w:tabs>
              <w:jc w:val="both"/>
              <w:rPr>
                <w:rFonts w:ascii="Tahoma" w:hAnsi="Tahoma" w:cs="Tahoma"/>
                <w:snapToGrid w:val="0"/>
                <w:color w:val="000000"/>
                <w:sz w:val="28"/>
              </w:rPr>
            </w:pPr>
          </w:p>
        </w:tc>
      </w:tr>
      <w:tr w:rsidR="00C80EDD" w:rsidRPr="00112425" w14:paraId="3820D6DA" w14:textId="77777777" w:rsidTr="00BB6F49">
        <w:trPr>
          <w:trHeight w:val="235"/>
        </w:trPr>
        <w:tc>
          <w:tcPr>
            <w:tcW w:w="3402" w:type="dxa"/>
            <w:tcBorders>
              <w:top w:val="single" w:sz="4" w:space="0" w:color="auto"/>
            </w:tcBorders>
          </w:tcPr>
          <w:p w14:paraId="5BEBDCE0" w14:textId="77777777" w:rsidR="00C80EDD" w:rsidRPr="00112425" w:rsidRDefault="00C80EDD" w:rsidP="00FA66D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028557D1" w14:textId="77777777" w:rsidR="00C80EDD" w:rsidRPr="00112425" w:rsidRDefault="00C80EDD" w:rsidP="00FA66D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5086A99E" w14:textId="77777777" w:rsidR="00C80EDD" w:rsidRPr="00112425" w:rsidRDefault="00C80EDD" w:rsidP="00FA66D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5925F12F" w14:textId="77777777" w:rsidR="00C80EDD" w:rsidRPr="00112425" w:rsidRDefault="00C80EDD" w:rsidP="00FA66D0">
            <w:pPr>
              <w:keepNext/>
              <w:keepLines/>
              <w:jc w:val="center"/>
              <w:rPr>
                <w:rFonts w:ascii="Tahoma" w:hAnsi="Tahoma" w:cs="Tahoma"/>
                <w:snapToGrid w:val="0"/>
                <w:color w:val="000000"/>
              </w:rPr>
            </w:pPr>
          </w:p>
          <w:p w14:paraId="1FA2804D" w14:textId="77777777" w:rsidR="00C80EDD" w:rsidRPr="00112425" w:rsidRDefault="00C80EDD" w:rsidP="00FA66D0">
            <w:pPr>
              <w:keepNext/>
              <w:keepLines/>
              <w:jc w:val="center"/>
              <w:rPr>
                <w:rFonts w:ascii="Tahoma" w:hAnsi="Tahoma" w:cs="Tahoma"/>
                <w:snapToGrid w:val="0"/>
                <w:color w:val="000000"/>
              </w:rPr>
            </w:pPr>
          </w:p>
        </w:tc>
      </w:tr>
    </w:tbl>
    <w:p w14:paraId="5EDF2A9B" w14:textId="77777777" w:rsidR="00C80EDD" w:rsidRPr="00112425" w:rsidRDefault="00C80EDD" w:rsidP="00FA66D0">
      <w:pPr>
        <w:pStyle w:val="Blokbesedila"/>
        <w:keepNext/>
        <w:keepLines/>
        <w:tabs>
          <w:tab w:val="left" w:pos="9354"/>
        </w:tabs>
        <w:ind w:left="0" w:right="-2"/>
        <w:jc w:val="both"/>
        <w:rPr>
          <w:rFonts w:ascii="Tahoma" w:hAnsi="Tahoma" w:cs="Tahoma"/>
          <w:sz w:val="20"/>
        </w:rPr>
      </w:pPr>
    </w:p>
    <w:p w14:paraId="32726C1A" w14:textId="77777777" w:rsidR="009F2334" w:rsidRPr="00112425" w:rsidRDefault="009F2334" w:rsidP="00FA66D0">
      <w:pPr>
        <w:keepNext/>
        <w:keepLines/>
        <w:tabs>
          <w:tab w:val="left" w:pos="2798"/>
        </w:tabs>
        <w:jc w:val="both"/>
        <w:rPr>
          <w:rFonts w:ascii="Tahoma" w:hAnsi="Tahoma"/>
        </w:rPr>
      </w:pPr>
    </w:p>
    <w:p w14:paraId="6AA9FB95" w14:textId="77777777" w:rsidR="009F2334" w:rsidRPr="00112425" w:rsidRDefault="009F2334" w:rsidP="00FA66D0">
      <w:pPr>
        <w:keepNext/>
        <w:keepLines/>
        <w:tabs>
          <w:tab w:val="left" w:pos="2798"/>
        </w:tabs>
        <w:jc w:val="both"/>
        <w:rPr>
          <w:rFonts w:ascii="Tahoma" w:hAnsi="Tahoma"/>
        </w:rPr>
      </w:pPr>
    </w:p>
    <w:p w14:paraId="162570AD" w14:textId="77777777" w:rsidR="009F2334" w:rsidRPr="00112425" w:rsidRDefault="009F2334" w:rsidP="00FA66D0">
      <w:pPr>
        <w:keepNext/>
        <w:keepLines/>
        <w:tabs>
          <w:tab w:val="left" w:pos="2798"/>
        </w:tabs>
        <w:jc w:val="both"/>
        <w:rPr>
          <w:rFonts w:ascii="Tahoma" w:hAnsi="Tahoma"/>
        </w:rPr>
      </w:pPr>
    </w:p>
    <w:p w14:paraId="356065C1" w14:textId="77777777" w:rsidR="009F2334" w:rsidRPr="00112425" w:rsidRDefault="009F2334" w:rsidP="00FA66D0">
      <w:pPr>
        <w:keepNext/>
        <w:keepLines/>
        <w:tabs>
          <w:tab w:val="left" w:pos="2798"/>
        </w:tabs>
        <w:jc w:val="both"/>
        <w:rPr>
          <w:rFonts w:ascii="Tahoma" w:hAnsi="Tahoma"/>
        </w:rPr>
      </w:pPr>
    </w:p>
    <w:p w14:paraId="4E2C6CD6" w14:textId="77777777" w:rsidR="00C80EDD" w:rsidRPr="00112425" w:rsidRDefault="00C80EDD" w:rsidP="00FA66D0">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7D7E2FE" w14:textId="77777777" w:rsidTr="00FD3EDD">
        <w:tc>
          <w:tcPr>
            <w:tcW w:w="8147" w:type="dxa"/>
            <w:tcBorders>
              <w:right w:val="single" w:sz="4" w:space="0" w:color="auto"/>
            </w:tcBorders>
          </w:tcPr>
          <w:p w14:paraId="195831C6" w14:textId="77777777" w:rsidR="00FC65F1" w:rsidRPr="00112425" w:rsidRDefault="00FC65F1" w:rsidP="00FA66D0">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112425" w:rsidRDefault="00FC65F1" w:rsidP="00FA66D0">
            <w:pPr>
              <w:keepNext/>
              <w:keepLines/>
              <w:jc w:val="both"/>
              <w:rPr>
                <w:rFonts w:ascii="Tahoma" w:hAnsi="Tahoma" w:cs="Tahoma"/>
                <w:b/>
                <w:i/>
              </w:rPr>
            </w:pPr>
            <w:r w:rsidRPr="00112425">
              <w:rPr>
                <w:rFonts w:ascii="Tahoma" w:hAnsi="Tahoma" w:cs="Tahoma"/>
                <w:b/>
                <w:i/>
              </w:rPr>
              <w:t>Priloga 1</w:t>
            </w:r>
          </w:p>
        </w:tc>
      </w:tr>
    </w:tbl>
    <w:p w14:paraId="102C0517" w14:textId="77777777" w:rsidR="00B15E7B" w:rsidRDefault="00B15E7B" w:rsidP="00FA66D0">
      <w:pPr>
        <w:keepNext/>
        <w:keepLines/>
        <w:ind w:firstLine="142"/>
        <w:jc w:val="both"/>
        <w:rPr>
          <w:rFonts w:ascii="Tahoma" w:hAnsi="Tahoma" w:cs="Tahoma"/>
          <w:b/>
        </w:rPr>
      </w:pPr>
    </w:p>
    <w:p w14:paraId="03CBFC88" w14:textId="77777777" w:rsidR="007C70A1" w:rsidRPr="00112425" w:rsidRDefault="00623FC6" w:rsidP="00FA66D0">
      <w:pPr>
        <w:keepNext/>
        <w:keepLines/>
        <w:ind w:left="142"/>
        <w:jc w:val="both"/>
        <w:rPr>
          <w:rFonts w:ascii="Tahoma" w:hAnsi="Tahoma" w:cs="Tahoma"/>
        </w:rPr>
      </w:pPr>
      <w:r>
        <w:rPr>
          <w:rFonts w:ascii="Tahoma" w:hAnsi="Tahoma" w:cs="Tahoma"/>
          <w:b/>
        </w:rPr>
        <w:t>VKS-182/22</w:t>
      </w:r>
      <w:r w:rsidR="008A7DC7" w:rsidRPr="00112425">
        <w:rPr>
          <w:rFonts w:ascii="Tahoma" w:hAnsi="Tahoma" w:cs="Tahoma"/>
          <w:b/>
        </w:rPr>
        <w:t xml:space="preserve">– </w:t>
      </w:r>
      <w:r>
        <w:rPr>
          <w:rFonts w:ascii="Tahoma" w:hAnsi="Tahoma" w:cs="Tahoma"/>
          <w:b/>
          <w:color w:val="000000"/>
        </w:rPr>
        <w:t>Prestavitev zbirnega kanala A2 na območju Vodmata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2A36452C" w14:textId="77777777" w:rsidTr="002908E8">
        <w:tc>
          <w:tcPr>
            <w:tcW w:w="2552" w:type="dxa"/>
            <w:tcBorders>
              <w:top w:val="nil"/>
              <w:left w:val="nil"/>
              <w:bottom w:val="nil"/>
              <w:right w:val="nil"/>
            </w:tcBorders>
            <w:vAlign w:val="bottom"/>
          </w:tcPr>
          <w:p w14:paraId="43A39139" w14:textId="77777777" w:rsidR="007C70A1" w:rsidRPr="00112425" w:rsidRDefault="007C70A1" w:rsidP="00FA66D0">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p>
        </w:tc>
        <w:tc>
          <w:tcPr>
            <w:tcW w:w="6876" w:type="dxa"/>
            <w:tcBorders>
              <w:top w:val="nil"/>
              <w:left w:val="nil"/>
              <w:right w:val="nil"/>
            </w:tcBorders>
          </w:tcPr>
          <w:p w14:paraId="75070ACD"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461D3EEF" w14:textId="77777777" w:rsidTr="002908E8">
        <w:tc>
          <w:tcPr>
            <w:tcW w:w="2552" w:type="dxa"/>
            <w:tcBorders>
              <w:top w:val="nil"/>
              <w:left w:val="nil"/>
              <w:bottom w:val="nil"/>
              <w:right w:val="nil"/>
            </w:tcBorders>
          </w:tcPr>
          <w:p w14:paraId="7F0875A2"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bl>
    <w:p w14:paraId="6B043DC7" w14:textId="77777777" w:rsidR="007C70A1" w:rsidRPr="00112425" w:rsidRDefault="007C70A1" w:rsidP="00FA66D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700CED7" w14:textId="77777777" w:rsidTr="002908E8">
        <w:tc>
          <w:tcPr>
            <w:tcW w:w="2552" w:type="dxa"/>
            <w:tcBorders>
              <w:top w:val="nil"/>
              <w:left w:val="nil"/>
              <w:bottom w:val="nil"/>
              <w:right w:val="nil"/>
            </w:tcBorders>
            <w:vAlign w:val="bottom"/>
          </w:tcPr>
          <w:p w14:paraId="1CC2DBCE" w14:textId="77777777" w:rsidR="007C70A1" w:rsidRPr="00112425" w:rsidRDefault="007C70A1" w:rsidP="00FA66D0">
            <w:pPr>
              <w:keepNext/>
              <w:keepLines/>
              <w:tabs>
                <w:tab w:val="left" w:pos="567"/>
                <w:tab w:val="num" w:pos="851"/>
                <w:tab w:val="left" w:pos="993"/>
              </w:tabs>
              <w:jc w:val="both"/>
              <w:rPr>
                <w:rFonts w:ascii="Tahoma" w:hAnsi="Tahoma" w:cs="Tahoma"/>
                <w:sz w:val="24"/>
              </w:rPr>
            </w:pPr>
            <w:r w:rsidRPr="00112425">
              <w:rPr>
                <w:rFonts w:ascii="Tahoma" w:hAnsi="Tahoma" w:cs="Tahoma"/>
              </w:rPr>
              <w:t>Naslov</w:t>
            </w:r>
            <w:r w:rsidR="001660D4">
              <w:rPr>
                <w:rFonts w:ascii="Tahoma" w:hAnsi="Tahoma" w:cs="Tahoma"/>
              </w:rPr>
              <w:t xml:space="preserve"> (sedež)</w:t>
            </w:r>
            <w:r w:rsidRPr="00112425">
              <w:rPr>
                <w:rFonts w:ascii="Tahoma" w:hAnsi="Tahoma" w:cs="Tahoma"/>
              </w:rPr>
              <w:t xml:space="preserve"> ponudnika</w:t>
            </w:r>
          </w:p>
        </w:tc>
        <w:tc>
          <w:tcPr>
            <w:tcW w:w="6876" w:type="dxa"/>
            <w:tcBorders>
              <w:top w:val="nil"/>
              <w:left w:val="nil"/>
              <w:right w:val="nil"/>
            </w:tcBorders>
          </w:tcPr>
          <w:p w14:paraId="7A771F83"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197653F0" w14:textId="77777777" w:rsidTr="002908E8">
        <w:tc>
          <w:tcPr>
            <w:tcW w:w="2552" w:type="dxa"/>
            <w:tcBorders>
              <w:top w:val="nil"/>
              <w:left w:val="nil"/>
              <w:bottom w:val="nil"/>
              <w:right w:val="nil"/>
            </w:tcBorders>
          </w:tcPr>
          <w:p w14:paraId="050BD777"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bl>
    <w:p w14:paraId="6B7EE6B7" w14:textId="77777777" w:rsidR="007C70A1" w:rsidRPr="00112425" w:rsidRDefault="007C70A1" w:rsidP="00FA66D0">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84E90F0" w14:textId="77777777" w:rsidTr="002908E8">
        <w:tc>
          <w:tcPr>
            <w:tcW w:w="2552" w:type="dxa"/>
            <w:tcBorders>
              <w:top w:val="nil"/>
              <w:left w:val="nil"/>
              <w:bottom w:val="nil"/>
              <w:right w:val="nil"/>
            </w:tcBorders>
            <w:vAlign w:val="bottom"/>
          </w:tcPr>
          <w:p w14:paraId="7E65F416" w14:textId="77777777" w:rsidR="0051252B" w:rsidRPr="00112425" w:rsidRDefault="0051252B" w:rsidP="00FA66D0">
            <w:pPr>
              <w:keepNext/>
              <w:keepLines/>
              <w:tabs>
                <w:tab w:val="left" w:pos="567"/>
                <w:tab w:val="num" w:pos="851"/>
                <w:tab w:val="left" w:pos="993"/>
              </w:tabs>
              <w:rPr>
                <w:rFonts w:ascii="Tahoma" w:hAnsi="Tahoma" w:cs="Tahoma"/>
              </w:rPr>
            </w:pPr>
            <w:r w:rsidRPr="00112425">
              <w:rPr>
                <w:rFonts w:ascii="Tahoma" w:hAnsi="Tahoma" w:cs="Tahoma"/>
              </w:rPr>
              <w:t>Zastopnik</w:t>
            </w:r>
          </w:p>
          <w:p w14:paraId="2851E8B4" w14:textId="77777777" w:rsidR="007C70A1" w:rsidRPr="00112425" w:rsidRDefault="003B620D" w:rsidP="00FA66D0">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14:paraId="69590CD7" w14:textId="77777777" w:rsidR="007C70A1" w:rsidRPr="00112425" w:rsidRDefault="007C70A1" w:rsidP="00FA66D0">
            <w:pPr>
              <w:keepNext/>
              <w:keepLines/>
              <w:tabs>
                <w:tab w:val="left" w:pos="567"/>
                <w:tab w:val="num" w:pos="851"/>
                <w:tab w:val="left" w:pos="993"/>
              </w:tabs>
              <w:jc w:val="both"/>
              <w:rPr>
                <w:rFonts w:ascii="Tahoma" w:hAnsi="Tahoma" w:cs="Tahoma"/>
                <w:sz w:val="24"/>
              </w:rPr>
            </w:pPr>
          </w:p>
        </w:tc>
      </w:tr>
      <w:tr w:rsidR="007C70A1" w:rsidRPr="00112425" w14:paraId="1046C006" w14:textId="77777777" w:rsidTr="002908E8">
        <w:tc>
          <w:tcPr>
            <w:tcW w:w="2552" w:type="dxa"/>
            <w:tcBorders>
              <w:top w:val="nil"/>
              <w:left w:val="nil"/>
              <w:bottom w:val="nil"/>
              <w:right w:val="nil"/>
            </w:tcBorders>
            <w:vAlign w:val="bottom"/>
          </w:tcPr>
          <w:p w14:paraId="191B1232" w14:textId="77777777" w:rsidR="007C70A1" w:rsidRPr="00112425" w:rsidRDefault="007C70A1" w:rsidP="00FA66D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3E95B4D2"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4264ED03" w14:textId="77777777" w:rsidTr="002908E8">
        <w:tc>
          <w:tcPr>
            <w:tcW w:w="2552" w:type="dxa"/>
            <w:tcBorders>
              <w:top w:val="nil"/>
              <w:left w:val="nil"/>
              <w:bottom w:val="nil"/>
              <w:right w:val="nil"/>
            </w:tcBorders>
            <w:vAlign w:val="bottom"/>
          </w:tcPr>
          <w:p w14:paraId="05415098" w14:textId="77777777" w:rsidR="007C70A1" w:rsidRPr="00112425" w:rsidRDefault="007C70A1" w:rsidP="00FA66D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35BD835A"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188DB5DC" w14:textId="77777777" w:rsidTr="002908E8">
        <w:tc>
          <w:tcPr>
            <w:tcW w:w="2552" w:type="dxa"/>
            <w:tcBorders>
              <w:top w:val="nil"/>
              <w:left w:val="nil"/>
              <w:bottom w:val="nil"/>
              <w:right w:val="nil"/>
            </w:tcBorders>
            <w:vAlign w:val="bottom"/>
          </w:tcPr>
          <w:p w14:paraId="34E55359" w14:textId="77777777" w:rsidR="007C70A1" w:rsidRPr="00112425" w:rsidRDefault="007C70A1" w:rsidP="00FA66D0">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14:paraId="5CBB4D34"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bl>
    <w:p w14:paraId="0F8676F7" w14:textId="77777777" w:rsidR="007C70A1" w:rsidRPr="00112425" w:rsidRDefault="007C70A1" w:rsidP="00FA66D0">
      <w:pPr>
        <w:keepNext/>
        <w:keepLines/>
        <w:tabs>
          <w:tab w:val="left" w:pos="2835"/>
        </w:tabs>
        <w:jc w:val="both"/>
        <w:rPr>
          <w:rFonts w:ascii="Tahoma" w:hAnsi="Tahoma" w:cs="Tahoma"/>
        </w:rPr>
      </w:pPr>
    </w:p>
    <w:p w14:paraId="348EA47E" w14:textId="77777777" w:rsidR="00FF69E9" w:rsidRPr="00112425" w:rsidRDefault="00FF69E9" w:rsidP="00FA66D0">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9067700" w14:textId="77777777" w:rsidTr="002908E8">
        <w:tc>
          <w:tcPr>
            <w:tcW w:w="2552" w:type="dxa"/>
            <w:tcBorders>
              <w:top w:val="nil"/>
              <w:left w:val="nil"/>
              <w:bottom w:val="nil"/>
              <w:right w:val="nil"/>
            </w:tcBorders>
            <w:vAlign w:val="bottom"/>
          </w:tcPr>
          <w:p w14:paraId="5F49498B" w14:textId="77777777" w:rsidR="007C70A1" w:rsidRPr="00112425" w:rsidRDefault="007C70A1" w:rsidP="00FA66D0">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1997362F"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7C0CC9ED" w14:textId="77777777" w:rsidTr="002908E8">
        <w:tc>
          <w:tcPr>
            <w:tcW w:w="2552" w:type="dxa"/>
            <w:tcBorders>
              <w:top w:val="nil"/>
              <w:left w:val="nil"/>
              <w:bottom w:val="nil"/>
              <w:right w:val="nil"/>
            </w:tcBorders>
            <w:vAlign w:val="bottom"/>
          </w:tcPr>
          <w:p w14:paraId="6810113E" w14:textId="77777777" w:rsidR="007C70A1" w:rsidRPr="00112425" w:rsidRDefault="007C70A1" w:rsidP="00FA66D0">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4B7253FC"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3182988A" w14:textId="77777777" w:rsidTr="002908E8">
        <w:tc>
          <w:tcPr>
            <w:tcW w:w="2552" w:type="dxa"/>
            <w:tcBorders>
              <w:top w:val="nil"/>
              <w:left w:val="nil"/>
              <w:bottom w:val="nil"/>
              <w:right w:val="nil"/>
            </w:tcBorders>
            <w:vAlign w:val="bottom"/>
          </w:tcPr>
          <w:p w14:paraId="11AB9212" w14:textId="77777777" w:rsidR="007C70A1" w:rsidRPr="00112425" w:rsidRDefault="007C70A1" w:rsidP="00FA66D0">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7E0F7183"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049E0547" w14:textId="77777777" w:rsidTr="002908E8">
        <w:tc>
          <w:tcPr>
            <w:tcW w:w="2552" w:type="dxa"/>
            <w:tcBorders>
              <w:top w:val="nil"/>
              <w:left w:val="nil"/>
              <w:bottom w:val="nil"/>
              <w:right w:val="nil"/>
            </w:tcBorders>
            <w:vAlign w:val="bottom"/>
          </w:tcPr>
          <w:p w14:paraId="7A22B9F9" w14:textId="77777777" w:rsidR="007C70A1" w:rsidRPr="00112425" w:rsidRDefault="007C70A1" w:rsidP="00FA66D0">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14:paraId="21458F7A"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bl>
    <w:p w14:paraId="3D3D32FC" w14:textId="77777777" w:rsidR="007C70A1" w:rsidRPr="00112425" w:rsidRDefault="007C70A1" w:rsidP="00FA66D0">
      <w:pPr>
        <w:keepNext/>
        <w:keepLines/>
        <w:tabs>
          <w:tab w:val="left" w:pos="2835"/>
        </w:tabs>
        <w:ind w:left="284" w:hanging="284"/>
        <w:jc w:val="both"/>
        <w:rPr>
          <w:rFonts w:ascii="Tahoma" w:hAnsi="Tahoma" w:cs="Tahoma"/>
        </w:rPr>
      </w:pPr>
    </w:p>
    <w:p w14:paraId="6FD9BE3E" w14:textId="77777777" w:rsidR="00FF3C2E" w:rsidRPr="00112425" w:rsidRDefault="00FF3C2E" w:rsidP="00FA66D0">
      <w:pPr>
        <w:keepNext/>
        <w:keepLines/>
        <w:tabs>
          <w:tab w:val="left" w:pos="2835"/>
        </w:tabs>
        <w:ind w:left="284" w:hanging="284"/>
        <w:jc w:val="both"/>
        <w:rPr>
          <w:rFonts w:ascii="Tahoma" w:hAnsi="Tahoma" w:cs="Tahoma"/>
        </w:rPr>
      </w:pPr>
    </w:p>
    <w:p w14:paraId="0F64426B" w14:textId="77777777" w:rsidR="00FF3C2E" w:rsidRPr="00112425" w:rsidRDefault="00FF3C2E" w:rsidP="00FA66D0">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D924881" w14:textId="77777777" w:rsidTr="002908E8">
        <w:tc>
          <w:tcPr>
            <w:tcW w:w="2552" w:type="dxa"/>
            <w:tcBorders>
              <w:top w:val="nil"/>
              <w:left w:val="nil"/>
              <w:bottom w:val="nil"/>
              <w:right w:val="nil"/>
            </w:tcBorders>
            <w:vAlign w:val="bottom"/>
          </w:tcPr>
          <w:p w14:paraId="1454B9F2" w14:textId="77777777" w:rsidR="007C70A1" w:rsidRPr="00112425" w:rsidRDefault="007C70A1" w:rsidP="00FA66D0">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116E3FCD"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025CACFD" w14:textId="77777777" w:rsidTr="002908E8">
        <w:tc>
          <w:tcPr>
            <w:tcW w:w="2552" w:type="dxa"/>
            <w:tcBorders>
              <w:top w:val="nil"/>
              <w:left w:val="nil"/>
              <w:bottom w:val="nil"/>
              <w:right w:val="nil"/>
            </w:tcBorders>
            <w:vAlign w:val="bottom"/>
          </w:tcPr>
          <w:p w14:paraId="7FF45D11" w14:textId="77777777" w:rsidR="007C70A1" w:rsidRPr="00112425" w:rsidRDefault="007C70A1" w:rsidP="00FA66D0">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5CA35E11"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7C70A1" w:rsidRPr="00112425" w14:paraId="71D507E5" w14:textId="77777777" w:rsidTr="002908E8">
        <w:tc>
          <w:tcPr>
            <w:tcW w:w="2552" w:type="dxa"/>
            <w:tcBorders>
              <w:top w:val="nil"/>
              <w:left w:val="nil"/>
              <w:bottom w:val="nil"/>
              <w:right w:val="nil"/>
            </w:tcBorders>
            <w:vAlign w:val="bottom"/>
          </w:tcPr>
          <w:p w14:paraId="38650E39" w14:textId="77777777" w:rsidR="007C70A1" w:rsidRPr="00112425" w:rsidRDefault="007C70A1" w:rsidP="00FA66D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7DF6FE9"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r w:rsidR="00FF3C2E" w:rsidRPr="00112425" w14:paraId="06E82697" w14:textId="77777777" w:rsidTr="002908E8">
        <w:tc>
          <w:tcPr>
            <w:tcW w:w="2552" w:type="dxa"/>
            <w:tcBorders>
              <w:top w:val="nil"/>
              <w:left w:val="nil"/>
              <w:bottom w:val="nil"/>
              <w:right w:val="nil"/>
            </w:tcBorders>
            <w:vAlign w:val="bottom"/>
          </w:tcPr>
          <w:p w14:paraId="149CDC9F" w14:textId="77777777" w:rsidR="00FF3C2E" w:rsidRPr="00112425" w:rsidRDefault="00FF3C2E" w:rsidP="00FA66D0">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60C88020" w14:textId="77777777" w:rsidR="00FF3C2E" w:rsidRPr="00112425" w:rsidRDefault="00FF3C2E" w:rsidP="00FA66D0">
            <w:pPr>
              <w:keepNext/>
              <w:keepLines/>
              <w:tabs>
                <w:tab w:val="left" w:pos="567"/>
                <w:tab w:val="num" w:pos="851"/>
                <w:tab w:val="left" w:pos="993"/>
              </w:tabs>
              <w:jc w:val="both"/>
              <w:rPr>
                <w:rFonts w:ascii="Tahoma" w:hAnsi="Tahoma" w:cs="Tahoma"/>
                <w:sz w:val="28"/>
              </w:rPr>
            </w:pPr>
          </w:p>
        </w:tc>
      </w:tr>
      <w:tr w:rsidR="007C70A1" w:rsidRPr="00112425" w14:paraId="7C88A1F6" w14:textId="77777777" w:rsidTr="002908E8">
        <w:tc>
          <w:tcPr>
            <w:tcW w:w="2552" w:type="dxa"/>
            <w:tcBorders>
              <w:top w:val="nil"/>
              <w:left w:val="nil"/>
              <w:bottom w:val="nil"/>
              <w:right w:val="nil"/>
            </w:tcBorders>
            <w:vAlign w:val="bottom"/>
          </w:tcPr>
          <w:p w14:paraId="131D35F7" w14:textId="77777777" w:rsidR="007C70A1" w:rsidRPr="00112425" w:rsidRDefault="007C70A1" w:rsidP="00FA66D0">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62AC06AA" w14:textId="77777777" w:rsidR="007C70A1" w:rsidRPr="00112425" w:rsidRDefault="007C70A1" w:rsidP="00FA66D0">
            <w:pPr>
              <w:keepNext/>
              <w:keepLines/>
              <w:tabs>
                <w:tab w:val="left" w:pos="567"/>
                <w:tab w:val="num" w:pos="851"/>
                <w:tab w:val="left" w:pos="993"/>
              </w:tabs>
              <w:jc w:val="both"/>
              <w:rPr>
                <w:rFonts w:ascii="Tahoma" w:hAnsi="Tahoma" w:cs="Tahoma"/>
                <w:sz w:val="28"/>
              </w:rPr>
            </w:pPr>
          </w:p>
        </w:tc>
      </w:tr>
    </w:tbl>
    <w:p w14:paraId="20BA6463" w14:textId="77777777" w:rsidR="007C70A1" w:rsidRDefault="007C70A1" w:rsidP="00FA66D0">
      <w:pPr>
        <w:keepNext/>
        <w:keepLines/>
        <w:tabs>
          <w:tab w:val="left" w:pos="2835"/>
        </w:tabs>
        <w:ind w:left="284" w:hanging="284"/>
        <w:jc w:val="both"/>
        <w:rPr>
          <w:rFonts w:ascii="Tahoma" w:hAnsi="Tahoma" w:cs="Tahoma"/>
        </w:rPr>
      </w:pPr>
    </w:p>
    <w:p w14:paraId="29A9F3EC" w14:textId="77777777" w:rsidR="001660D4" w:rsidRDefault="001660D4" w:rsidP="00FA66D0">
      <w:pPr>
        <w:keepNext/>
        <w:keepLines/>
        <w:tabs>
          <w:tab w:val="left" w:pos="2835"/>
        </w:tabs>
        <w:ind w:left="284" w:hanging="284"/>
        <w:jc w:val="both"/>
        <w:rPr>
          <w:rFonts w:ascii="Tahoma" w:hAnsi="Tahoma" w:cs="Tahoma"/>
        </w:rPr>
      </w:pPr>
    </w:p>
    <w:p w14:paraId="77FF62EC" w14:textId="77777777" w:rsidR="001660D4" w:rsidRPr="00C8579C" w:rsidRDefault="001660D4" w:rsidP="00FA66D0">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1B82EECC" w14:textId="77777777" w:rsidR="001660D4" w:rsidRPr="00112425" w:rsidRDefault="001660D4" w:rsidP="00FA66D0">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7EB4B2F9" w14:textId="77777777" w:rsidTr="001B1358">
        <w:tc>
          <w:tcPr>
            <w:tcW w:w="3420" w:type="dxa"/>
            <w:shd w:val="clear" w:color="auto" w:fill="auto"/>
          </w:tcPr>
          <w:p w14:paraId="090FD3B7" w14:textId="77777777" w:rsidR="00FF3C2E" w:rsidRPr="00112425" w:rsidRDefault="00FF3C2E" w:rsidP="00FA66D0">
            <w:pPr>
              <w:keepNext/>
              <w:keepLines/>
              <w:tabs>
                <w:tab w:val="left" w:pos="2835"/>
              </w:tabs>
              <w:jc w:val="both"/>
              <w:rPr>
                <w:rFonts w:ascii="Tahoma" w:hAnsi="Tahoma" w:cs="Tahoma"/>
              </w:rPr>
            </w:pPr>
          </w:p>
          <w:p w14:paraId="3F39D185" w14:textId="77777777" w:rsidR="00FF3C2E" w:rsidRPr="00112425" w:rsidRDefault="00FF3C2E" w:rsidP="00FA66D0">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2827C471" w14:textId="77777777" w:rsidR="00FF3C2E" w:rsidRPr="00112425" w:rsidRDefault="00FF3C2E" w:rsidP="00FA66D0">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18A7F6D3" w14:textId="77777777" w:rsidR="00FF3C2E" w:rsidRPr="00112425" w:rsidRDefault="00FF3C2E" w:rsidP="00FA66D0">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542EEBE" w14:textId="77777777" w:rsidR="00FF3C2E" w:rsidRPr="00112425" w:rsidRDefault="00FF3C2E" w:rsidP="00FA66D0">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23CDEBA2" w14:textId="77777777" w:rsidR="007C70A1" w:rsidRPr="00112425" w:rsidRDefault="007C70A1" w:rsidP="00FA66D0">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7018E19D" w14:textId="77777777">
        <w:trPr>
          <w:trHeight w:val="235"/>
        </w:trPr>
        <w:tc>
          <w:tcPr>
            <w:tcW w:w="3402" w:type="dxa"/>
            <w:tcBorders>
              <w:bottom w:val="single" w:sz="4" w:space="0" w:color="auto"/>
            </w:tcBorders>
          </w:tcPr>
          <w:p w14:paraId="2DD55C07" w14:textId="77777777" w:rsidR="00402E6E" w:rsidRPr="00112425" w:rsidRDefault="00402E6E" w:rsidP="00FA66D0">
            <w:pPr>
              <w:keepNext/>
              <w:keepLines/>
              <w:jc w:val="both"/>
              <w:rPr>
                <w:rFonts w:ascii="Tahoma" w:hAnsi="Tahoma" w:cs="Tahoma"/>
                <w:snapToGrid w:val="0"/>
                <w:color w:val="000000"/>
              </w:rPr>
            </w:pPr>
          </w:p>
        </w:tc>
        <w:tc>
          <w:tcPr>
            <w:tcW w:w="2977" w:type="dxa"/>
          </w:tcPr>
          <w:p w14:paraId="6D383888" w14:textId="77777777" w:rsidR="00402E6E" w:rsidRPr="00112425" w:rsidRDefault="00402E6E" w:rsidP="00FA66D0">
            <w:pPr>
              <w:keepNext/>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112425" w:rsidRDefault="00402E6E" w:rsidP="00FA66D0">
            <w:pPr>
              <w:keepNext/>
              <w:keepLines/>
              <w:tabs>
                <w:tab w:val="left" w:pos="567"/>
                <w:tab w:val="num" w:pos="851"/>
                <w:tab w:val="left" w:pos="993"/>
              </w:tabs>
              <w:jc w:val="both"/>
              <w:rPr>
                <w:rFonts w:ascii="Tahoma" w:hAnsi="Tahoma" w:cs="Tahoma"/>
                <w:snapToGrid w:val="0"/>
                <w:color w:val="000000"/>
                <w:sz w:val="28"/>
              </w:rPr>
            </w:pPr>
          </w:p>
        </w:tc>
      </w:tr>
      <w:tr w:rsidR="00402E6E" w:rsidRPr="00112425" w14:paraId="25D695E6" w14:textId="77777777">
        <w:trPr>
          <w:trHeight w:val="235"/>
        </w:trPr>
        <w:tc>
          <w:tcPr>
            <w:tcW w:w="3402" w:type="dxa"/>
            <w:tcBorders>
              <w:top w:val="single" w:sz="4" w:space="0" w:color="auto"/>
            </w:tcBorders>
          </w:tcPr>
          <w:p w14:paraId="0594316F" w14:textId="77777777" w:rsidR="00402E6E" w:rsidRPr="00112425" w:rsidRDefault="00402E6E" w:rsidP="00FA66D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1392A4C" w14:textId="77777777" w:rsidR="00402E6E" w:rsidRPr="00112425" w:rsidRDefault="00402E6E" w:rsidP="00FA66D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9185737" w14:textId="77777777" w:rsidR="00402E6E" w:rsidRPr="00112425" w:rsidRDefault="00402E6E" w:rsidP="00FA66D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344165E2" w14:textId="77777777" w:rsidR="007C70A1" w:rsidRPr="00112425" w:rsidRDefault="007C70A1" w:rsidP="00FA66D0">
      <w:pPr>
        <w:keepNext/>
        <w:keepLines/>
        <w:tabs>
          <w:tab w:val="left" w:pos="2835"/>
        </w:tabs>
        <w:ind w:left="284" w:hanging="284"/>
        <w:jc w:val="both"/>
        <w:rPr>
          <w:rFonts w:ascii="Tahoma" w:hAnsi="Tahoma" w:cs="Tahoma"/>
        </w:rPr>
      </w:pPr>
    </w:p>
    <w:p w14:paraId="4BEE53F6" w14:textId="77777777" w:rsidR="001660D4" w:rsidRPr="00C8579C" w:rsidRDefault="001660D4" w:rsidP="00FA66D0">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Default="00300D38" w:rsidP="00FA66D0">
      <w:pPr>
        <w:keepNext/>
        <w:keepLines/>
        <w:jc w:val="both"/>
        <w:rPr>
          <w:rFonts w:ascii="Tahoma" w:hAnsi="Tahoma" w:cs="Tahoma"/>
          <w:i/>
          <w:sz w:val="18"/>
          <w:szCs w:val="18"/>
        </w:rPr>
      </w:pPr>
    </w:p>
    <w:p w14:paraId="5B4A0DB6" w14:textId="77777777" w:rsidR="001660D4" w:rsidRDefault="001660D4" w:rsidP="00FA66D0">
      <w:pPr>
        <w:keepNext/>
        <w:keepLines/>
        <w:jc w:val="both"/>
        <w:rPr>
          <w:rFonts w:ascii="Tahoma" w:hAnsi="Tahoma" w:cs="Tahoma"/>
          <w:i/>
          <w:sz w:val="18"/>
          <w:szCs w:val="18"/>
        </w:rPr>
      </w:pPr>
    </w:p>
    <w:p w14:paraId="42FCD788" w14:textId="77777777" w:rsidR="001660D4" w:rsidRPr="00112425" w:rsidRDefault="001660D4" w:rsidP="00FA66D0">
      <w:pPr>
        <w:keepNext/>
        <w:keepLines/>
        <w:jc w:val="both"/>
        <w:rPr>
          <w:rFonts w:ascii="Tahoma" w:hAnsi="Tahoma" w:cs="Tahoma"/>
          <w:i/>
          <w:sz w:val="18"/>
          <w:szCs w:val="18"/>
        </w:rPr>
      </w:pPr>
    </w:p>
    <w:p w14:paraId="78E56321" w14:textId="77777777" w:rsidR="00DB754D" w:rsidRPr="00112425" w:rsidRDefault="00DB754D" w:rsidP="00FA66D0">
      <w:pPr>
        <w:keepNext/>
        <w:keepLines/>
        <w:jc w:val="both"/>
        <w:rPr>
          <w:rFonts w:ascii="Tahoma" w:hAnsi="Tahoma" w:cs="Tahoma"/>
          <w:i/>
          <w:sz w:val="18"/>
          <w:szCs w:val="18"/>
        </w:rPr>
      </w:pPr>
    </w:p>
    <w:p w14:paraId="1318EA51" w14:textId="77777777" w:rsidR="00D72CAD" w:rsidRPr="00112425" w:rsidRDefault="00D72CAD" w:rsidP="00FA66D0">
      <w:pPr>
        <w:keepNext/>
        <w:keepLines/>
        <w:jc w:val="both"/>
        <w:rPr>
          <w:rFonts w:ascii="Tahoma" w:hAnsi="Tahoma" w:cs="Tahoma"/>
          <w:i/>
          <w:sz w:val="18"/>
          <w:szCs w:val="18"/>
        </w:rPr>
      </w:pPr>
    </w:p>
    <w:p w14:paraId="6D01023F" w14:textId="77777777" w:rsidR="007420A0" w:rsidRDefault="007420A0" w:rsidP="00FA66D0">
      <w:pPr>
        <w:keepNext/>
        <w:keepLines/>
        <w:tabs>
          <w:tab w:val="left" w:pos="567"/>
          <w:tab w:val="num" w:pos="851"/>
          <w:tab w:val="left" w:pos="993"/>
        </w:tabs>
        <w:jc w:val="right"/>
        <w:rPr>
          <w:rFonts w:ascii="Tahoma" w:hAnsi="Tahoma" w:cs="Tahoma"/>
          <w:b/>
        </w:rPr>
      </w:pPr>
    </w:p>
    <w:p w14:paraId="3DE1ECAF" w14:textId="764916EA" w:rsidR="007779B6" w:rsidRPr="00112425" w:rsidRDefault="00ED7D09" w:rsidP="00FA66D0">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Obrazec 1 k P</w:t>
      </w:r>
      <w:r w:rsidR="007779B6" w:rsidRPr="00112425">
        <w:rPr>
          <w:rFonts w:ascii="Tahoma" w:hAnsi="Tahoma" w:cs="Tahoma"/>
          <w:b/>
        </w:rPr>
        <w:t xml:space="preserve">rilogi 1 </w:t>
      </w:r>
    </w:p>
    <w:p w14:paraId="1F41C573" w14:textId="77777777" w:rsidR="007779B6" w:rsidRPr="00112425" w:rsidRDefault="007779B6" w:rsidP="00FA66D0">
      <w:pPr>
        <w:pStyle w:val="Naslov"/>
        <w:keepNext/>
        <w:keepLines/>
        <w:jc w:val="both"/>
        <w:rPr>
          <w:rFonts w:ascii="Tahoma" w:hAnsi="Tahoma" w:cs="Tahoma"/>
          <w:b w:val="0"/>
          <w:sz w:val="20"/>
        </w:rPr>
      </w:pPr>
    </w:p>
    <w:p w14:paraId="39409861" w14:textId="77777777" w:rsidR="007779B6" w:rsidRPr="00112425" w:rsidRDefault="007779B6" w:rsidP="00FA66D0">
      <w:pPr>
        <w:pStyle w:val="Naslov"/>
        <w:keepNext/>
        <w:keepLines/>
        <w:jc w:val="both"/>
        <w:rPr>
          <w:rFonts w:ascii="Tahoma" w:hAnsi="Tahoma" w:cs="Tahoma"/>
          <w:b w:val="0"/>
          <w:sz w:val="20"/>
        </w:rPr>
      </w:pPr>
    </w:p>
    <w:p w14:paraId="7E22A5A4" w14:textId="77777777" w:rsidR="007779B6" w:rsidRPr="00112425" w:rsidRDefault="007779B6" w:rsidP="00FA66D0">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396DB5" w14:textId="77777777" w:rsidR="007779B6" w:rsidRPr="00112425" w:rsidRDefault="007779B6" w:rsidP="00FA66D0">
      <w:pPr>
        <w:pStyle w:val="Naslov"/>
        <w:keepNext/>
        <w:keepLines/>
        <w:jc w:val="both"/>
        <w:rPr>
          <w:rFonts w:ascii="Tahoma" w:hAnsi="Tahoma" w:cs="Tahoma"/>
          <w:b w:val="0"/>
          <w:sz w:val="20"/>
        </w:rPr>
      </w:pPr>
    </w:p>
    <w:p w14:paraId="4032663C" w14:textId="77777777" w:rsidR="007779B6" w:rsidRPr="00112425" w:rsidRDefault="007779B6" w:rsidP="00FA66D0">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112425" w:rsidRDefault="007779B6" w:rsidP="00FA66D0">
      <w:pPr>
        <w:keepNext/>
        <w:keepLines/>
        <w:jc w:val="both"/>
        <w:rPr>
          <w:rFonts w:ascii="Tahoma" w:hAnsi="Tahoma" w:cs="Tahoma"/>
          <w:i/>
          <w:sz w:val="18"/>
          <w:szCs w:val="18"/>
        </w:rPr>
      </w:pPr>
    </w:p>
    <w:p w14:paraId="6856FEF1" w14:textId="77777777" w:rsidR="007779B6" w:rsidRPr="00112425" w:rsidRDefault="007779B6" w:rsidP="00FA66D0">
      <w:pPr>
        <w:keepNext/>
        <w:keepLines/>
        <w:jc w:val="both"/>
        <w:rPr>
          <w:rFonts w:ascii="Tahoma" w:hAnsi="Tahoma" w:cs="Tahoma"/>
          <w:i/>
          <w:sz w:val="18"/>
          <w:szCs w:val="18"/>
        </w:rPr>
      </w:pPr>
    </w:p>
    <w:p w14:paraId="6C7F6087" w14:textId="77777777" w:rsidR="007779B6" w:rsidRPr="00112425" w:rsidRDefault="007779B6" w:rsidP="00FA66D0">
      <w:pPr>
        <w:keepNext/>
        <w:keepLines/>
        <w:jc w:val="both"/>
        <w:rPr>
          <w:rFonts w:ascii="Tahoma" w:hAnsi="Tahoma" w:cs="Tahoma"/>
          <w:i/>
          <w:sz w:val="18"/>
          <w:szCs w:val="18"/>
        </w:rPr>
      </w:pPr>
    </w:p>
    <w:p w14:paraId="6DA71A58" w14:textId="77777777" w:rsidR="007779B6" w:rsidRPr="00112425" w:rsidRDefault="007779B6" w:rsidP="00FA66D0">
      <w:pPr>
        <w:keepNext/>
        <w:keepLines/>
        <w:jc w:val="both"/>
        <w:rPr>
          <w:rFonts w:ascii="Tahoma" w:hAnsi="Tahoma" w:cs="Tahoma"/>
          <w:i/>
          <w:sz w:val="18"/>
          <w:szCs w:val="18"/>
        </w:rPr>
      </w:pPr>
    </w:p>
    <w:p w14:paraId="3EAA9330" w14:textId="77777777" w:rsidR="007779B6" w:rsidRPr="00112425" w:rsidRDefault="007779B6" w:rsidP="00FA66D0">
      <w:pPr>
        <w:keepNext/>
        <w:keepLines/>
        <w:jc w:val="both"/>
        <w:rPr>
          <w:rFonts w:ascii="Tahoma" w:hAnsi="Tahoma" w:cs="Tahoma"/>
          <w:i/>
          <w:sz w:val="18"/>
          <w:szCs w:val="18"/>
        </w:rPr>
      </w:pPr>
    </w:p>
    <w:p w14:paraId="30DD5D99" w14:textId="77777777" w:rsidR="007779B6" w:rsidRPr="00112425" w:rsidRDefault="007779B6" w:rsidP="00FA66D0">
      <w:pPr>
        <w:keepNext/>
        <w:keepLines/>
        <w:jc w:val="both"/>
        <w:rPr>
          <w:rFonts w:ascii="Tahoma" w:hAnsi="Tahoma" w:cs="Tahoma"/>
          <w:i/>
          <w:sz w:val="18"/>
          <w:szCs w:val="18"/>
        </w:rPr>
      </w:pPr>
    </w:p>
    <w:p w14:paraId="375C8329" w14:textId="77777777" w:rsidR="007779B6" w:rsidRPr="00112425" w:rsidRDefault="007779B6" w:rsidP="00FA66D0">
      <w:pPr>
        <w:keepNext/>
        <w:keepLines/>
        <w:jc w:val="both"/>
        <w:rPr>
          <w:rFonts w:ascii="Tahoma" w:hAnsi="Tahoma" w:cs="Tahoma"/>
          <w:i/>
          <w:sz w:val="18"/>
          <w:szCs w:val="18"/>
        </w:rPr>
      </w:pPr>
    </w:p>
    <w:p w14:paraId="732087CB" w14:textId="77777777" w:rsidR="007779B6" w:rsidRPr="00112425" w:rsidRDefault="007779B6" w:rsidP="00FA66D0">
      <w:pPr>
        <w:keepNext/>
        <w:keepLines/>
        <w:jc w:val="both"/>
        <w:rPr>
          <w:rFonts w:ascii="Tahoma" w:hAnsi="Tahoma" w:cs="Tahoma"/>
          <w:i/>
          <w:sz w:val="18"/>
          <w:szCs w:val="18"/>
        </w:rPr>
      </w:pPr>
    </w:p>
    <w:p w14:paraId="42067706" w14:textId="77777777" w:rsidR="007779B6" w:rsidRPr="00112425" w:rsidRDefault="007779B6" w:rsidP="00FA66D0">
      <w:pPr>
        <w:keepNext/>
        <w:keepLines/>
        <w:jc w:val="both"/>
        <w:rPr>
          <w:rFonts w:ascii="Tahoma" w:hAnsi="Tahoma" w:cs="Tahoma"/>
          <w:i/>
          <w:sz w:val="18"/>
          <w:szCs w:val="18"/>
        </w:rPr>
      </w:pPr>
    </w:p>
    <w:p w14:paraId="0D10F9D3" w14:textId="77777777" w:rsidR="007779B6" w:rsidRPr="00112425" w:rsidRDefault="007779B6" w:rsidP="00FA66D0">
      <w:pPr>
        <w:keepNext/>
        <w:keepLines/>
        <w:jc w:val="both"/>
        <w:rPr>
          <w:rFonts w:ascii="Tahoma" w:hAnsi="Tahoma" w:cs="Tahoma"/>
          <w:i/>
          <w:sz w:val="18"/>
          <w:szCs w:val="18"/>
        </w:rPr>
      </w:pPr>
    </w:p>
    <w:p w14:paraId="5F4CC28E" w14:textId="77777777" w:rsidR="007779B6" w:rsidRPr="00112425" w:rsidRDefault="007779B6" w:rsidP="00FA66D0">
      <w:pPr>
        <w:keepNext/>
        <w:keepLines/>
        <w:jc w:val="both"/>
        <w:rPr>
          <w:rFonts w:ascii="Tahoma" w:hAnsi="Tahoma" w:cs="Tahoma"/>
          <w:i/>
          <w:sz w:val="18"/>
          <w:szCs w:val="18"/>
        </w:rPr>
      </w:pPr>
    </w:p>
    <w:p w14:paraId="1ED0B68D" w14:textId="77777777" w:rsidR="007779B6" w:rsidRPr="00112425" w:rsidRDefault="007779B6" w:rsidP="00FA66D0">
      <w:pPr>
        <w:keepNext/>
        <w:keepLines/>
        <w:jc w:val="both"/>
        <w:rPr>
          <w:rFonts w:ascii="Tahoma" w:hAnsi="Tahoma" w:cs="Tahoma"/>
          <w:i/>
          <w:sz w:val="18"/>
          <w:szCs w:val="18"/>
        </w:rPr>
      </w:pPr>
    </w:p>
    <w:p w14:paraId="47F80774" w14:textId="77777777" w:rsidR="007779B6" w:rsidRPr="00112425" w:rsidRDefault="007779B6" w:rsidP="00FA66D0">
      <w:pPr>
        <w:keepNext/>
        <w:keepLines/>
        <w:jc w:val="both"/>
        <w:rPr>
          <w:rFonts w:ascii="Tahoma" w:hAnsi="Tahoma" w:cs="Tahoma"/>
          <w:i/>
          <w:sz w:val="18"/>
          <w:szCs w:val="18"/>
        </w:rPr>
      </w:pPr>
    </w:p>
    <w:p w14:paraId="1142CAE1" w14:textId="77777777" w:rsidR="007779B6" w:rsidRPr="00112425" w:rsidRDefault="007779B6" w:rsidP="00FA66D0">
      <w:pPr>
        <w:keepNext/>
        <w:keepLines/>
        <w:jc w:val="both"/>
        <w:rPr>
          <w:rFonts w:ascii="Tahoma" w:hAnsi="Tahoma" w:cs="Tahoma"/>
          <w:i/>
          <w:sz w:val="18"/>
          <w:szCs w:val="18"/>
        </w:rPr>
      </w:pPr>
    </w:p>
    <w:p w14:paraId="4A6DD621" w14:textId="77777777" w:rsidR="007779B6" w:rsidRPr="00112425" w:rsidRDefault="007779B6" w:rsidP="00FA66D0">
      <w:pPr>
        <w:keepNext/>
        <w:keepLines/>
        <w:jc w:val="both"/>
        <w:rPr>
          <w:rFonts w:ascii="Tahoma" w:hAnsi="Tahoma" w:cs="Tahoma"/>
          <w:i/>
          <w:sz w:val="18"/>
          <w:szCs w:val="18"/>
        </w:rPr>
      </w:pPr>
    </w:p>
    <w:p w14:paraId="72BC9942" w14:textId="77777777" w:rsidR="007779B6" w:rsidRPr="00112425" w:rsidRDefault="007779B6" w:rsidP="00FA66D0">
      <w:pPr>
        <w:keepNext/>
        <w:keepLines/>
        <w:jc w:val="both"/>
        <w:rPr>
          <w:rFonts w:ascii="Tahoma" w:hAnsi="Tahoma" w:cs="Tahoma"/>
          <w:i/>
          <w:sz w:val="18"/>
          <w:szCs w:val="18"/>
        </w:rPr>
      </w:pPr>
    </w:p>
    <w:p w14:paraId="4850810C" w14:textId="77777777" w:rsidR="007779B6" w:rsidRPr="00112425" w:rsidRDefault="007779B6" w:rsidP="00FA66D0">
      <w:pPr>
        <w:keepNext/>
        <w:keepLines/>
        <w:jc w:val="both"/>
        <w:rPr>
          <w:rFonts w:ascii="Tahoma" w:hAnsi="Tahoma" w:cs="Tahoma"/>
          <w:i/>
          <w:sz w:val="18"/>
          <w:szCs w:val="18"/>
        </w:rPr>
      </w:pPr>
    </w:p>
    <w:p w14:paraId="53737DCD" w14:textId="77777777" w:rsidR="007779B6" w:rsidRPr="00112425" w:rsidRDefault="007779B6" w:rsidP="00FA66D0">
      <w:pPr>
        <w:keepNext/>
        <w:keepLines/>
        <w:jc w:val="both"/>
        <w:rPr>
          <w:rFonts w:ascii="Tahoma" w:hAnsi="Tahoma" w:cs="Tahoma"/>
          <w:i/>
          <w:sz w:val="18"/>
          <w:szCs w:val="18"/>
        </w:rPr>
      </w:pPr>
    </w:p>
    <w:p w14:paraId="10AE1684" w14:textId="77777777" w:rsidR="007779B6" w:rsidRPr="00112425" w:rsidRDefault="007779B6" w:rsidP="00FA66D0">
      <w:pPr>
        <w:keepNext/>
        <w:keepLines/>
        <w:jc w:val="both"/>
        <w:rPr>
          <w:rFonts w:ascii="Tahoma" w:hAnsi="Tahoma" w:cs="Tahoma"/>
          <w:i/>
          <w:sz w:val="18"/>
          <w:szCs w:val="18"/>
        </w:rPr>
      </w:pPr>
    </w:p>
    <w:p w14:paraId="01A26ECB" w14:textId="77777777" w:rsidR="007779B6" w:rsidRPr="00112425" w:rsidRDefault="007779B6" w:rsidP="00FA66D0">
      <w:pPr>
        <w:keepNext/>
        <w:keepLines/>
        <w:jc w:val="both"/>
        <w:rPr>
          <w:rFonts w:ascii="Tahoma" w:hAnsi="Tahoma" w:cs="Tahoma"/>
          <w:i/>
          <w:sz w:val="18"/>
          <w:szCs w:val="18"/>
        </w:rPr>
      </w:pPr>
    </w:p>
    <w:p w14:paraId="4F8114FF" w14:textId="77777777" w:rsidR="007779B6" w:rsidRPr="00112425" w:rsidRDefault="007779B6" w:rsidP="00FA66D0">
      <w:pPr>
        <w:keepNext/>
        <w:keepLines/>
        <w:jc w:val="both"/>
        <w:rPr>
          <w:rFonts w:ascii="Tahoma" w:hAnsi="Tahoma" w:cs="Tahoma"/>
          <w:i/>
          <w:sz w:val="18"/>
          <w:szCs w:val="18"/>
        </w:rPr>
      </w:pPr>
    </w:p>
    <w:p w14:paraId="260F5DC5" w14:textId="77777777" w:rsidR="007779B6" w:rsidRPr="00112425" w:rsidRDefault="007779B6" w:rsidP="00FA66D0">
      <w:pPr>
        <w:keepNext/>
        <w:keepLines/>
        <w:jc w:val="both"/>
        <w:rPr>
          <w:rFonts w:ascii="Tahoma" w:hAnsi="Tahoma" w:cs="Tahoma"/>
          <w:i/>
          <w:sz w:val="18"/>
          <w:szCs w:val="18"/>
        </w:rPr>
      </w:pPr>
    </w:p>
    <w:p w14:paraId="368D196C" w14:textId="77777777" w:rsidR="007779B6" w:rsidRPr="00112425" w:rsidRDefault="007779B6" w:rsidP="00FA66D0">
      <w:pPr>
        <w:keepNext/>
        <w:keepLines/>
        <w:jc w:val="both"/>
        <w:rPr>
          <w:rFonts w:ascii="Tahoma" w:hAnsi="Tahoma" w:cs="Tahoma"/>
          <w:i/>
          <w:sz w:val="18"/>
          <w:szCs w:val="18"/>
        </w:rPr>
      </w:pPr>
    </w:p>
    <w:p w14:paraId="5E150951" w14:textId="77777777" w:rsidR="007779B6" w:rsidRPr="00112425" w:rsidRDefault="007779B6" w:rsidP="00FA66D0">
      <w:pPr>
        <w:keepNext/>
        <w:keepLines/>
        <w:jc w:val="both"/>
        <w:rPr>
          <w:rFonts w:ascii="Tahoma" w:hAnsi="Tahoma" w:cs="Tahoma"/>
          <w:i/>
          <w:sz w:val="18"/>
          <w:szCs w:val="18"/>
        </w:rPr>
      </w:pPr>
    </w:p>
    <w:p w14:paraId="68135465" w14:textId="77777777" w:rsidR="007779B6" w:rsidRPr="00112425" w:rsidRDefault="007779B6" w:rsidP="00FA66D0">
      <w:pPr>
        <w:keepNext/>
        <w:keepLines/>
        <w:jc w:val="both"/>
        <w:rPr>
          <w:rFonts w:ascii="Tahoma" w:hAnsi="Tahoma" w:cs="Tahoma"/>
          <w:i/>
          <w:sz w:val="18"/>
          <w:szCs w:val="18"/>
        </w:rPr>
      </w:pPr>
    </w:p>
    <w:p w14:paraId="48999D14" w14:textId="77777777" w:rsidR="007779B6" w:rsidRPr="00112425" w:rsidRDefault="007779B6" w:rsidP="00FA66D0">
      <w:pPr>
        <w:keepNext/>
        <w:keepLines/>
        <w:jc w:val="both"/>
        <w:rPr>
          <w:rFonts w:ascii="Tahoma" w:hAnsi="Tahoma" w:cs="Tahoma"/>
          <w:i/>
          <w:sz w:val="18"/>
          <w:szCs w:val="18"/>
        </w:rPr>
      </w:pPr>
    </w:p>
    <w:p w14:paraId="482BE1CE" w14:textId="77777777" w:rsidR="007779B6" w:rsidRPr="00112425" w:rsidRDefault="007779B6" w:rsidP="00FA66D0">
      <w:pPr>
        <w:keepNext/>
        <w:keepLines/>
        <w:jc w:val="both"/>
        <w:rPr>
          <w:rFonts w:ascii="Tahoma" w:hAnsi="Tahoma" w:cs="Tahoma"/>
          <w:i/>
          <w:sz w:val="18"/>
          <w:szCs w:val="18"/>
        </w:rPr>
      </w:pPr>
    </w:p>
    <w:p w14:paraId="568277FF" w14:textId="77777777" w:rsidR="007779B6" w:rsidRPr="00112425" w:rsidRDefault="007779B6" w:rsidP="00FA66D0">
      <w:pPr>
        <w:keepNext/>
        <w:keepLines/>
        <w:jc w:val="both"/>
        <w:rPr>
          <w:rFonts w:ascii="Tahoma" w:hAnsi="Tahoma" w:cs="Tahoma"/>
          <w:i/>
          <w:sz w:val="18"/>
          <w:szCs w:val="18"/>
        </w:rPr>
      </w:pPr>
    </w:p>
    <w:p w14:paraId="66425B82" w14:textId="77777777" w:rsidR="007779B6" w:rsidRPr="00112425" w:rsidRDefault="007779B6" w:rsidP="00FA66D0">
      <w:pPr>
        <w:keepNext/>
        <w:keepLines/>
        <w:jc w:val="both"/>
        <w:rPr>
          <w:rFonts w:ascii="Tahoma" w:hAnsi="Tahoma" w:cs="Tahoma"/>
          <w:i/>
          <w:sz w:val="18"/>
          <w:szCs w:val="18"/>
        </w:rPr>
      </w:pPr>
    </w:p>
    <w:p w14:paraId="1ABD7D52" w14:textId="77777777" w:rsidR="007779B6" w:rsidRPr="00112425" w:rsidRDefault="007779B6" w:rsidP="00FA66D0">
      <w:pPr>
        <w:keepNext/>
        <w:keepLines/>
        <w:jc w:val="both"/>
        <w:rPr>
          <w:rFonts w:ascii="Tahoma" w:hAnsi="Tahoma" w:cs="Tahoma"/>
          <w:i/>
          <w:sz w:val="18"/>
          <w:szCs w:val="18"/>
        </w:rPr>
      </w:pPr>
    </w:p>
    <w:p w14:paraId="727D6643" w14:textId="77777777" w:rsidR="007779B6" w:rsidRPr="00112425" w:rsidRDefault="007779B6" w:rsidP="00FA66D0">
      <w:pPr>
        <w:keepNext/>
        <w:keepLines/>
        <w:jc w:val="both"/>
        <w:rPr>
          <w:rFonts w:ascii="Tahoma" w:hAnsi="Tahoma" w:cs="Tahoma"/>
          <w:i/>
          <w:sz w:val="18"/>
          <w:szCs w:val="18"/>
        </w:rPr>
      </w:pPr>
    </w:p>
    <w:p w14:paraId="4FC91060" w14:textId="77777777" w:rsidR="007779B6" w:rsidRPr="00112425" w:rsidRDefault="007779B6" w:rsidP="00FA66D0">
      <w:pPr>
        <w:keepNext/>
        <w:keepLines/>
        <w:jc w:val="both"/>
        <w:rPr>
          <w:rFonts w:ascii="Tahoma" w:hAnsi="Tahoma" w:cs="Tahoma"/>
          <w:i/>
          <w:sz w:val="18"/>
          <w:szCs w:val="18"/>
        </w:rPr>
      </w:pPr>
    </w:p>
    <w:p w14:paraId="6F860C69" w14:textId="77777777" w:rsidR="007779B6" w:rsidRPr="00112425" w:rsidRDefault="007779B6" w:rsidP="00FA66D0">
      <w:pPr>
        <w:keepNext/>
        <w:keepLines/>
        <w:jc w:val="both"/>
        <w:rPr>
          <w:rFonts w:ascii="Tahoma" w:hAnsi="Tahoma" w:cs="Tahoma"/>
          <w:i/>
          <w:sz w:val="18"/>
          <w:szCs w:val="18"/>
        </w:rPr>
      </w:pPr>
    </w:p>
    <w:p w14:paraId="04971AAC" w14:textId="77777777" w:rsidR="007779B6" w:rsidRPr="00112425" w:rsidRDefault="007779B6" w:rsidP="00FA66D0">
      <w:pPr>
        <w:keepNext/>
        <w:keepLines/>
        <w:jc w:val="both"/>
        <w:rPr>
          <w:rFonts w:ascii="Tahoma" w:hAnsi="Tahoma" w:cs="Tahoma"/>
          <w:i/>
          <w:sz w:val="18"/>
          <w:szCs w:val="18"/>
        </w:rPr>
      </w:pPr>
    </w:p>
    <w:p w14:paraId="33E6FC25" w14:textId="77777777" w:rsidR="007779B6" w:rsidRPr="00112425" w:rsidRDefault="007779B6" w:rsidP="00FA66D0">
      <w:pPr>
        <w:keepNext/>
        <w:keepLines/>
        <w:jc w:val="both"/>
        <w:rPr>
          <w:rFonts w:ascii="Tahoma" w:hAnsi="Tahoma" w:cs="Tahoma"/>
          <w:i/>
          <w:sz w:val="18"/>
          <w:szCs w:val="18"/>
        </w:rPr>
      </w:pPr>
    </w:p>
    <w:p w14:paraId="3F63F21B" w14:textId="77777777" w:rsidR="007779B6" w:rsidRPr="00112425" w:rsidRDefault="007779B6" w:rsidP="00FA66D0">
      <w:pPr>
        <w:keepNext/>
        <w:keepLines/>
        <w:jc w:val="both"/>
        <w:rPr>
          <w:rFonts w:ascii="Tahoma" w:hAnsi="Tahoma" w:cs="Tahoma"/>
          <w:i/>
          <w:sz w:val="18"/>
          <w:szCs w:val="18"/>
        </w:rPr>
      </w:pPr>
    </w:p>
    <w:p w14:paraId="784BC767" w14:textId="77777777" w:rsidR="007779B6" w:rsidRPr="00112425" w:rsidRDefault="007779B6" w:rsidP="00FA66D0">
      <w:pPr>
        <w:keepNext/>
        <w:keepLines/>
        <w:jc w:val="both"/>
        <w:rPr>
          <w:rFonts w:ascii="Tahoma" w:hAnsi="Tahoma" w:cs="Tahoma"/>
          <w:i/>
          <w:sz w:val="18"/>
          <w:szCs w:val="18"/>
        </w:rPr>
      </w:pPr>
    </w:p>
    <w:p w14:paraId="0E2DB335" w14:textId="77777777" w:rsidR="007779B6" w:rsidRPr="00112425" w:rsidRDefault="007779B6" w:rsidP="00FA66D0">
      <w:pPr>
        <w:keepNext/>
        <w:keepLines/>
        <w:jc w:val="both"/>
        <w:rPr>
          <w:rFonts w:ascii="Tahoma" w:hAnsi="Tahoma" w:cs="Tahoma"/>
          <w:i/>
          <w:sz w:val="18"/>
          <w:szCs w:val="18"/>
        </w:rPr>
      </w:pPr>
    </w:p>
    <w:p w14:paraId="0A40A43E" w14:textId="77777777" w:rsidR="007779B6" w:rsidRPr="00112425" w:rsidRDefault="007779B6" w:rsidP="00FA66D0">
      <w:pPr>
        <w:keepNext/>
        <w:keepLines/>
        <w:jc w:val="both"/>
        <w:rPr>
          <w:rFonts w:ascii="Tahoma" w:hAnsi="Tahoma" w:cs="Tahoma"/>
          <w:i/>
          <w:sz w:val="18"/>
          <w:szCs w:val="18"/>
        </w:rPr>
      </w:pPr>
    </w:p>
    <w:p w14:paraId="6CE98389" w14:textId="77777777" w:rsidR="007779B6" w:rsidRPr="00112425" w:rsidRDefault="007779B6" w:rsidP="00FA66D0">
      <w:pPr>
        <w:keepNext/>
        <w:keepLines/>
        <w:jc w:val="both"/>
        <w:rPr>
          <w:rFonts w:ascii="Tahoma" w:hAnsi="Tahoma" w:cs="Tahoma"/>
          <w:i/>
          <w:sz w:val="18"/>
          <w:szCs w:val="18"/>
        </w:rPr>
      </w:pPr>
    </w:p>
    <w:p w14:paraId="556814A1" w14:textId="77777777" w:rsidR="007779B6" w:rsidRPr="00112425" w:rsidRDefault="007779B6" w:rsidP="00FA66D0">
      <w:pPr>
        <w:keepNext/>
        <w:keepLines/>
        <w:jc w:val="both"/>
        <w:rPr>
          <w:rFonts w:ascii="Tahoma" w:hAnsi="Tahoma" w:cs="Tahoma"/>
          <w:i/>
          <w:sz w:val="18"/>
          <w:szCs w:val="18"/>
        </w:rPr>
      </w:pPr>
    </w:p>
    <w:p w14:paraId="14EC5A0E" w14:textId="77777777" w:rsidR="007779B6" w:rsidRPr="00112425" w:rsidRDefault="007779B6" w:rsidP="00FA66D0">
      <w:pPr>
        <w:keepNext/>
        <w:keepLines/>
        <w:jc w:val="both"/>
        <w:rPr>
          <w:rFonts w:ascii="Tahoma" w:hAnsi="Tahoma" w:cs="Tahoma"/>
          <w:i/>
          <w:sz w:val="18"/>
          <w:szCs w:val="18"/>
        </w:rPr>
      </w:pPr>
    </w:p>
    <w:p w14:paraId="4A477E56" w14:textId="77777777" w:rsidR="007779B6" w:rsidRPr="00112425" w:rsidRDefault="007779B6" w:rsidP="00FA66D0">
      <w:pPr>
        <w:keepNext/>
        <w:keepLines/>
        <w:jc w:val="both"/>
        <w:rPr>
          <w:rFonts w:ascii="Tahoma" w:hAnsi="Tahoma" w:cs="Tahoma"/>
          <w:i/>
          <w:sz w:val="18"/>
          <w:szCs w:val="18"/>
        </w:rPr>
      </w:pPr>
    </w:p>
    <w:p w14:paraId="33C68C60" w14:textId="77777777" w:rsidR="007779B6" w:rsidRPr="00112425" w:rsidRDefault="007779B6" w:rsidP="00FA66D0">
      <w:pPr>
        <w:keepNext/>
        <w:keepLines/>
        <w:jc w:val="both"/>
        <w:rPr>
          <w:rFonts w:ascii="Tahoma" w:hAnsi="Tahoma" w:cs="Tahoma"/>
          <w:i/>
          <w:sz w:val="18"/>
          <w:szCs w:val="18"/>
        </w:rPr>
      </w:pPr>
    </w:p>
    <w:p w14:paraId="6303FE43" w14:textId="77777777" w:rsidR="007779B6" w:rsidRPr="00112425" w:rsidRDefault="007779B6" w:rsidP="00FA66D0">
      <w:pPr>
        <w:keepNext/>
        <w:keepLines/>
        <w:jc w:val="both"/>
        <w:rPr>
          <w:rFonts w:ascii="Tahoma" w:hAnsi="Tahoma" w:cs="Tahoma"/>
          <w:i/>
          <w:sz w:val="18"/>
          <w:szCs w:val="18"/>
        </w:rPr>
      </w:pPr>
    </w:p>
    <w:p w14:paraId="2B3E43CE" w14:textId="77777777" w:rsidR="007779B6" w:rsidRPr="00112425" w:rsidRDefault="007779B6" w:rsidP="00FA66D0">
      <w:pPr>
        <w:keepNext/>
        <w:keepLines/>
        <w:jc w:val="both"/>
        <w:rPr>
          <w:rFonts w:ascii="Tahoma" w:hAnsi="Tahoma" w:cs="Tahoma"/>
          <w:i/>
          <w:sz w:val="18"/>
          <w:szCs w:val="18"/>
        </w:rPr>
      </w:pPr>
    </w:p>
    <w:p w14:paraId="0EBC0C28" w14:textId="77777777" w:rsidR="007779B6" w:rsidRPr="00112425" w:rsidRDefault="007779B6" w:rsidP="00FA66D0">
      <w:pPr>
        <w:keepNext/>
        <w:keepLines/>
        <w:jc w:val="both"/>
        <w:rPr>
          <w:rFonts w:ascii="Tahoma" w:hAnsi="Tahoma" w:cs="Tahoma"/>
          <w:i/>
          <w:sz w:val="18"/>
          <w:szCs w:val="18"/>
        </w:rPr>
      </w:pPr>
    </w:p>
    <w:p w14:paraId="5F2B1799" w14:textId="77777777" w:rsidR="007779B6" w:rsidRPr="00112425" w:rsidRDefault="007779B6" w:rsidP="00FA66D0">
      <w:pPr>
        <w:keepNext/>
        <w:keepLines/>
        <w:jc w:val="both"/>
        <w:rPr>
          <w:rFonts w:ascii="Tahoma" w:hAnsi="Tahoma" w:cs="Tahoma"/>
          <w:i/>
          <w:sz w:val="18"/>
          <w:szCs w:val="18"/>
        </w:rPr>
      </w:pPr>
    </w:p>
    <w:p w14:paraId="133523D9" w14:textId="77777777" w:rsidR="007779B6" w:rsidRPr="00112425" w:rsidRDefault="007779B6" w:rsidP="00FA66D0">
      <w:pPr>
        <w:keepNext/>
        <w:keepLines/>
        <w:jc w:val="both"/>
        <w:rPr>
          <w:rFonts w:ascii="Tahoma" w:hAnsi="Tahoma" w:cs="Tahoma"/>
          <w:i/>
          <w:sz w:val="18"/>
          <w:szCs w:val="18"/>
        </w:rPr>
      </w:pPr>
    </w:p>
    <w:p w14:paraId="78ACF872" w14:textId="77777777" w:rsidR="00C80EDD" w:rsidRPr="00112425" w:rsidRDefault="00C80EDD" w:rsidP="00FA66D0">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CE2724" w:rsidRPr="00112425" w14:paraId="50FED8E1" w14:textId="77777777" w:rsidTr="00F9284A">
        <w:tc>
          <w:tcPr>
            <w:tcW w:w="7722" w:type="dxa"/>
          </w:tcPr>
          <w:p w14:paraId="1EC42B98" w14:textId="77777777" w:rsidR="00CE2724" w:rsidRPr="00112425" w:rsidRDefault="00CE2724" w:rsidP="00FA66D0">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66C93B8F" w14:textId="77777777" w:rsidR="00CE2724" w:rsidRPr="00112425" w:rsidRDefault="00CE2724" w:rsidP="00FA66D0">
            <w:pPr>
              <w:keepNext/>
              <w:keepLines/>
              <w:jc w:val="both"/>
              <w:rPr>
                <w:rFonts w:ascii="Tahoma" w:hAnsi="Tahoma" w:cs="Tahoma"/>
                <w:b/>
                <w:i/>
              </w:rPr>
            </w:pPr>
            <w:r w:rsidRPr="00112425">
              <w:rPr>
                <w:rFonts w:ascii="Tahoma" w:hAnsi="Tahoma" w:cs="Tahoma"/>
                <w:b/>
                <w:i/>
              </w:rPr>
              <w:t>Priloga 2</w:t>
            </w:r>
          </w:p>
        </w:tc>
      </w:tr>
    </w:tbl>
    <w:p w14:paraId="5BD31A36" w14:textId="77777777" w:rsidR="00BB593C" w:rsidRPr="00112425" w:rsidRDefault="00BB593C" w:rsidP="00FA66D0">
      <w:pPr>
        <w:keepNext/>
        <w:keepLines/>
        <w:jc w:val="both"/>
        <w:rPr>
          <w:rFonts w:ascii="Tahoma" w:hAnsi="Tahoma" w:cs="Tahoma"/>
          <w:b/>
        </w:rPr>
      </w:pPr>
    </w:p>
    <w:p w14:paraId="4CA167BA" w14:textId="77777777" w:rsidR="00D72CAD" w:rsidRPr="00112425" w:rsidRDefault="0013381C" w:rsidP="00FA66D0">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623FC6">
        <w:rPr>
          <w:rFonts w:ascii="Tahoma" w:hAnsi="Tahoma" w:cs="Tahoma"/>
          <w:b/>
        </w:rPr>
        <w:t>VKS-182/22</w:t>
      </w:r>
      <w:r w:rsidR="005350AC" w:rsidRPr="00112425">
        <w:rPr>
          <w:rFonts w:ascii="Tahoma" w:hAnsi="Tahoma" w:cs="Tahoma"/>
          <w:b/>
        </w:rPr>
        <w:t xml:space="preserve"> </w:t>
      </w:r>
      <w:r w:rsidR="00623FC6">
        <w:rPr>
          <w:rFonts w:ascii="Tahoma" w:hAnsi="Tahoma" w:cs="Tahoma"/>
          <w:b/>
          <w:color w:val="000000"/>
        </w:rPr>
        <w:t>Prestavitev zbirnega kanala A2 na območju Vodmata</w:t>
      </w:r>
    </w:p>
    <w:p w14:paraId="671529CD" w14:textId="77777777" w:rsidR="007C70A1" w:rsidRPr="00112425" w:rsidRDefault="007C70A1" w:rsidP="00FA66D0">
      <w:pPr>
        <w:keepNext/>
        <w:keepLines/>
        <w:jc w:val="both"/>
        <w:rPr>
          <w:rFonts w:ascii="Tahoma" w:hAnsi="Tahoma" w:cs="Tahoma"/>
        </w:rPr>
      </w:pPr>
    </w:p>
    <w:p w14:paraId="31F19882" w14:textId="77777777" w:rsidR="008827E0" w:rsidRPr="00112425" w:rsidRDefault="00D94021" w:rsidP="00FA66D0">
      <w:pPr>
        <w:keepNext/>
        <w:keepLines/>
        <w:ind w:left="1080" w:hanging="1080"/>
        <w:jc w:val="both"/>
        <w:rPr>
          <w:rFonts w:ascii="Tahoma" w:hAnsi="Tahoma" w:cs="Tahoma"/>
          <w:b/>
        </w:rPr>
      </w:pPr>
      <w:r w:rsidRPr="00112425">
        <w:rPr>
          <w:rFonts w:ascii="Tahoma" w:hAnsi="Tahoma" w:cs="Tahoma"/>
          <w:b/>
        </w:rPr>
        <w:t xml:space="preserve"> </w:t>
      </w:r>
    </w:p>
    <w:p w14:paraId="1C747072" w14:textId="77777777" w:rsidR="00B94379" w:rsidRPr="00112425" w:rsidRDefault="00B94379" w:rsidP="00FA66D0">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76D1337B" w14:textId="77777777" w:rsidTr="001B1358">
        <w:tc>
          <w:tcPr>
            <w:tcW w:w="1688" w:type="dxa"/>
          </w:tcPr>
          <w:p w14:paraId="3A0A8840" w14:textId="77777777" w:rsidR="00FF3C2E" w:rsidRPr="00112425" w:rsidRDefault="00FF3C2E" w:rsidP="00FA66D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4119D9FD" w14:textId="77777777" w:rsidR="00FF3C2E" w:rsidRPr="00112425" w:rsidRDefault="00FF3C2E" w:rsidP="00FA66D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17CC977A" w14:textId="77777777" w:rsidR="00FF3C2E" w:rsidRPr="00112425" w:rsidRDefault="00FF3C2E" w:rsidP="00FA66D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1EDBF19F" w14:textId="77777777" w:rsidR="00FF3C2E" w:rsidRPr="00112425" w:rsidRDefault="00FF3C2E" w:rsidP="00FA66D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2B0E3E7" w14:textId="77777777" w:rsidR="00D72CAD" w:rsidRPr="00112425" w:rsidRDefault="00D72CAD" w:rsidP="00FA66D0">
      <w:pPr>
        <w:keepNext/>
        <w:keepLines/>
        <w:tabs>
          <w:tab w:val="num" w:pos="426"/>
        </w:tabs>
        <w:rPr>
          <w:rFonts w:ascii="Tahoma" w:hAnsi="Tahoma" w:cs="Tahoma"/>
          <w:b/>
        </w:rPr>
      </w:pPr>
    </w:p>
    <w:p w14:paraId="6723F63F" w14:textId="77777777" w:rsidR="00D72CAD" w:rsidRPr="00112425" w:rsidRDefault="00D72CAD" w:rsidP="00FA66D0">
      <w:pPr>
        <w:keepNext/>
        <w:keepLines/>
        <w:tabs>
          <w:tab w:val="num" w:pos="426"/>
        </w:tabs>
        <w:rPr>
          <w:rFonts w:ascii="Tahoma" w:hAnsi="Tahoma" w:cs="Tahoma"/>
          <w:b/>
        </w:rPr>
      </w:pPr>
    </w:p>
    <w:p w14:paraId="69AACD37" w14:textId="77777777" w:rsidR="00DB7430" w:rsidRPr="00112425" w:rsidRDefault="000E1BF4" w:rsidP="00FA66D0">
      <w:pPr>
        <w:keepNext/>
        <w:keepLines/>
        <w:numPr>
          <w:ilvl w:val="0"/>
          <w:numId w:val="27"/>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588F9A42" w14:textId="77777777" w:rsidR="00DE5777" w:rsidRDefault="00DE5777" w:rsidP="00FA66D0">
      <w:pPr>
        <w:keepNext/>
        <w:keepLines/>
        <w:spacing w:after="60"/>
        <w:rPr>
          <w:rFonts w:ascii="Tahoma" w:hAnsi="Tahoma" w:cs="Tahoma"/>
          <w:b/>
          <w:sz w:val="16"/>
          <w:szCs w:val="16"/>
        </w:rPr>
      </w:pPr>
    </w:p>
    <w:tbl>
      <w:tblPr>
        <w:tblStyle w:val="Tabelamrea12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9"/>
        <w:gridCol w:w="2969"/>
      </w:tblGrid>
      <w:tr w:rsidR="00A951BE" w:rsidRPr="003C5E66" w14:paraId="0EC49941" w14:textId="77777777" w:rsidTr="00A57C4C">
        <w:trPr>
          <w:trHeight w:hRule="exact" w:val="510"/>
        </w:trPr>
        <w:tc>
          <w:tcPr>
            <w:tcW w:w="8668" w:type="dxa"/>
            <w:gridSpan w:val="2"/>
            <w:tcBorders>
              <w:top w:val="double" w:sz="4" w:space="0" w:color="auto"/>
              <w:left w:val="single" w:sz="4" w:space="0" w:color="auto"/>
              <w:bottom w:val="single" w:sz="4" w:space="0" w:color="auto"/>
              <w:right w:val="single" w:sz="4" w:space="0" w:color="auto"/>
            </w:tcBorders>
            <w:vAlign w:val="bottom"/>
          </w:tcPr>
          <w:p w14:paraId="49CE69FB" w14:textId="34FD712B" w:rsidR="00A951BE" w:rsidRPr="003C5E66" w:rsidRDefault="00A951BE" w:rsidP="00A951BE">
            <w:pPr>
              <w:keepNext/>
              <w:keepLines/>
              <w:spacing w:before="180" w:after="200" w:line="276" w:lineRule="auto"/>
              <w:rPr>
                <w:rFonts w:ascii="Tahoma" w:eastAsia="Frutiger" w:hAnsi="Tahoma" w:cs="Tahoma"/>
                <w:b/>
              </w:rPr>
            </w:pPr>
            <w:r>
              <w:rPr>
                <w:rFonts w:ascii="Tahoma" w:eastAsia="Frutiger" w:hAnsi="Tahoma" w:cs="Tahoma"/>
                <w:b/>
              </w:rPr>
              <w:t>PRESTAVITEV ZBIRNEGA KANALA A2</w:t>
            </w:r>
          </w:p>
        </w:tc>
      </w:tr>
      <w:tr w:rsidR="00A174C4" w:rsidRPr="003C5E66" w14:paraId="20D36038" w14:textId="77777777" w:rsidTr="00A951BE">
        <w:trPr>
          <w:trHeight w:hRule="exact" w:val="510"/>
        </w:trPr>
        <w:tc>
          <w:tcPr>
            <w:tcW w:w="5699" w:type="dxa"/>
            <w:tcBorders>
              <w:top w:val="double" w:sz="4" w:space="0" w:color="auto"/>
              <w:left w:val="single" w:sz="4" w:space="0" w:color="auto"/>
              <w:bottom w:val="single" w:sz="4" w:space="0" w:color="auto"/>
              <w:right w:val="single" w:sz="6" w:space="0" w:color="auto"/>
            </w:tcBorders>
            <w:vAlign w:val="bottom"/>
            <w:hideMark/>
          </w:tcPr>
          <w:p w14:paraId="273808A3" w14:textId="5756C1E9" w:rsidR="00A174C4" w:rsidRPr="003C5E66" w:rsidRDefault="00A174C4" w:rsidP="00A951BE">
            <w:pPr>
              <w:keepNext/>
              <w:keepLines/>
              <w:spacing w:before="180" w:after="200" w:line="276" w:lineRule="auto"/>
              <w:rPr>
                <w:rFonts w:ascii="Tahoma" w:eastAsia="Frutiger" w:hAnsi="Tahoma" w:cs="Tahoma"/>
                <w:b/>
                <w:sz w:val="20"/>
                <w:szCs w:val="20"/>
              </w:rPr>
            </w:pPr>
            <w:r w:rsidRPr="003C5E66">
              <w:rPr>
                <w:rFonts w:ascii="Tahoma" w:eastAsia="Frutiger" w:hAnsi="Tahoma" w:cs="Tahoma"/>
                <w:b/>
                <w:sz w:val="20"/>
                <w:szCs w:val="20"/>
              </w:rPr>
              <w:t>SKUPAJ POGODBENA VREDNOST</w:t>
            </w:r>
            <w:r w:rsidR="00A951BE">
              <w:rPr>
                <w:rFonts w:ascii="Tahoma" w:eastAsia="Frutiger" w:hAnsi="Tahoma" w:cs="Tahoma"/>
                <w:b/>
                <w:sz w:val="20"/>
                <w:szCs w:val="20"/>
              </w:rPr>
              <w:t xml:space="preserve"> V EUR BREZ DDV</w:t>
            </w:r>
          </w:p>
        </w:tc>
        <w:tc>
          <w:tcPr>
            <w:tcW w:w="2969" w:type="dxa"/>
            <w:tcBorders>
              <w:top w:val="double" w:sz="4" w:space="0" w:color="auto"/>
              <w:left w:val="single" w:sz="6" w:space="0" w:color="auto"/>
              <w:bottom w:val="single" w:sz="4" w:space="0" w:color="auto"/>
              <w:right w:val="single" w:sz="4" w:space="0" w:color="auto"/>
            </w:tcBorders>
            <w:vAlign w:val="center"/>
            <w:hideMark/>
          </w:tcPr>
          <w:p w14:paraId="2BB02DA2" w14:textId="77777777" w:rsidR="00A174C4" w:rsidRPr="003C5E66" w:rsidRDefault="00A174C4" w:rsidP="00FA66D0">
            <w:pPr>
              <w:keepNext/>
              <w:keepLines/>
              <w:spacing w:before="180" w:after="200" w:line="276" w:lineRule="auto"/>
              <w:jc w:val="right"/>
              <w:rPr>
                <w:rFonts w:ascii="Tahoma" w:eastAsia="Frutiger" w:hAnsi="Tahoma" w:cs="Tahoma"/>
                <w:b/>
                <w:sz w:val="20"/>
                <w:szCs w:val="20"/>
              </w:rPr>
            </w:pPr>
            <w:r w:rsidRPr="003C5E66">
              <w:rPr>
                <w:rFonts w:ascii="Tahoma" w:eastAsia="Frutiger" w:hAnsi="Tahoma" w:cs="Tahoma"/>
                <w:b/>
                <w:sz w:val="20"/>
                <w:szCs w:val="20"/>
              </w:rPr>
              <w:t>EUR</w:t>
            </w:r>
          </w:p>
        </w:tc>
      </w:tr>
      <w:tr w:rsidR="00A174C4" w:rsidRPr="003C5E66" w14:paraId="68E95F1D" w14:textId="77777777" w:rsidTr="00A951BE">
        <w:trPr>
          <w:trHeight w:hRule="exact" w:val="572"/>
        </w:trPr>
        <w:tc>
          <w:tcPr>
            <w:tcW w:w="5699" w:type="dxa"/>
            <w:tcBorders>
              <w:top w:val="single" w:sz="4" w:space="0" w:color="auto"/>
              <w:left w:val="single" w:sz="4" w:space="0" w:color="auto"/>
              <w:bottom w:val="single" w:sz="4" w:space="0" w:color="auto"/>
              <w:right w:val="single" w:sz="4" w:space="0" w:color="auto"/>
            </w:tcBorders>
            <w:hideMark/>
          </w:tcPr>
          <w:p w14:paraId="681EF8F1" w14:textId="280B616D" w:rsidR="00A174C4" w:rsidRPr="003C5E66" w:rsidRDefault="00A174C4" w:rsidP="00A951BE">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DDV 22%</w:t>
            </w:r>
          </w:p>
        </w:tc>
        <w:tc>
          <w:tcPr>
            <w:tcW w:w="2969" w:type="dxa"/>
            <w:tcBorders>
              <w:top w:val="single" w:sz="4" w:space="0" w:color="auto"/>
              <w:left w:val="single" w:sz="4" w:space="0" w:color="auto"/>
              <w:bottom w:val="single" w:sz="4" w:space="0" w:color="auto"/>
              <w:right w:val="single" w:sz="4" w:space="0" w:color="auto"/>
            </w:tcBorders>
            <w:vAlign w:val="center"/>
            <w:hideMark/>
          </w:tcPr>
          <w:p w14:paraId="07412306" w14:textId="77777777" w:rsidR="00A174C4" w:rsidRPr="003C5E66" w:rsidRDefault="00A174C4" w:rsidP="00FA66D0">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r w:rsidR="00A174C4" w:rsidRPr="003C5E66" w14:paraId="00BF8605" w14:textId="77777777" w:rsidTr="00A951BE">
        <w:trPr>
          <w:trHeight w:hRule="exact" w:val="510"/>
        </w:trPr>
        <w:tc>
          <w:tcPr>
            <w:tcW w:w="5699" w:type="dxa"/>
            <w:tcBorders>
              <w:top w:val="single" w:sz="4" w:space="0" w:color="auto"/>
              <w:left w:val="single" w:sz="4" w:space="0" w:color="auto"/>
              <w:bottom w:val="single" w:sz="4" w:space="0" w:color="auto"/>
              <w:right w:val="single" w:sz="4" w:space="0" w:color="auto"/>
            </w:tcBorders>
            <w:hideMark/>
          </w:tcPr>
          <w:p w14:paraId="5BF2D5BE" w14:textId="79EB26F5" w:rsidR="00A174C4" w:rsidRPr="003C5E66" w:rsidRDefault="00A174C4" w:rsidP="00A951BE">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 xml:space="preserve">SKUPAJ POGODBENA VREDNOST </w:t>
            </w:r>
            <w:r w:rsidR="00A951BE">
              <w:rPr>
                <w:rFonts w:ascii="Tahoma" w:eastAsia="Frutiger" w:hAnsi="Tahoma" w:cs="Tahoma"/>
                <w:sz w:val="20"/>
                <w:szCs w:val="20"/>
              </w:rPr>
              <w:t xml:space="preserve">V EUR </w:t>
            </w:r>
            <w:r w:rsidRPr="003C5E66">
              <w:rPr>
                <w:rFonts w:ascii="Tahoma" w:eastAsia="Frutiger" w:hAnsi="Tahoma" w:cs="Tahoma"/>
                <w:sz w:val="20"/>
                <w:szCs w:val="20"/>
              </w:rPr>
              <w:t>Z DDV</w:t>
            </w:r>
          </w:p>
        </w:tc>
        <w:tc>
          <w:tcPr>
            <w:tcW w:w="2969" w:type="dxa"/>
            <w:tcBorders>
              <w:top w:val="single" w:sz="4" w:space="0" w:color="auto"/>
              <w:left w:val="single" w:sz="4" w:space="0" w:color="auto"/>
              <w:bottom w:val="single" w:sz="4" w:space="0" w:color="auto"/>
              <w:right w:val="single" w:sz="4" w:space="0" w:color="auto"/>
            </w:tcBorders>
            <w:vAlign w:val="center"/>
            <w:hideMark/>
          </w:tcPr>
          <w:p w14:paraId="0DFEBDAE" w14:textId="77777777" w:rsidR="00A174C4" w:rsidRPr="003C5E66" w:rsidRDefault="00A174C4" w:rsidP="00FA66D0">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bl>
    <w:p w14:paraId="4E851E12" w14:textId="77777777" w:rsidR="00C3290F" w:rsidRPr="00112425" w:rsidRDefault="00C3290F" w:rsidP="00FA66D0">
      <w:pPr>
        <w:keepNext/>
        <w:keepLines/>
      </w:pPr>
    </w:p>
    <w:p w14:paraId="63DF717A" w14:textId="77777777" w:rsidR="00A81E3C" w:rsidRPr="00112425" w:rsidRDefault="00A81E3C" w:rsidP="00FA66D0">
      <w:pPr>
        <w:keepNext/>
        <w:keepLines/>
        <w:jc w:val="both"/>
        <w:rPr>
          <w:rFonts w:ascii="Tahoma" w:hAnsi="Tahoma" w:cs="Tahoma"/>
          <w:b/>
        </w:rPr>
      </w:pPr>
    </w:p>
    <w:p w14:paraId="0E1151EE" w14:textId="77777777" w:rsidR="001F39E8" w:rsidRPr="00112425" w:rsidRDefault="001F39E8" w:rsidP="00FA66D0">
      <w:pPr>
        <w:keepNext/>
        <w:keepLines/>
        <w:numPr>
          <w:ilvl w:val="0"/>
          <w:numId w:val="27"/>
        </w:numPr>
        <w:tabs>
          <w:tab w:val="num" w:pos="426"/>
        </w:tabs>
        <w:ind w:left="0" w:firstLine="0"/>
        <w:rPr>
          <w:rFonts w:ascii="Tahoma" w:hAnsi="Tahoma" w:cs="Tahoma"/>
          <w:b/>
        </w:rPr>
      </w:pPr>
      <w:r w:rsidRPr="00112425">
        <w:rPr>
          <w:rFonts w:ascii="Tahoma" w:hAnsi="Tahoma" w:cs="Tahoma"/>
          <w:b/>
        </w:rPr>
        <w:t>VELJAVNOST PONUDBE</w:t>
      </w:r>
    </w:p>
    <w:p w14:paraId="4980CD8F" w14:textId="77777777" w:rsidR="001F39E8" w:rsidRPr="00112425" w:rsidRDefault="001F39E8" w:rsidP="00FA66D0">
      <w:pPr>
        <w:keepNext/>
        <w:keepLines/>
        <w:jc w:val="both"/>
        <w:rPr>
          <w:rFonts w:ascii="Tahoma" w:hAnsi="Tahoma" w:cs="Tahoma"/>
        </w:rPr>
      </w:pPr>
    </w:p>
    <w:p w14:paraId="6D5AC655" w14:textId="7DCFF395" w:rsidR="009F2334" w:rsidRPr="00112425" w:rsidRDefault="009F2334" w:rsidP="00FA66D0">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F424B7">
        <w:rPr>
          <w:rFonts w:ascii="Tahoma" w:hAnsi="Tahoma" w:cs="Tahoma"/>
          <w:i/>
        </w:rPr>
        <w:t xml:space="preserve">najmanj </w:t>
      </w:r>
      <w:r w:rsidR="00FE6940" w:rsidRPr="007420A0">
        <w:rPr>
          <w:rFonts w:ascii="Tahoma" w:hAnsi="Tahoma" w:cs="Tahoma"/>
          <w:i/>
          <w:color w:val="000000" w:themeColor="text1"/>
        </w:rPr>
        <w:t xml:space="preserve">do </w:t>
      </w:r>
      <w:r w:rsidR="007420A0" w:rsidRPr="007420A0">
        <w:rPr>
          <w:rFonts w:ascii="Tahoma" w:hAnsi="Tahoma" w:cs="Tahoma"/>
          <w:i/>
          <w:color w:val="000000" w:themeColor="text1"/>
        </w:rPr>
        <w:t>28</w:t>
      </w:r>
      <w:r w:rsidR="00FE6940" w:rsidRPr="007420A0">
        <w:rPr>
          <w:rFonts w:ascii="Tahoma" w:hAnsi="Tahoma" w:cs="Tahoma"/>
          <w:i/>
          <w:color w:val="000000" w:themeColor="text1"/>
        </w:rPr>
        <w:t xml:space="preserve">. </w:t>
      </w:r>
      <w:r w:rsidR="00B51CFB" w:rsidRPr="007420A0">
        <w:rPr>
          <w:rFonts w:ascii="Tahoma" w:hAnsi="Tahoma" w:cs="Tahoma"/>
          <w:i/>
          <w:color w:val="000000" w:themeColor="text1"/>
        </w:rPr>
        <w:t>2</w:t>
      </w:r>
      <w:r w:rsidR="00FE6940" w:rsidRPr="007420A0">
        <w:rPr>
          <w:rFonts w:ascii="Tahoma" w:hAnsi="Tahoma" w:cs="Tahoma"/>
          <w:i/>
          <w:color w:val="000000" w:themeColor="text1"/>
        </w:rPr>
        <w:t>. 202</w:t>
      </w:r>
      <w:r w:rsidR="007420A0" w:rsidRPr="007420A0">
        <w:rPr>
          <w:rFonts w:ascii="Tahoma" w:hAnsi="Tahoma" w:cs="Tahoma"/>
          <w:i/>
          <w:color w:val="000000" w:themeColor="text1"/>
        </w:rPr>
        <w:t>3</w:t>
      </w:r>
      <w:r w:rsidRPr="00112425">
        <w:rPr>
          <w:rFonts w:ascii="Tahoma" w:hAnsi="Tahoma" w:cs="Tahoma"/>
        </w:rPr>
        <w:t>).</w:t>
      </w:r>
      <w:r w:rsidR="00AF27F1" w:rsidRPr="00112425">
        <w:rPr>
          <w:rFonts w:ascii="Tahoma" w:hAnsi="Tahoma" w:cs="Tahoma"/>
        </w:rPr>
        <w:t xml:space="preserve"> </w:t>
      </w:r>
    </w:p>
    <w:p w14:paraId="4E778D7C" w14:textId="77777777" w:rsidR="009F2334" w:rsidRPr="00112425" w:rsidRDefault="009F2334" w:rsidP="00FA66D0">
      <w:pPr>
        <w:keepNext/>
        <w:keepLines/>
        <w:jc w:val="both"/>
        <w:rPr>
          <w:rFonts w:ascii="Tahoma" w:hAnsi="Tahoma" w:cs="Tahoma"/>
        </w:rPr>
      </w:pPr>
    </w:p>
    <w:p w14:paraId="5B7BA962" w14:textId="77777777" w:rsidR="00B94379" w:rsidRPr="00112425" w:rsidRDefault="00B94379" w:rsidP="00FA66D0">
      <w:pPr>
        <w:keepNext/>
        <w:keepLines/>
        <w:jc w:val="both"/>
        <w:rPr>
          <w:rFonts w:ascii="Tahoma" w:hAnsi="Tahoma" w:cs="Tahoma"/>
          <w:b/>
        </w:rPr>
      </w:pPr>
    </w:p>
    <w:p w14:paraId="321DFE8D" w14:textId="77777777" w:rsidR="009F2334" w:rsidRPr="00112425" w:rsidRDefault="009F2334" w:rsidP="00FA66D0">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45685049" w14:textId="77777777" w:rsidTr="001660D4">
        <w:trPr>
          <w:trHeight w:val="235"/>
        </w:trPr>
        <w:tc>
          <w:tcPr>
            <w:tcW w:w="3402" w:type="dxa"/>
            <w:tcBorders>
              <w:bottom w:val="single" w:sz="4" w:space="0" w:color="auto"/>
            </w:tcBorders>
          </w:tcPr>
          <w:p w14:paraId="43BB3AEB" w14:textId="77777777" w:rsidR="002933E2" w:rsidRPr="00112425" w:rsidRDefault="002933E2" w:rsidP="00FA66D0">
            <w:pPr>
              <w:keepNext/>
              <w:keepLines/>
              <w:jc w:val="both"/>
              <w:rPr>
                <w:rFonts w:ascii="Tahoma" w:hAnsi="Tahoma" w:cs="Tahoma"/>
                <w:snapToGrid w:val="0"/>
                <w:color w:val="000000"/>
              </w:rPr>
            </w:pPr>
          </w:p>
        </w:tc>
        <w:tc>
          <w:tcPr>
            <w:tcW w:w="2977" w:type="dxa"/>
          </w:tcPr>
          <w:p w14:paraId="00D01F18" w14:textId="77777777" w:rsidR="002933E2" w:rsidRPr="00112425" w:rsidRDefault="002933E2" w:rsidP="00FA66D0">
            <w:pPr>
              <w:keepNext/>
              <w:keepLines/>
              <w:jc w:val="center"/>
              <w:rPr>
                <w:rFonts w:ascii="Tahoma" w:hAnsi="Tahoma" w:cs="Tahoma"/>
                <w:snapToGrid w:val="0"/>
                <w:color w:val="000000"/>
              </w:rPr>
            </w:pPr>
          </w:p>
        </w:tc>
        <w:tc>
          <w:tcPr>
            <w:tcW w:w="2663" w:type="dxa"/>
            <w:tcBorders>
              <w:bottom w:val="single" w:sz="4" w:space="0" w:color="auto"/>
            </w:tcBorders>
          </w:tcPr>
          <w:p w14:paraId="4B458767" w14:textId="77777777" w:rsidR="002933E2" w:rsidRPr="00112425" w:rsidRDefault="002933E2" w:rsidP="00FA66D0">
            <w:pPr>
              <w:keepNext/>
              <w:keepLines/>
              <w:tabs>
                <w:tab w:val="left" w:pos="567"/>
                <w:tab w:val="num" w:pos="851"/>
                <w:tab w:val="left" w:pos="993"/>
              </w:tabs>
              <w:jc w:val="both"/>
              <w:rPr>
                <w:rFonts w:ascii="Tahoma" w:hAnsi="Tahoma" w:cs="Tahoma"/>
                <w:snapToGrid w:val="0"/>
                <w:color w:val="000000"/>
                <w:sz w:val="28"/>
              </w:rPr>
            </w:pPr>
          </w:p>
        </w:tc>
      </w:tr>
      <w:tr w:rsidR="002933E2" w:rsidRPr="00112425" w14:paraId="5F97F70F" w14:textId="77777777" w:rsidTr="001660D4">
        <w:trPr>
          <w:trHeight w:val="235"/>
        </w:trPr>
        <w:tc>
          <w:tcPr>
            <w:tcW w:w="3402" w:type="dxa"/>
            <w:tcBorders>
              <w:top w:val="single" w:sz="4" w:space="0" w:color="auto"/>
            </w:tcBorders>
          </w:tcPr>
          <w:p w14:paraId="4DDCEBF7" w14:textId="77777777" w:rsidR="002933E2" w:rsidRPr="00112425" w:rsidRDefault="002933E2" w:rsidP="00FA66D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F554EB4" w14:textId="77777777" w:rsidR="002933E2" w:rsidRPr="00112425" w:rsidRDefault="002933E2" w:rsidP="00FA66D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76B91F69" w14:textId="77777777" w:rsidR="002933E2" w:rsidRPr="00112425" w:rsidRDefault="002933E2" w:rsidP="00FA66D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36F6FF0C" w14:textId="77777777" w:rsidR="00F75A87" w:rsidRPr="00112425" w:rsidRDefault="00F75A87" w:rsidP="00FA66D0">
            <w:pPr>
              <w:keepNext/>
              <w:keepLines/>
              <w:jc w:val="center"/>
              <w:rPr>
                <w:rFonts w:ascii="Tahoma" w:hAnsi="Tahoma" w:cs="Tahoma"/>
                <w:snapToGrid w:val="0"/>
                <w:color w:val="000000"/>
              </w:rPr>
            </w:pPr>
          </w:p>
          <w:p w14:paraId="3CA34B99" w14:textId="77777777" w:rsidR="00F75A87" w:rsidRPr="00112425" w:rsidRDefault="00F75A87" w:rsidP="00FA66D0">
            <w:pPr>
              <w:keepNext/>
              <w:keepLines/>
              <w:jc w:val="center"/>
              <w:rPr>
                <w:rFonts w:ascii="Tahoma" w:hAnsi="Tahoma" w:cs="Tahoma"/>
                <w:snapToGrid w:val="0"/>
                <w:color w:val="000000"/>
              </w:rPr>
            </w:pPr>
          </w:p>
        </w:tc>
      </w:tr>
    </w:tbl>
    <w:p w14:paraId="63EDE96B" w14:textId="77777777" w:rsidR="000453C1" w:rsidRPr="00112425" w:rsidRDefault="000453C1" w:rsidP="00FA66D0">
      <w:pPr>
        <w:pStyle w:val="Blokbesedila"/>
        <w:keepNext/>
        <w:keepLines/>
        <w:tabs>
          <w:tab w:val="left" w:pos="9354"/>
        </w:tabs>
        <w:ind w:left="0" w:right="-2"/>
        <w:jc w:val="both"/>
        <w:rPr>
          <w:rFonts w:ascii="Tahoma" w:hAnsi="Tahoma" w:cs="Tahoma"/>
          <w:sz w:val="20"/>
        </w:rPr>
      </w:pPr>
    </w:p>
    <w:p w14:paraId="39208816" w14:textId="77777777" w:rsidR="000E1BF4" w:rsidRPr="00112425" w:rsidRDefault="000E1BF4" w:rsidP="00FA66D0">
      <w:pPr>
        <w:pStyle w:val="Blokbesedila"/>
        <w:keepNext/>
        <w:keepLines/>
        <w:tabs>
          <w:tab w:val="left" w:pos="9354"/>
        </w:tabs>
        <w:ind w:left="0" w:right="-2"/>
        <w:jc w:val="both"/>
        <w:rPr>
          <w:rFonts w:ascii="Tahoma" w:hAnsi="Tahoma" w:cs="Tahoma"/>
          <w:sz w:val="20"/>
        </w:rPr>
      </w:pPr>
    </w:p>
    <w:p w14:paraId="30118225" w14:textId="77777777" w:rsidR="000E1BF4" w:rsidRDefault="000E1BF4" w:rsidP="00FA66D0">
      <w:pPr>
        <w:pStyle w:val="Blokbesedila"/>
        <w:keepNext/>
        <w:keepLines/>
        <w:tabs>
          <w:tab w:val="left" w:pos="9354"/>
        </w:tabs>
        <w:ind w:left="0" w:right="-2"/>
        <w:jc w:val="both"/>
        <w:rPr>
          <w:rFonts w:ascii="Tahoma" w:hAnsi="Tahoma" w:cs="Tahoma"/>
          <w:sz w:val="20"/>
        </w:rPr>
      </w:pPr>
    </w:p>
    <w:p w14:paraId="2ABA8A3A" w14:textId="77777777" w:rsidR="00987EC6" w:rsidRDefault="00987EC6" w:rsidP="00FA66D0">
      <w:pPr>
        <w:pStyle w:val="Blokbesedila"/>
        <w:keepNext/>
        <w:keepLines/>
        <w:tabs>
          <w:tab w:val="left" w:pos="9354"/>
        </w:tabs>
        <w:ind w:left="0" w:right="-2"/>
        <w:jc w:val="both"/>
        <w:rPr>
          <w:rFonts w:ascii="Tahoma" w:hAnsi="Tahoma" w:cs="Tahoma"/>
          <w:sz w:val="20"/>
        </w:rPr>
      </w:pPr>
    </w:p>
    <w:p w14:paraId="5155A32B" w14:textId="77777777" w:rsidR="00987EC6" w:rsidRDefault="00987EC6" w:rsidP="00FA66D0">
      <w:pPr>
        <w:pStyle w:val="Blokbesedila"/>
        <w:keepNext/>
        <w:keepLines/>
        <w:tabs>
          <w:tab w:val="left" w:pos="9354"/>
        </w:tabs>
        <w:ind w:left="0" w:right="-2"/>
        <w:jc w:val="both"/>
        <w:rPr>
          <w:rFonts w:ascii="Tahoma" w:hAnsi="Tahoma" w:cs="Tahoma"/>
          <w:sz w:val="20"/>
        </w:rPr>
      </w:pPr>
    </w:p>
    <w:p w14:paraId="5D618921" w14:textId="77777777" w:rsidR="00987EC6" w:rsidRDefault="00987EC6" w:rsidP="00FA66D0">
      <w:pPr>
        <w:pStyle w:val="Blokbesedila"/>
        <w:keepNext/>
        <w:keepLines/>
        <w:tabs>
          <w:tab w:val="left" w:pos="9354"/>
        </w:tabs>
        <w:ind w:left="0" w:right="-2"/>
        <w:jc w:val="both"/>
        <w:rPr>
          <w:rFonts w:ascii="Tahoma" w:hAnsi="Tahoma" w:cs="Tahoma"/>
          <w:sz w:val="20"/>
        </w:rPr>
      </w:pPr>
    </w:p>
    <w:p w14:paraId="01D68F08" w14:textId="77777777" w:rsidR="00987EC6" w:rsidRDefault="00987EC6" w:rsidP="00FA66D0">
      <w:pPr>
        <w:pStyle w:val="Blokbesedila"/>
        <w:keepNext/>
        <w:keepLines/>
        <w:tabs>
          <w:tab w:val="left" w:pos="9354"/>
        </w:tabs>
        <w:ind w:left="0" w:right="-2"/>
        <w:jc w:val="both"/>
        <w:rPr>
          <w:rFonts w:ascii="Tahoma" w:hAnsi="Tahoma" w:cs="Tahoma"/>
          <w:sz w:val="20"/>
        </w:rPr>
      </w:pPr>
    </w:p>
    <w:p w14:paraId="1F39E9CB" w14:textId="77777777" w:rsidR="00987EC6" w:rsidRDefault="00987EC6" w:rsidP="00FA66D0">
      <w:pPr>
        <w:pStyle w:val="Blokbesedila"/>
        <w:keepNext/>
        <w:keepLines/>
        <w:tabs>
          <w:tab w:val="left" w:pos="9354"/>
        </w:tabs>
        <w:ind w:left="0" w:right="-2"/>
        <w:jc w:val="both"/>
        <w:rPr>
          <w:rFonts w:ascii="Tahoma" w:hAnsi="Tahoma" w:cs="Tahoma"/>
          <w:sz w:val="20"/>
        </w:rPr>
      </w:pPr>
    </w:p>
    <w:p w14:paraId="0BCAD9F5" w14:textId="77777777" w:rsidR="00987EC6" w:rsidRDefault="00987EC6" w:rsidP="00FA66D0">
      <w:pPr>
        <w:pStyle w:val="Blokbesedila"/>
        <w:keepNext/>
        <w:keepLines/>
        <w:tabs>
          <w:tab w:val="left" w:pos="9354"/>
        </w:tabs>
        <w:ind w:left="0" w:right="-2"/>
        <w:jc w:val="both"/>
        <w:rPr>
          <w:rFonts w:ascii="Tahoma" w:hAnsi="Tahoma" w:cs="Tahoma"/>
          <w:sz w:val="20"/>
        </w:rPr>
      </w:pPr>
    </w:p>
    <w:p w14:paraId="001841E2" w14:textId="77777777" w:rsidR="00987EC6" w:rsidRDefault="00987EC6" w:rsidP="00FA66D0">
      <w:pPr>
        <w:pStyle w:val="Blokbesedila"/>
        <w:keepNext/>
        <w:keepLines/>
        <w:tabs>
          <w:tab w:val="left" w:pos="9354"/>
        </w:tabs>
        <w:ind w:left="0" w:right="-2"/>
        <w:jc w:val="both"/>
        <w:rPr>
          <w:rFonts w:ascii="Tahoma" w:hAnsi="Tahoma" w:cs="Tahoma"/>
          <w:sz w:val="20"/>
        </w:rPr>
      </w:pPr>
    </w:p>
    <w:p w14:paraId="3DA41F38" w14:textId="77777777" w:rsidR="00987EC6" w:rsidRDefault="00987EC6" w:rsidP="00FA66D0">
      <w:pPr>
        <w:pStyle w:val="Blokbesedila"/>
        <w:keepNext/>
        <w:keepLines/>
        <w:tabs>
          <w:tab w:val="left" w:pos="9354"/>
        </w:tabs>
        <w:ind w:left="0" w:right="-2"/>
        <w:jc w:val="both"/>
        <w:rPr>
          <w:rFonts w:ascii="Tahoma" w:hAnsi="Tahoma" w:cs="Tahoma"/>
          <w:sz w:val="20"/>
        </w:rPr>
      </w:pPr>
    </w:p>
    <w:p w14:paraId="5C4E6FF3" w14:textId="77777777" w:rsidR="00987EC6" w:rsidRDefault="00987EC6" w:rsidP="00FA66D0">
      <w:pPr>
        <w:pStyle w:val="Blokbesedila"/>
        <w:keepNext/>
        <w:keepLines/>
        <w:tabs>
          <w:tab w:val="left" w:pos="9354"/>
        </w:tabs>
        <w:ind w:left="0" w:right="-2"/>
        <w:jc w:val="both"/>
        <w:rPr>
          <w:rFonts w:ascii="Tahoma" w:hAnsi="Tahoma" w:cs="Tahoma"/>
          <w:sz w:val="20"/>
        </w:rPr>
      </w:pPr>
    </w:p>
    <w:p w14:paraId="4829A521" w14:textId="77777777" w:rsidR="00987EC6" w:rsidRDefault="00987EC6" w:rsidP="00FA66D0">
      <w:pPr>
        <w:pStyle w:val="Blokbesedila"/>
        <w:keepNext/>
        <w:keepLines/>
        <w:tabs>
          <w:tab w:val="left" w:pos="9354"/>
        </w:tabs>
        <w:ind w:left="0" w:right="-2"/>
        <w:jc w:val="both"/>
        <w:rPr>
          <w:rFonts w:ascii="Tahoma" w:hAnsi="Tahoma" w:cs="Tahoma"/>
          <w:sz w:val="20"/>
        </w:rPr>
      </w:pPr>
    </w:p>
    <w:p w14:paraId="00B0B364" w14:textId="77777777" w:rsidR="00987EC6" w:rsidRDefault="00987EC6" w:rsidP="00FA66D0">
      <w:pPr>
        <w:pStyle w:val="Blokbesedila"/>
        <w:keepNext/>
        <w:keepLines/>
        <w:tabs>
          <w:tab w:val="left" w:pos="9354"/>
        </w:tabs>
        <w:ind w:left="0" w:right="-2"/>
        <w:jc w:val="both"/>
        <w:rPr>
          <w:rFonts w:ascii="Tahoma" w:hAnsi="Tahoma" w:cs="Tahoma"/>
          <w:sz w:val="20"/>
        </w:rPr>
      </w:pPr>
    </w:p>
    <w:p w14:paraId="15DEB2FC" w14:textId="77777777" w:rsidR="00987EC6" w:rsidRDefault="00987EC6" w:rsidP="00FA66D0">
      <w:pPr>
        <w:pStyle w:val="Blokbesedila"/>
        <w:keepNext/>
        <w:keepLines/>
        <w:tabs>
          <w:tab w:val="left" w:pos="9354"/>
        </w:tabs>
        <w:ind w:left="0" w:right="-2"/>
        <w:jc w:val="both"/>
        <w:rPr>
          <w:rFonts w:ascii="Tahoma" w:hAnsi="Tahoma" w:cs="Tahoma"/>
          <w:sz w:val="20"/>
        </w:rPr>
      </w:pPr>
    </w:p>
    <w:p w14:paraId="1B85351B" w14:textId="77777777" w:rsidR="00987EC6" w:rsidRDefault="00987EC6" w:rsidP="00FA66D0">
      <w:pPr>
        <w:pStyle w:val="Blokbesedila"/>
        <w:keepNext/>
        <w:keepLines/>
        <w:tabs>
          <w:tab w:val="left" w:pos="9354"/>
        </w:tabs>
        <w:ind w:left="0" w:right="-2"/>
        <w:jc w:val="both"/>
        <w:rPr>
          <w:rFonts w:ascii="Tahoma" w:hAnsi="Tahoma" w:cs="Tahoma"/>
          <w:sz w:val="20"/>
        </w:rPr>
      </w:pPr>
    </w:p>
    <w:p w14:paraId="60531DB1" w14:textId="77777777" w:rsidR="00987EC6" w:rsidRDefault="00987EC6" w:rsidP="00FA66D0">
      <w:pPr>
        <w:pStyle w:val="Blokbesedila"/>
        <w:keepNext/>
        <w:keepLines/>
        <w:tabs>
          <w:tab w:val="left" w:pos="9354"/>
        </w:tabs>
        <w:ind w:left="0" w:right="-2"/>
        <w:jc w:val="both"/>
        <w:rPr>
          <w:rFonts w:ascii="Tahoma" w:hAnsi="Tahoma" w:cs="Tahoma"/>
          <w:sz w:val="20"/>
        </w:rPr>
      </w:pPr>
    </w:p>
    <w:p w14:paraId="6FA6FF6E" w14:textId="77777777" w:rsidR="00987EC6" w:rsidRDefault="00987EC6" w:rsidP="00FA66D0">
      <w:pPr>
        <w:pStyle w:val="Blokbesedila"/>
        <w:keepNext/>
        <w:keepLines/>
        <w:tabs>
          <w:tab w:val="left" w:pos="9354"/>
        </w:tabs>
        <w:ind w:left="0" w:right="-2"/>
        <w:jc w:val="both"/>
        <w:rPr>
          <w:rFonts w:ascii="Tahoma" w:hAnsi="Tahoma" w:cs="Tahoma"/>
          <w:sz w:val="20"/>
        </w:rPr>
      </w:pPr>
    </w:p>
    <w:p w14:paraId="74A2054F" w14:textId="77777777" w:rsidR="00987EC6" w:rsidRDefault="00987EC6" w:rsidP="00FA66D0">
      <w:pPr>
        <w:pStyle w:val="Blokbesedila"/>
        <w:keepNext/>
        <w:keepLines/>
        <w:tabs>
          <w:tab w:val="left" w:pos="9354"/>
        </w:tabs>
        <w:ind w:left="0" w:right="-2"/>
        <w:jc w:val="both"/>
        <w:rPr>
          <w:rFonts w:ascii="Tahoma" w:hAnsi="Tahoma" w:cs="Tahoma"/>
          <w:sz w:val="20"/>
        </w:rPr>
      </w:pPr>
    </w:p>
    <w:p w14:paraId="06B2ACB3" w14:textId="77777777" w:rsidR="00987EC6" w:rsidRDefault="00987EC6" w:rsidP="00FA66D0">
      <w:pPr>
        <w:pStyle w:val="Blokbesedila"/>
        <w:keepNext/>
        <w:keepLines/>
        <w:tabs>
          <w:tab w:val="left" w:pos="9354"/>
        </w:tabs>
        <w:ind w:left="0" w:right="-2"/>
        <w:jc w:val="both"/>
        <w:rPr>
          <w:rFonts w:ascii="Tahoma" w:hAnsi="Tahoma" w:cs="Tahoma"/>
          <w:sz w:val="20"/>
        </w:rPr>
      </w:pPr>
    </w:p>
    <w:p w14:paraId="0F981264" w14:textId="77777777" w:rsidR="00987EC6" w:rsidRDefault="00987EC6" w:rsidP="00FA66D0">
      <w:pPr>
        <w:pStyle w:val="Blokbesedila"/>
        <w:keepNext/>
        <w:keepLines/>
        <w:tabs>
          <w:tab w:val="left" w:pos="9354"/>
        </w:tabs>
        <w:ind w:left="0" w:right="-2"/>
        <w:jc w:val="both"/>
        <w:rPr>
          <w:rFonts w:ascii="Tahoma" w:hAnsi="Tahoma" w:cs="Tahoma"/>
          <w:sz w:val="20"/>
        </w:rPr>
      </w:pPr>
    </w:p>
    <w:p w14:paraId="5806451E" w14:textId="77777777" w:rsidR="00987EC6" w:rsidRDefault="00987EC6" w:rsidP="00FA66D0">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E83797" w14:textId="77777777" w:rsidTr="002908E8">
        <w:tc>
          <w:tcPr>
            <w:tcW w:w="8115" w:type="dxa"/>
          </w:tcPr>
          <w:p w14:paraId="2A429B3E" w14:textId="77777777" w:rsidR="002C0B2F" w:rsidRPr="00112425" w:rsidRDefault="002C0B2F" w:rsidP="00FA66D0">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84A6A98" w14:textId="77777777" w:rsidR="002C0B2F" w:rsidRPr="00112425" w:rsidRDefault="002C0B2F" w:rsidP="00FA66D0">
            <w:pPr>
              <w:keepNext/>
              <w:keepLines/>
              <w:jc w:val="both"/>
              <w:rPr>
                <w:rFonts w:ascii="Tahoma" w:hAnsi="Tahoma" w:cs="Tahoma"/>
                <w:b/>
                <w:i/>
              </w:rPr>
            </w:pPr>
            <w:r w:rsidRPr="00112425">
              <w:rPr>
                <w:rFonts w:ascii="Tahoma" w:hAnsi="Tahoma" w:cs="Tahoma"/>
                <w:b/>
                <w:i/>
              </w:rPr>
              <w:t>Priloga 3/1</w:t>
            </w:r>
          </w:p>
        </w:tc>
      </w:tr>
    </w:tbl>
    <w:p w14:paraId="1CA964B0" w14:textId="77777777" w:rsidR="005B2B2C" w:rsidRPr="00112425" w:rsidRDefault="005B2B2C" w:rsidP="00FA66D0">
      <w:pPr>
        <w:keepNext/>
        <w:keepLines/>
        <w:jc w:val="both"/>
        <w:rPr>
          <w:rFonts w:ascii="Tahoma" w:hAnsi="Tahoma" w:cs="Tahoma"/>
        </w:rPr>
      </w:pPr>
    </w:p>
    <w:p w14:paraId="29887CB2" w14:textId="77777777" w:rsidR="00F93884" w:rsidRDefault="00FF3C2E" w:rsidP="00FA66D0">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623FC6">
        <w:rPr>
          <w:rFonts w:ascii="Tahoma" w:hAnsi="Tahoma" w:cs="Tahoma"/>
          <w:b/>
        </w:rPr>
        <w:t>VKS-182/22</w:t>
      </w:r>
      <w:r w:rsidR="00FE6940" w:rsidRPr="00112425">
        <w:rPr>
          <w:rFonts w:ascii="Tahoma" w:hAnsi="Tahoma" w:cs="Tahoma"/>
          <w:b/>
        </w:rPr>
        <w:t xml:space="preserve"> </w:t>
      </w:r>
      <w:r w:rsidR="00623FC6">
        <w:rPr>
          <w:rFonts w:ascii="Tahoma" w:hAnsi="Tahoma" w:cs="Tahoma"/>
          <w:b/>
          <w:color w:val="000000"/>
        </w:rPr>
        <w:t>Prestavitev zbirnega kanala A2 na območju Vodmata</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4247A73" w14:textId="77777777" w:rsidR="00F93884" w:rsidRPr="00F93884" w:rsidRDefault="00F93884" w:rsidP="00FA66D0">
      <w:pPr>
        <w:pStyle w:val="Odstavekseznama"/>
        <w:keepNext/>
        <w:keepLines/>
        <w:numPr>
          <w:ilvl w:val="0"/>
          <w:numId w:val="33"/>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367A7A0D" w14:textId="77777777" w:rsidR="0054060F" w:rsidRPr="00F93884" w:rsidRDefault="00FF3C2E" w:rsidP="00FA66D0">
      <w:pPr>
        <w:pStyle w:val="Odstavekseznama"/>
        <w:keepNext/>
        <w:keepLines/>
        <w:numPr>
          <w:ilvl w:val="0"/>
          <w:numId w:val="33"/>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13A90A56" w14:textId="77777777" w:rsidR="0054060F" w:rsidRPr="00112425" w:rsidRDefault="0054060F" w:rsidP="00FA66D0">
      <w:pPr>
        <w:pStyle w:val="Blokbesedila"/>
        <w:keepNext/>
        <w:keepLines/>
        <w:ind w:left="0" w:right="565"/>
        <w:jc w:val="both"/>
        <w:rPr>
          <w:rFonts w:ascii="Tahoma" w:hAnsi="Tahoma" w:cs="Tahoma"/>
          <w:sz w:val="20"/>
        </w:rPr>
      </w:pPr>
    </w:p>
    <w:p w14:paraId="56FE2EE7" w14:textId="77777777" w:rsidR="00FF3C2E" w:rsidRPr="00112425" w:rsidRDefault="00FF3C2E" w:rsidP="00FA66D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5A2D74" w14:textId="77777777" w:rsidR="00FF3C2E" w:rsidRPr="00112425" w:rsidRDefault="00FF3C2E" w:rsidP="00FA66D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4E8EBDAA" w14:textId="77777777" w:rsidR="00FF3C2E" w:rsidRPr="00112425" w:rsidRDefault="00FF3C2E" w:rsidP="00FA66D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550F0CC8" w14:textId="77777777" w:rsidR="00FF3C2E" w:rsidRPr="00112425" w:rsidRDefault="00FF3C2E" w:rsidP="00FA66D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3D6A2F52" w14:textId="77777777" w:rsidR="00FF3C2E" w:rsidRPr="00112425" w:rsidRDefault="00FF3C2E" w:rsidP="00FA66D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2DA62E63" w14:textId="77777777" w:rsidR="00FF3C2E" w:rsidRPr="00112425" w:rsidRDefault="00FF3C2E" w:rsidP="00FA66D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002C0B2F" w:rsidRPr="002C0B2F">
        <w:rPr>
          <w:rFonts w:ascii="Tahoma" w:hAnsi="Tahoma" w:cs="Tahoma"/>
          <w:sz w:val="20"/>
        </w:rPr>
        <w:t xml:space="preserve">pristojni organ Republike Slovenije ali druge države članice ali tretje države </w:t>
      </w:r>
      <w:r w:rsidR="002C0B2F">
        <w:rPr>
          <w:rFonts w:ascii="Tahoma" w:hAnsi="Tahoma" w:cs="Tahoma"/>
          <w:sz w:val="20"/>
        </w:rPr>
        <w:t>ni</w:t>
      </w:r>
      <w:r w:rsidR="002C0B2F"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sidR="002C0B2F">
        <w:rPr>
          <w:rFonts w:ascii="Tahoma" w:hAnsi="Tahoma" w:cs="Tahoma"/>
          <w:sz w:val="20"/>
        </w:rPr>
        <w:t xml:space="preserve"> </w:t>
      </w:r>
      <w:r w:rsidR="002C0B2F"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5B4E5E62" w14:textId="77777777" w:rsidR="001B1358" w:rsidRPr="00112425" w:rsidRDefault="001B1358" w:rsidP="00FA66D0">
      <w:pPr>
        <w:pStyle w:val="Blokbesedila"/>
        <w:keepNext/>
        <w:keepLines/>
        <w:tabs>
          <w:tab w:val="clear" w:pos="8647"/>
          <w:tab w:val="left" w:pos="426"/>
          <w:tab w:val="left" w:pos="9354"/>
        </w:tabs>
        <w:ind w:left="426" w:right="-2"/>
        <w:jc w:val="both"/>
        <w:rPr>
          <w:rFonts w:ascii="Tahoma" w:hAnsi="Tahoma" w:cs="Tahoma"/>
          <w:sz w:val="20"/>
        </w:rPr>
      </w:pPr>
    </w:p>
    <w:p w14:paraId="6887CE4F" w14:textId="77777777" w:rsidR="00FF3C2E" w:rsidRPr="00112425" w:rsidRDefault="00FF3C2E" w:rsidP="00FA66D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D029E71" w14:textId="77777777" w:rsidR="00C455E5" w:rsidRDefault="00FF3C2E" w:rsidP="00FA66D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77777777" w:rsidR="00B54159" w:rsidRPr="00112425" w:rsidRDefault="00B54159" w:rsidP="00FA66D0">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 xml:space="preserve">datumom, določenim za oddajo ponudb nismo imeli </w:t>
      </w:r>
      <w:r w:rsidRPr="00B54159">
        <w:rPr>
          <w:rFonts w:ascii="Tahoma" w:hAnsi="Tahoma" w:cs="Tahoma"/>
          <w:sz w:val="20"/>
        </w:rPr>
        <w:t xml:space="preserve"> dospelih neporavnanih obveznosti</w:t>
      </w:r>
      <w:r>
        <w:rPr>
          <w:rFonts w:ascii="Tahoma" w:hAnsi="Tahoma" w:cs="Tahoma"/>
          <w:sz w:val="20"/>
        </w:rPr>
        <w:t>;</w:t>
      </w:r>
    </w:p>
    <w:p w14:paraId="16D8045A" w14:textId="77777777" w:rsidR="00FF3C2E" w:rsidRPr="00112425" w:rsidRDefault="00C455E5" w:rsidP="00FA66D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14:paraId="782B9CFA" w14:textId="77777777" w:rsidR="00FF3C2E" w:rsidRDefault="00FF3C2E" w:rsidP="00FA66D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14:paraId="3C320A12" w14:textId="77777777" w:rsidR="002C0B2F" w:rsidRDefault="002C0B2F" w:rsidP="00FA66D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66B93A11" w14:textId="77777777" w:rsidR="00602923" w:rsidRDefault="00602923" w:rsidP="00FA66D0">
      <w:pPr>
        <w:pStyle w:val="Blokbesedila"/>
        <w:keepNext/>
        <w:keepLines/>
        <w:tabs>
          <w:tab w:val="clear" w:pos="8647"/>
          <w:tab w:val="left" w:pos="426"/>
        </w:tabs>
        <w:ind w:left="0" w:right="-2"/>
        <w:jc w:val="both"/>
        <w:rPr>
          <w:rFonts w:ascii="Tahoma" w:hAnsi="Tahoma" w:cs="Tahoma"/>
          <w:sz w:val="20"/>
        </w:rPr>
      </w:pPr>
    </w:p>
    <w:p w14:paraId="6AF57CBC" w14:textId="77777777" w:rsidR="002C0B2F" w:rsidRDefault="002C0B2F" w:rsidP="00FA66D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66BF1AFA" w14:textId="77777777" w:rsidR="002C0B2F" w:rsidRDefault="002C0B2F" w:rsidP="00FA66D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14:paraId="4C7ACB33" w14:textId="77777777" w:rsidR="00F93884" w:rsidRDefault="00F93884" w:rsidP="00FA66D0">
      <w:pPr>
        <w:pStyle w:val="Blokbesedila"/>
        <w:keepNext/>
        <w:keepLines/>
        <w:tabs>
          <w:tab w:val="clear" w:pos="8647"/>
          <w:tab w:val="left" w:pos="426"/>
          <w:tab w:val="left" w:pos="9354"/>
        </w:tabs>
        <w:ind w:left="426" w:right="-2"/>
        <w:jc w:val="both"/>
        <w:rPr>
          <w:rFonts w:ascii="Tahoma" w:hAnsi="Tahoma" w:cs="Tahoma"/>
          <w:sz w:val="20"/>
        </w:rPr>
      </w:pPr>
    </w:p>
    <w:p w14:paraId="1DD25053" w14:textId="77777777" w:rsidR="005119AB" w:rsidRDefault="005119AB" w:rsidP="00FA66D0">
      <w:pPr>
        <w:pStyle w:val="Blokbesedila"/>
        <w:keepNext/>
        <w:keepLines/>
        <w:tabs>
          <w:tab w:val="clear" w:pos="8647"/>
          <w:tab w:val="left" w:pos="426"/>
          <w:tab w:val="left" w:pos="9354"/>
        </w:tabs>
        <w:ind w:left="426" w:right="-2"/>
        <w:jc w:val="both"/>
        <w:rPr>
          <w:rFonts w:ascii="Tahoma" w:hAnsi="Tahoma" w:cs="Tahoma"/>
          <w:sz w:val="20"/>
        </w:rPr>
      </w:pPr>
    </w:p>
    <w:p w14:paraId="2860501A" w14:textId="77777777" w:rsidR="005119AB" w:rsidRDefault="005119AB" w:rsidP="00FA66D0">
      <w:pPr>
        <w:pStyle w:val="Blokbesedila"/>
        <w:keepNext/>
        <w:keepLines/>
        <w:tabs>
          <w:tab w:val="clear" w:pos="8647"/>
          <w:tab w:val="left" w:pos="426"/>
          <w:tab w:val="left" w:pos="9354"/>
        </w:tabs>
        <w:ind w:left="426" w:right="-2"/>
        <w:jc w:val="both"/>
        <w:rPr>
          <w:rFonts w:ascii="Tahoma" w:hAnsi="Tahoma" w:cs="Tahoma"/>
          <w:sz w:val="20"/>
        </w:rPr>
      </w:pPr>
    </w:p>
    <w:p w14:paraId="11EDC805" w14:textId="77777777" w:rsidR="005119AB" w:rsidRDefault="005119AB" w:rsidP="00FA66D0">
      <w:pPr>
        <w:pStyle w:val="Blokbesedila"/>
        <w:keepNext/>
        <w:keepLines/>
        <w:tabs>
          <w:tab w:val="clear" w:pos="8647"/>
          <w:tab w:val="left" w:pos="426"/>
          <w:tab w:val="left" w:pos="9354"/>
        </w:tabs>
        <w:ind w:left="426" w:right="-2"/>
        <w:jc w:val="both"/>
        <w:rPr>
          <w:rFonts w:ascii="Tahoma" w:hAnsi="Tahoma" w:cs="Tahoma"/>
          <w:sz w:val="20"/>
        </w:rPr>
      </w:pPr>
    </w:p>
    <w:p w14:paraId="6A1F21BC" w14:textId="77777777" w:rsidR="005119AB" w:rsidRDefault="005119AB" w:rsidP="00FA66D0">
      <w:pPr>
        <w:pStyle w:val="Blokbesedila"/>
        <w:keepNext/>
        <w:keepLines/>
        <w:tabs>
          <w:tab w:val="clear" w:pos="8647"/>
          <w:tab w:val="left" w:pos="426"/>
          <w:tab w:val="left" w:pos="9354"/>
        </w:tabs>
        <w:ind w:left="426" w:right="-2"/>
        <w:jc w:val="both"/>
        <w:rPr>
          <w:rFonts w:ascii="Tahoma" w:hAnsi="Tahoma" w:cs="Tahoma"/>
          <w:sz w:val="20"/>
        </w:rPr>
      </w:pPr>
    </w:p>
    <w:p w14:paraId="475E12CC" w14:textId="77777777" w:rsidR="005119AB" w:rsidRDefault="005119AB" w:rsidP="00FA66D0">
      <w:pPr>
        <w:pStyle w:val="Blokbesedila"/>
        <w:keepNext/>
        <w:keepLines/>
        <w:tabs>
          <w:tab w:val="clear" w:pos="8647"/>
          <w:tab w:val="left" w:pos="426"/>
          <w:tab w:val="left" w:pos="9354"/>
        </w:tabs>
        <w:ind w:left="426" w:right="-2"/>
        <w:jc w:val="both"/>
        <w:rPr>
          <w:rFonts w:ascii="Tahoma" w:hAnsi="Tahoma" w:cs="Tahoma"/>
          <w:sz w:val="20"/>
        </w:rPr>
      </w:pPr>
    </w:p>
    <w:p w14:paraId="7F03EC5B" w14:textId="77777777" w:rsidR="00987EC6" w:rsidRDefault="00987EC6" w:rsidP="00FA66D0">
      <w:pPr>
        <w:pStyle w:val="Blokbesedila"/>
        <w:keepNext/>
        <w:keepLines/>
        <w:tabs>
          <w:tab w:val="clear" w:pos="8647"/>
          <w:tab w:val="left" w:pos="426"/>
          <w:tab w:val="left" w:pos="9354"/>
        </w:tabs>
        <w:ind w:left="426" w:right="-2"/>
        <w:jc w:val="both"/>
        <w:rPr>
          <w:rFonts w:ascii="Tahoma" w:hAnsi="Tahoma" w:cs="Tahoma"/>
          <w:sz w:val="20"/>
        </w:rPr>
      </w:pPr>
    </w:p>
    <w:p w14:paraId="548F4D81" w14:textId="77777777" w:rsidR="002C0B2F" w:rsidRDefault="002C0B2F" w:rsidP="00FA66D0">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189D1DD1" w14:textId="77777777" w:rsidR="002C0B2F" w:rsidRDefault="002C0B2F" w:rsidP="00FA66D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5E8D8722" w14:textId="77777777" w:rsidR="002A6BE2" w:rsidRDefault="002A6BE2" w:rsidP="00FA66D0">
      <w:pPr>
        <w:pStyle w:val="Blokbesedila"/>
        <w:keepNext/>
        <w:keepLines/>
        <w:tabs>
          <w:tab w:val="left" w:pos="0"/>
        </w:tabs>
        <w:ind w:left="0" w:right="-2"/>
        <w:jc w:val="both"/>
        <w:rPr>
          <w:rFonts w:ascii="Tahoma" w:hAnsi="Tahoma" w:cs="Tahoma"/>
          <w:sz w:val="20"/>
        </w:rPr>
      </w:pPr>
    </w:p>
    <w:p w14:paraId="768603A2" w14:textId="77777777" w:rsidR="00B51CFB" w:rsidRPr="00B51CFB" w:rsidRDefault="00B51CFB" w:rsidP="00FA66D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B51CFB">
        <w:rPr>
          <w:rFonts w:ascii="Tahoma" w:hAnsi="Tahoma" w:cs="Tahoma"/>
          <w:b/>
          <w:smallCaps/>
          <w:sz w:val="20"/>
        </w:rPr>
        <w:t>Izjava vezano na prvi odstavek člena 5.K Uredbe (EU) št. 833/2014</w:t>
      </w:r>
    </w:p>
    <w:p w14:paraId="0E46475B" w14:textId="77777777" w:rsidR="00B51CFB" w:rsidRPr="003A19B1" w:rsidRDefault="00B51CFB" w:rsidP="00FA66D0">
      <w:pPr>
        <w:keepNext/>
        <w:keepLines/>
        <w:tabs>
          <w:tab w:val="left" w:pos="284"/>
        </w:tabs>
        <w:jc w:val="both"/>
        <w:rPr>
          <w:rFonts w:ascii="Tahoma" w:hAnsi="Tahoma" w:cs="Tahoma"/>
        </w:rPr>
      </w:pPr>
      <w:r w:rsidRPr="003A19B1">
        <w:rPr>
          <w:rFonts w:ascii="Tahoma" w:hAnsi="Tahoma" w:cs="Tahoma"/>
        </w:rPr>
        <w:t>Spodaj podpisani</w:t>
      </w:r>
      <w:r>
        <w:rPr>
          <w:rFonts w:ascii="Tahoma" w:hAnsi="Tahoma" w:cs="Tahoma"/>
        </w:rPr>
        <w:t xml:space="preserve"> </w:t>
      </w:r>
      <w:r w:rsidRPr="003A19B1">
        <w:rPr>
          <w:rFonts w:ascii="Tahoma" w:hAnsi="Tahoma" w:cs="Tahoma"/>
        </w:rPr>
        <w:t>kot odgovorna oseba zgoraj navedenega subjekta, v postopku javnega naročanja pod kazensko in materialno odgovornostjo 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392C17F2" w14:textId="77777777" w:rsidR="00B51CFB" w:rsidRDefault="00B51CFB" w:rsidP="00FA66D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6B9F66FE" w14:textId="77777777" w:rsidR="00B51CFB" w:rsidRDefault="00B51CFB" w:rsidP="00FA66D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D3F146F" w14:textId="77777777" w:rsidR="00B51CFB" w:rsidRDefault="00B51CFB" w:rsidP="00FA66D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57FFD165" w14:textId="77777777" w:rsidR="00B51CFB" w:rsidRDefault="00B51CFB" w:rsidP="00FA66D0">
      <w:pPr>
        <w:pStyle w:val="Odstavekseznama"/>
        <w:keepNext/>
        <w:keepLines/>
        <w:numPr>
          <w:ilvl w:val="1"/>
          <w:numId w:val="39"/>
        </w:numPr>
        <w:tabs>
          <w:tab w:val="left" w:pos="284"/>
        </w:tabs>
        <w:ind w:left="567" w:hanging="425"/>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p>
    <w:p w14:paraId="0C10FF30" w14:textId="77777777" w:rsidR="00B51CFB" w:rsidRDefault="00B51CFB" w:rsidP="00FA66D0">
      <w:pPr>
        <w:pStyle w:val="Blokbesedila"/>
        <w:keepNext/>
        <w:keepLines/>
        <w:tabs>
          <w:tab w:val="left" w:pos="0"/>
        </w:tabs>
        <w:ind w:left="0" w:right="-2"/>
        <w:jc w:val="both"/>
        <w:rPr>
          <w:rFonts w:ascii="Tahoma" w:hAnsi="Tahoma" w:cs="Tahoma"/>
          <w:sz w:val="20"/>
        </w:rPr>
      </w:pPr>
    </w:p>
    <w:p w14:paraId="031A92B5" w14:textId="77777777" w:rsidR="002C0B2F" w:rsidRPr="00392084" w:rsidRDefault="002C0B2F" w:rsidP="00FA66D0">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14:paraId="2D7ADB0F" w14:textId="77777777" w:rsidR="002C0B2F" w:rsidRDefault="002C0B2F" w:rsidP="00FA66D0">
      <w:pPr>
        <w:pStyle w:val="Blokbesedila"/>
        <w:keepNext/>
        <w:keepLines/>
        <w:tabs>
          <w:tab w:val="clear" w:pos="8647"/>
          <w:tab w:val="left" w:pos="0"/>
        </w:tabs>
        <w:ind w:left="0" w:right="-2"/>
        <w:jc w:val="both"/>
        <w:rPr>
          <w:rFonts w:ascii="Tahoma" w:hAnsi="Tahoma" w:cs="Tahoma"/>
          <w:sz w:val="20"/>
        </w:rPr>
      </w:pPr>
    </w:p>
    <w:p w14:paraId="5D3295DB" w14:textId="77777777" w:rsidR="002C0B2F" w:rsidRPr="00DB2056" w:rsidRDefault="002C0B2F" w:rsidP="00FA66D0">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sidR="006C489F">
        <w:rPr>
          <w:rFonts w:ascii="Tahoma" w:hAnsi="Tahoma" w:cs="Tahoma"/>
          <w:b/>
          <w:sz w:val="20"/>
        </w:rPr>
        <w:t xml:space="preserve">JAVNI HOLDING Ljubljana d.o.o., ki na podlagi pooblastila naročnika </w:t>
      </w:r>
      <w:r w:rsidR="006C489F" w:rsidRPr="00DF5D0E">
        <w:rPr>
          <w:rFonts w:ascii="Tahoma" w:hAnsi="Tahoma" w:cs="Tahoma"/>
          <w:b/>
          <w:bCs/>
          <w:sz w:val="20"/>
        </w:rPr>
        <w:t>JAVNO PODJETJE VODOVOD KANALIZACIJA SNAGA d.o.o.</w:t>
      </w:r>
      <w:r w:rsidR="006C489F">
        <w:rPr>
          <w:rFonts w:ascii="Tahoma" w:hAnsi="Tahoma" w:cs="Tahoma"/>
          <w:b/>
          <w:bCs/>
          <w:sz w:val="20"/>
        </w:rPr>
        <w:t xml:space="preserve">, vodi postopek javnega naročila </w:t>
      </w:r>
      <w:r w:rsidR="006C489F" w:rsidRPr="000326E2">
        <w:rPr>
          <w:rFonts w:ascii="Tahoma" w:hAnsi="Tahoma" w:cs="Tahoma"/>
          <w:b/>
          <w:sz w:val="20"/>
        </w:rPr>
        <w:t>št.</w:t>
      </w:r>
      <w:r w:rsidR="006C489F">
        <w:rPr>
          <w:rFonts w:ascii="Tahoma" w:hAnsi="Tahoma" w:cs="Tahoma"/>
          <w:b/>
          <w:sz w:val="20"/>
        </w:rPr>
        <w:t xml:space="preserve"> </w:t>
      </w:r>
      <w:r w:rsidR="00623FC6">
        <w:rPr>
          <w:rFonts w:ascii="Tahoma" w:hAnsi="Tahoma" w:cs="Tahoma"/>
          <w:b/>
          <w:color w:val="000000" w:themeColor="text1"/>
          <w:sz w:val="20"/>
        </w:rPr>
        <w:t>VKS-182/22</w:t>
      </w:r>
      <w:r w:rsidR="006C489F" w:rsidRPr="002A6BE2">
        <w:rPr>
          <w:rFonts w:ascii="Tahoma" w:hAnsi="Tahoma" w:cs="Tahoma"/>
          <w:b/>
          <w:color w:val="000000" w:themeColor="text1"/>
          <w:sz w:val="20"/>
        </w:rPr>
        <w:t xml:space="preserve"> </w:t>
      </w:r>
      <w:r w:rsidR="00623FC6">
        <w:rPr>
          <w:rFonts w:ascii="Tahoma" w:hAnsi="Tahoma" w:cs="Tahoma"/>
          <w:b/>
          <w:color w:val="000000" w:themeColor="text1"/>
          <w:sz w:val="20"/>
        </w:rPr>
        <w:t>Prestavitev zbirnega kanala A2 na območju Vodmata</w:t>
      </w:r>
      <w:r w:rsidR="004569E9">
        <w:rPr>
          <w:rFonts w:ascii="Tahoma" w:hAnsi="Tahoma" w:cs="Tahoma"/>
          <w:b/>
          <w:color w:val="000000" w:themeColor="text1"/>
          <w:sz w:val="20"/>
        </w:rPr>
        <w:t>:</w:t>
      </w:r>
    </w:p>
    <w:p w14:paraId="78ABE75E" w14:textId="77777777" w:rsidR="002C0B2F" w:rsidRPr="00CD0288" w:rsidRDefault="002C0B2F" w:rsidP="00FA66D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 xml:space="preserve">pridobi podatke za preveritev ponudbe/ zahtev iz tč. 3.1. razpisne dokumentacije v skladu z 89. členom ZJN-3 v enotnem informacijskem sistemu – </w:t>
      </w:r>
      <w:proofErr w:type="spellStart"/>
      <w:r w:rsidRPr="00CD0288">
        <w:rPr>
          <w:rFonts w:ascii="Tahoma" w:hAnsi="Tahoma" w:cs="Tahoma"/>
          <w:b/>
          <w:sz w:val="20"/>
        </w:rPr>
        <w:t>eDosje</w:t>
      </w:r>
      <w:proofErr w:type="spellEnd"/>
      <w:r w:rsidRPr="00CD0288">
        <w:rPr>
          <w:rFonts w:ascii="Tahoma" w:hAnsi="Tahoma" w:cs="Tahoma"/>
          <w:b/>
          <w:sz w:val="20"/>
        </w:rPr>
        <w:t xml:space="preserve"> iz devetega odstavka 77. člena ZJN-3,</w:t>
      </w:r>
    </w:p>
    <w:p w14:paraId="75D8082B" w14:textId="77777777" w:rsidR="002C0B2F" w:rsidRPr="00CD0288" w:rsidRDefault="002C0B2F" w:rsidP="00FA66D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7BBE3FBF" w14:textId="77777777" w:rsidR="002C0B2F" w:rsidRPr="000326E2" w:rsidRDefault="002C0B2F" w:rsidP="00FA66D0">
      <w:pPr>
        <w:pStyle w:val="Blokbesedila"/>
        <w:keepNext/>
        <w:keepLines/>
        <w:tabs>
          <w:tab w:val="left" w:pos="0"/>
        </w:tabs>
        <w:ind w:left="720" w:right="-2"/>
        <w:jc w:val="both"/>
        <w:rPr>
          <w:rFonts w:ascii="Tahoma" w:hAnsi="Tahoma" w:cs="Tahoma"/>
          <w:b/>
          <w:sz w:val="20"/>
        </w:rPr>
      </w:pPr>
    </w:p>
    <w:p w14:paraId="4CA07267" w14:textId="77777777" w:rsidR="002C0B2F" w:rsidRDefault="002C0B2F" w:rsidP="00FA66D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75E04579" w14:textId="77777777" w:rsidTr="002908E8">
        <w:trPr>
          <w:trHeight w:val="235"/>
        </w:trPr>
        <w:tc>
          <w:tcPr>
            <w:tcW w:w="3430" w:type="dxa"/>
            <w:tcBorders>
              <w:bottom w:val="single" w:sz="4" w:space="0" w:color="auto"/>
            </w:tcBorders>
          </w:tcPr>
          <w:p w14:paraId="4251C889" w14:textId="77777777" w:rsidR="002C0B2F" w:rsidRPr="00CE1BAD" w:rsidRDefault="002C0B2F" w:rsidP="00FA66D0">
            <w:pPr>
              <w:keepNext/>
              <w:keepLines/>
              <w:jc w:val="both"/>
              <w:rPr>
                <w:rFonts w:ascii="Tahoma" w:hAnsi="Tahoma" w:cs="Tahoma"/>
                <w:snapToGrid w:val="0"/>
                <w:color w:val="000000"/>
              </w:rPr>
            </w:pPr>
          </w:p>
        </w:tc>
        <w:tc>
          <w:tcPr>
            <w:tcW w:w="2574" w:type="dxa"/>
          </w:tcPr>
          <w:p w14:paraId="568717EB" w14:textId="77777777" w:rsidR="002C0B2F" w:rsidRPr="00CE1BAD" w:rsidRDefault="002C0B2F" w:rsidP="00FA66D0">
            <w:pPr>
              <w:keepNext/>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5D5727" w:rsidRDefault="002C0B2F" w:rsidP="00FA66D0">
            <w:pPr>
              <w:keepNext/>
              <w:keepLines/>
              <w:tabs>
                <w:tab w:val="left" w:pos="567"/>
                <w:tab w:val="num" w:pos="851"/>
                <w:tab w:val="left" w:pos="993"/>
              </w:tabs>
              <w:jc w:val="both"/>
              <w:rPr>
                <w:rFonts w:ascii="Tahoma" w:hAnsi="Tahoma" w:cs="Tahoma"/>
                <w:snapToGrid w:val="0"/>
                <w:color w:val="000000"/>
              </w:rPr>
            </w:pPr>
          </w:p>
        </w:tc>
      </w:tr>
      <w:tr w:rsidR="002C0B2F" w:rsidRPr="00CE1BAD" w14:paraId="679F7FDF" w14:textId="77777777" w:rsidTr="002908E8">
        <w:trPr>
          <w:trHeight w:val="235"/>
        </w:trPr>
        <w:tc>
          <w:tcPr>
            <w:tcW w:w="3430" w:type="dxa"/>
            <w:tcBorders>
              <w:top w:val="single" w:sz="4" w:space="0" w:color="auto"/>
            </w:tcBorders>
          </w:tcPr>
          <w:p w14:paraId="37D62260" w14:textId="77777777" w:rsidR="002C0B2F" w:rsidRPr="00CE1BAD" w:rsidRDefault="002C0B2F"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CF19A9D" w14:textId="77777777" w:rsidR="002C0B2F" w:rsidRPr="00CE1BAD" w:rsidRDefault="002C0B2F"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BC5356D" w14:textId="77777777" w:rsidR="002C0B2F" w:rsidRPr="00CE1BAD" w:rsidRDefault="002C0B2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CF96FB7" w14:textId="77777777" w:rsidR="002C0B2F" w:rsidRPr="00112425" w:rsidRDefault="002C0B2F" w:rsidP="00FA66D0">
      <w:pPr>
        <w:pStyle w:val="Blokbesedila"/>
        <w:keepNext/>
        <w:keepLines/>
        <w:tabs>
          <w:tab w:val="clear" w:pos="8647"/>
          <w:tab w:val="left" w:pos="426"/>
        </w:tabs>
        <w:ind w:left="0" w:right="-2"/>
        <w:jc w:val="both"/>
        <w:rPr>
          <w:rFonts w:ascii="Tahoma" w:hAnsi="Tahoma" w:cs="Tahoma"/>
          <w:sz w:val="20"/>
        </w:rPr>
      </w:pPr>
    </w:p>
    <w:p w14:paraId="383FBA4A" w14:textId="77777777" w:rsidR="00C93259" w:rsidRPr="00112425" w:rsidRDefault="00C93259" w:rsidP="00FA66D0">
      <w:pPr>
        <w:keepNext/>
        <w:keepLines/>
        <w:jc w:val="both"/>
        <w:rPr>
          <w:rFonts w:ascii="Tahoma" w:hAnsi="Tahoma" w:cs="Tahoma"/>
          <w:b/>
          <w:bCs/>
          <w:i/>
          <w:noProof/>
          <w:sz w:val="18"/>
          <w:szCs w:val="18"/>
        </w:rPr>
      </w:pPr>
    </w:p>
    <w:p w14:paraId="7FDA77A1" w14:textId="77777777" w:rsidR="005377E3" w:rsidRPr="00112425" w:rsidRDefault="00FF3C2E" w:rsidP="00FA66D0">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F93884">
        <w:rPr>
          <w:rFonts w:ascii="Tahoma" w:hAnsi="Tahoma" w:cs="Tahoma"/>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7B2C5804" w14:textId="77777777" w:rsidR="002D1C0E" w:rsidRPr="00112425" w:rsidRDefault="002D1C0E" w:rsidP="00FA66D0">
      <w:pPr>
        <w:keepNext/>
        <w:keepLines/>
        <w:jc w:val="both"/>
        <w:rPr>
          <w:rFonts w:ascii="Tahoma" w:hAnsi="Tahoma" w:cs="Tahoma"/>
          <w:bCs/>
          <w:i/>
          <w:iCs/>
          <w:noProof/>
          <w:sz w:val="18"/>
          <w:szCs w:val="18"/>
        </w:rPr>
      </w:pPr>
    </w:p>
    <w:p w14:paraId="6F398D75" w14:textId="77777777" w:rsidR="000016A3" w:rsidRPr="00112425" w:rsidRDefault="000016A3" w:rsidP="00FA66D0">
      <w:pPr>
        <w:keepNext/>
        <w:keepLines/>
        <w:jc w:val="both"/>
        <w:rPr>
          <w:rFonts w:ascii="Tahoma" w:hAnsi="Tahoma" w:cs="Tahoma"/>
          <w:bCs/>
          <w:i/>
          <w:iCs/>
          <w:noProof/>
          <w:sz w:val="18"/>
          <w:szCs w:val="18"/>
        </w:rPr>
      </w:pPr>
    </w:p>
    <w:p w14:paraId="0DF4B306" w14:textId="77777777" w:rsidR="00EA61AF" w:rsidRDefault="00EA61AF" w:rsidP="00FA66D0">
      <w:pPr>
        <w:keepNext/>
        <w:keepLines/>
        <w:jc w:val="both"/>
        <w:rPr>
          <w:rFonts w:ascii="Tahoma" w:hAnsi="Tahoma" w:cs="Tahoma"/>
        </w:rPr>
      </w:pPr>
    </w:p>
    <w:p w14:paraId="7F84A7D8" w14:textId="77777777" w:rsidR="002A6BE2" w:rsidRDefault="002A6BE2" w:rsidP="00FA66D0">
      <w:pPr>
        <w:keepNext/>
        <w:keepLines/>
        <w:jc w:val="both"/>
        <w:rPr>
          <w:rFonts w:ascii="Tahoma" w:hAnsi="Tahoma" w:cs="Tahoma"/>
        </w:rPr>
      </w:pPr>
    </w:p>
    <w:p w14:paraId="1F28124A" w14:textId="77777777" w:rsidR="002A6BE2" w:rsidRDefault="002A6BE2" w:rsidP="00FA66D0">
      <w:pPr>
        <w:keepNext/>
        <w:keepLines/>
        <w:jc w:val="both"/>
        <w:rPr>
          <w:rFonts w:ascii="Tahoma" w:hAnsi="Tahoma" w:cs="Tahoma"/>
        </w:rPr>
      </w:pPr>
    </w:p>
    <w:p w14:paraId="5F526E6F" w14:textId="77777777" w:rsidR="002A6BE2" w:rsidRDefault="002A6BE2" w:rsidP="00FA66D0">
      <w:pPr>
        <w:keepNext/>
        <w:keepLines/>
        <w:jc w:val="both"/>
        <w:rPr>
          <w:rFonts w:ascii="Tahoma" w:hAnsi="Tahoma" w:cs="Tahoma"/>
        </w:rPr>
      </w:pPr>
    </w:p>
    <w:p w14:paraId="78637216" w14:textId="77777777" w:rsidR="002A6BE2" w:rsidRDefault="002A6BE2" w:rsidP="00FA66D0">
      <w:pPr>
        <w:keepNext/>
        <w:keepLines/>
        <w:jc w:val="both"/>
        <w:rPr>
          <w:rFonts w:ascii="Tahoma" w:hAnsi="Tahoma" w:cs="Tahoma"/>
        </w:rPr>
      </w:pPr>
    </w:p>
    <w:p w14:paraId="1A1CA710" w14:textId="77777777" w:rsidR="002A6BE2" w:rsidRDefault="002A6BE2" w:rsidP="00FA66D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1E58FB83" w14:textId="77777777" w:rsidTr="002A6BE2">
        <w:tc>
          <w:tcPr>
            <w:tcW w:w="8075" w:type="dxa"/>
          </w:tcPr>
          <w:p w14:paraId="5841C809" w14:textId="77777777" w:rsidR="002A6BE2" w:rsidRPr="00112425" w:rsidRDefault="002A6BE2" w:rsidP="00FA66D0">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6EA3D616" w14:textId="77777777" w:rsidR="002A6BE2" w:rsidRPr="00112425" w:rsidRDefault="002A6BE2"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56B58B42" w14:textId="77777777" w:rsidR="00EA61AF" w:rsidRPr="00112425" w:rsidRDefault="00EA61AF" w:rsidP="00FA66D0">
      <w:pPr>
        <w:keepNext/>
        <w:keepLines/>
        <w:jc w:val="both"/>
        <w:rPr>
          <w:rFonts w:ascii="Tahoma" w:hAnsi="Tahoma" w:cs="Tahoma"/>
        </w:rPr>
      </w:pPr>
    </w:p>
    <w:p w14:paraId="0DAC4570" w14:textId="77777777" w:rsidR="00F93884" w:rsidRPr="00BE7D86" w:rsidRDefault="001B1358" w:rsidP="00FA66D0">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623FC6">
        <w:rPr>
          <w:rFonts w:ascii="Tahoma" w:hAnsi="Tahoma" w:cs="Tahoma"/>
          <w:b/>
        </w:rPr>
        <w:t>VKS-182/22</w:t>
      </w:r>
      <w:r w:rsidR="00FE6940" w:rsidRPr="00112425">
        <w:rPr>
          <w:rFonts w:ascii="Tahoma" w:hAnsi="Tahoma" w:cs="Tahoma"/>
          <w:b/>
        </w:rPr>
        <w:t xml:space="preserve"> </w:t>
      </w:r>
      <w:r w:rsidR="00623FC6">
        <w:rPr>
          <w:rFonts w:ascii="Tahoma" w:hAnsi="Tahoma" w:cs="Tahoma"/>
          <w:b/>
          <w:color w:val="000000"/>
        </w:rPr>
        <w:t>Prestavitev zbirnega kanala A2 na območju Vodmata</w:t>
      </w:r>
      <w:r w:rsidRPr="00112425">
        <w:rPr>
          <w:rFonts w:ascii="Tahoma" w:hAnsi="Tahoma" w:cs="Tahoma"/>
        </w:rPr>
        <w:t xml:space="preserve">, kot </w:t>
      </w:r>
      <w:r w:rsidR="00BE7D86" w:rsidRPr="00BE7D86">
        <w:rPr>
          <w:rFonts w:ascii="Tahoma" w:hAnsi="Tahoma" w:cs="Tahoma"/>
          <w:i/>
        </w:rPr>
        <w:t>(označi in izpolni)</w:t>
      </w:r>
    </w:p>
    <w:p w14:paraId="24F080BA" w14:textId="77777777" w:rsidR="00F93884" w:rsidRPr="00F93884" w:rsidRDefault="001B1358" w:rsidP="00FA66D0">
      <w:pPr>
        <w:pStyle w:val="Odstavekseznama"/>
        <w:keepNext/>
        <w:keepLines/>
        <w:numPr>
          <w:ilvl w:val="0"/>
          <w:numId w:val="34"/>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9872B66" w14:textId="77777777" w:rsidR="00BE7D86" w:rsidRPr="00F93884" w:rsidRDefault="001B1358" w:rsidP="00FA66D0">
      <w:pPr>
        <w:pStyle w:val="Odstavekseznama"/>
        <w:keepNext/>
        <w:keepLines/>
        <w:numPr>
          <w:ilvl w:val="0"/>
          <w:numId w:val="34"/>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1198BB01" w14:textId="77777777" w:rsidR="001B1358" w:rsidRPr="00F93884" w:rsidRDefault="001B1358" w:rsidP="00FA66D0">
      <w:pPr>
        <w:pStyle w:val="Odstavekseznama"/>
        <w:keepNext/>
        <w:keepLines/>
        <w:ind w:left="720"/>
        <w:jc w:val="both"/>
        <w:rPr>
          <w:rFonts w:ascii="Tahoma" w:hAnsi="Tahoma" w:cs="Tahoma"/>
        </w:rPr>
      </w:pPr>
    </w:p>
    <w:p w14:paraId="2B4ACBC3" w14:textId="77777777" w:rsidR="002D05E7" w:rsidRPr="00112425" w:rsidRDefault="002D05E7" w:rsidP="00FA66D0">
      <w:pPr>
        <w:pStyle w:val="Naslov"/>
        <w:keepNext/>
        <w:keepLines/>
        <w:jc w:val="both"/>
        <w:rPr>
          <w:rFonts w:ascii="Tahoma" w:hAnsi="Tahoma" w:cs="Tahoma"/>
          <w:b w:val="0"/>
          <w:sz w:val="20"/>
        </w:rPr>
      </w:pPr>
    </w:p>
    <w:p w14:paraId="6F77CCBB" w14:textId="77777777" w:rsidR="001B1358" w:rsidRPr="00112425" w:rsidRDefault="001B1358" w:rsidP="00FA66D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1F61A6B" w14:textId="77777777" w:rsidR="001B1358" w:rsidRPr="00112425" w:rsidRDefault="001B1358" w:rsidP="00FA66D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396057B5" w14:textId="77777777" w:rsidR="001B1358" w:rsidRPr="00112425" w:rsidRDefault="001B1358" w:rsidP="00FA66D0">
      <w:pPr>
        <w:pStyle w:val="Blokbesedila"/>
        <w:keepNext/>
        <w:keepLines/>
        <w:tabs>
          <w:tab w:val="left" w:pos="9354"/>
        </w:tabs>
        <w:ind w:left="0" w:right="-2"/>
        <w:jc w:val="both"/>
        <w:rPr>
          <w:rFonts w:ascii="Tahoma" w:hAnsi="Tahoma" w:cs="Tahoma"/>
          <w:b/>
          <w:sz w:val="20"/>
        </w:rPr>
      </w:pPr>
    </w:p>
    <w:p w14:paraId="4011969E" w14:textId="77777777" w:rsidR="001B1358" w:rsidRPr="00112425" w:rsidRDefault="001B1358"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14:paraId="7DCBF965" w14:textId="77777777" w:rsidR="001B1358" w:rsidRPr="00112425" w:rsidRDefault="001B1358"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152B9B45" w14:textId="77777777" w:rsidR="002A6BE2" w:rsidRDefault="001B1358"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44F0580B" w14:textId="77777777" w:rsidR="001B1358" w:rsidRPr="002A6BE2" w:rsidRDefault="002A6BE2"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2A6BE2">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36E7DC1" w14:textId="77777777" w:rsidR="001B1358" w:rsidRPr="00112425" w:rsidRDefault="001B1358" w:rsidP="00FA66D0">
      <w:pPr>
        <w:keepNext/>
        <w:keepLines/>
        <w:jc w:val="both"/>
        <w:rPr>
          <w:rFonts w:ascii="Tahoma" w:hAnsi="Tahoma" w:cs="Tahoma"/>
          <w:bCs/>
          <w:i/>
          <w:noProof/>
          <w:sz w:val="18"/>
          <w:szCs w:val="18"/>
        </w:rPr>
      </w:pPr>
    </w:p>
    <w:p w14:paraId="50DB3432" w14:textId="77777777" w:rsidR="001B1358" w:rsidRPr="00112425" w:rsidRDefault="001B1358" w:rsidP="00FA66D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046E4F43" w14:textId="77777777" w:rsidR="001B1358" w:rsidRPr="00112425" w:rsidRDefault="001B1358" w:rsidP="00FA66D0">
      <w:pPr>
        <w:keepNext/>
        <w:keepLines/>
        <w:ind w:left="426" w:hanging="426"/>
        <w:jc w:val="both"/>
        <w:rPr>
          <w:rFonts w:ascii="Tahoma" w:hAnsi="Tahoma" w:cs="Tahoma"/>
          <w:bCs/>
          <w:noProof/>
          <w:sz w:val="18"/>
          <w:szCs w:val="18"/>
        </w:rPr>
      </w:pPr>
    </w:p>
    <w:p w14:paraId="16E382CD" w14:textId="77777777" w:rsidR="001B1358" w:rsidRPr="00112425" w:rsidRDefault="001B1358" w:rsidP="00FA66D0">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11DB490" w14:textId="77777777" w:rsidR="001B1358" w:rsidRPr="00112425" w:rsidRDefault="001B1358" w:rsidP="00FA66D0">
      <w:pPr>
        <w:keepNext/>
        <w:keepLines/>
        <w:ind w:left="426" w:hanging="426"/>
        <w:jc w:val="both"/>
        <w:rPr>
          <w:rFonts w:ascii="Tahoma" w:hAnsi="Tahoma" w:cs="Tahoma"/>
          <w:bCs/>
          <w:noProof/>
          <w:sz w:val="18"/>
          <w:szCs w:val="18"/>
        </w:rPr>
      </w:pPr>
    </w:p>
    <w:p w14:paraId="5BA4B3BB" w14:textId="77777777" w:rsidR="002A6BE2" w:rsidRPr="003C5E66" w:rsidRDefault="002A6BE2"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588FE858" w14:textId="77777777" w:rsidR="002A6BE2" w:rsidRDefault="002A6BE2" w:rsidP="00FA66D0">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23D168E3" w14:textId="77777777" w:rsidR="002A6BE2" w:rsidRDefault="002A6BE2" w:rsidP="00FA66D0">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33B19C0A" w14:textId="77777777" w:rsidR="00E24E18" w:rsidRDefault="00E24E18" w:rsidP="00FA66D0">
      <w:pPr>
        <w:keepNext/>
        <w:keepLines/>
        <w:jc w:val="both"/>
        <w:rPr>
          <w:rFonts w:ascii="Tahoma" w:hAnsi="Tahoma" w:cs="Tahoma"/>
        </w:rPr>
      </w:pPr>
    </w:p>
    <w:p w14:paraId="3FBC01BA" w14:textId="77777777" w:rsidR="002A6BE2" w:rsidRDefault="002A6BE2" w:rsidP="00FA66D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A9B0B19" w14:textId="77777777" w:rsidR="002A6BE2" w:rsidRDefault="002A6BE2"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9057F59" w14:textId="77777777" w:rsidR="002A6BE2" w:rsidRDefault="002A6BE2" w:rsidP="00FA66D0">
      <w:pPr>
        <w:pStyle w:val="Blokbesedila"/>
        <w:keepNext/>
        <w:keepLines/>
        <w:tabs>
          <w:tab w:val="clear" w:pos="8647"/>
          <w:tab w:val="left" w:pos="426"/>
          <w:tab w:val="left" w:pos="9354"/>
        </w:tabs>
        <w:ind w:left="426" w:right="-2"/>
        <w:jc w:val="both"/>
        <w:rPr>
          <w:rFonts w:ascii="Tahoma" w:hAnsi="Tahoma" w:cs="Tahoma"/>
          <w:sz w:val="20"/>
        </w:rPr>
      </w:pPr>
    </w:p>
    <w:p w14:paraId="473E6508" w14:textId="77777777" w:rsidR="002A6BE2" w:rsidRDefault="002A6BE2" w:rsidP="00FA66D0">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3FB6D0B4" w14:textId="77777777" w:rsidR="002A6BE2" w:rsidRDefault="002A6BE2" w:rsidP="00FA66D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63717057" w14:textId="77777777" w:rsidR="002A6BE2" w:rsidRDefault="002A6BE2" w:rsidP="00FA66D0">
      <w:pPr>
        <w:pStyle w:val="Blokbesedila"/>
        <w:keepNext/>
        <w:keepLines/>
        <w:tabs>
          <w:tab w:val="clear" w:pos="8647"/>
          <w:tab w:val="left" w:pos="426"/>
        </w:tabs>
        <w:ind w:left="0" w:right="-2"/>
        <w:jc w:val="both"/>
        <w:rPr>
          <w:rFonts w:ascii="Tahoma" w:hAnsi="Tahoma" w:cs="Tahoma"/>
          <w:sz w:val="20"/>
        </w:rPr>
      </w:pPr>
    </w:p>
    <w:p w14:paraId="11EFA97A" w14:textId="77777777" w:rsidR="00B51CFB" w:rsidRPr="00B51CFB" w:rsidRDefault="00B51CFB" w:rsidP="00FA66D0">
      <w:pPr>
        <w:pStyle w:val="Blokbesedila"/>
        <w:keepNext/>
        <w:keepLines/>
        <w:numPr>
          <w:ilvl w:val="0"/>
          <w:numId w:val="10"/>
        </w:numPr>
        <w:tabs>
          <w:tab w:val="clear" w:pos="8647"/>
          <w:tab w:val="left" w:pos="426"/>
        </w:tabs>
        <w:ind w:right="-2"/>
        <w:jc w:val="both"/>
        <w:rPr>
          <w:rFonts w:ascii="Tahoma" w:hAnsi="Tahoma" w:cs="Tahoma"/>
          <w:b/>
          <w:smallCaps/>
          <w:sz w:val="20"/>
        </w:rPr>
      </w:pPr>
      <w:r w:rsidRPr="00B51CFB">
        <w:rPr>
          <w:rFonts w:ascii="Tahoma" w:hAnsi="Tahoma" w:cs="Tahoma"/>
          <w:b/>
          <w:smallCaps/>
          <w:sz w:val="20"/>
        </w:rPr>
        <w:t xml:space="preserve">Izjava vezano na prvi odstavek </w:t>
      </w:r>
      <w:r w:rsidRPr="00B51CFB">
        <w:rPr>
          <w:rFonts w:ascii="Tahoma" w:hAnsi="Tahoma" w:cs="Tahoma"/>
          <w:b/>
          <w:bCs/>
          <w:smallCaps/>
          <w:sz w:val="20"/>
        </w:rPr>
        <w:t>člena 5.K Uredbe (EU) št. 833/2014</w:t>
      </w:r>
    </w:p>
    <w:p w14:paraId="32456811" w14:textId="77777777" w:rsidR="00B51CFB" w:rsidRPr="003A19B1" w:rsidRDefault="00B51CFB" w:rsidP="00FA66D0">
      <w:pPr>
        <w:keepNext/>
        <w:keepLines/>
        <w:tabs>
          <w:tab w:val="left" w:pos="284"/>
        </w:tabs>
        <w:jc w:val="both"/>
        <w:rPr>
          <w:rFonts w:ascii="Tahoma" w:hAnsi="Tahoma" w:cs="Tahoma"/>
        </w:rPr>
      </w:pPr>
      <w:r w:rsidRPr="003A19B1">
        <w:rPr>
          <w:rFonts w:ascii="Tahoma" w:hAnsi="Tahoma" w:cs="Tahoma"/>
        </w:rPr>
        <w:t>Spodaj podpisani</w:t>
      </w:r>
      <w:r>
        <w:rPr>
          <w:rFonts w:ascii="Tahoma" w:hAnsi="Tahoma" w:cs="Tahoma"/>
        </w:rPr>
        <w:t xml:space="preserve"> </w:t>
      </w:r>
      <w:r w:rsidRPr="003A19B1">
        <w:rPr>
          <w:rFonts w:ascii="Tahoma" w:hAnsi="Tahoma" w:cs="Tahoma"/>
        </w:rPr>
        <w:t>kot odgovorna oseba zgoraj navedenega subjekta, v postopku javnega naročanja pod kazensko in materialno odgovornostjo izjavljam,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2BB6173D" w14:textId="77777777" w:rsidR="00B51CFB" w:rsidRDefault="00B51CFB" w:rsidP="00A57C4C">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03A64872" w14:textId="77777777" w:rsidR="00B51CFB" w:rsidRDefault="00B51CFB" w:rsidP="00A57C4C">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1D35E341" w14:textId="77777777" w:rsidR="00B51CFB" w:rsidRDefault="00B51CFB" w:rsidP="00A57C4C">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75C040A" w14:textId="77777777" w:rsidR="00B51CFB" w:rsidRDefault="00B51CFB" w:rsidP="00A57C4C">
      <w:pPr>
        <w:pStyle w:val="Odstavekseznama"/>
        <w:keepNext/>
        <w:keepLines/>
        <w:numPr>
          <w:ilvl w:val="0"/>
          <w:numId w:val="42"/>
        </w:numPr>
        <w:tabs>
          <w:tab w:val="left" w:pos="284"/>
        </w:tabs>
        <w:ind w:left="567" w:hanging="425"/>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p>
    <w:p w14:paraId="6013BBCA" w14:textId="77777777" w:rsidR="00B51CFB" w:rsidRPr="00B51CFB" w:rsidRDefault="00B51CFB" w:rsidP="00FA66D0">
      <w:pPr>
        <w:pStyle w:val="Blokbesedila"/>
        <w:keepNext/>
        <w:keepLines/>
        <w:tabs>
          <w:tab w:val="clear" w:pos="8647"/>
          <w:tab w:val="left" w:pos="426"/>
        </w:tabs>
        <w:ind w:left="0" w:right="-2"/>
        <w:jc w:val="both"/>
        <w:rPr>
          <w:rFonts w:ascii="Tahoma" w:hAnsi="Tahoma" w:cs="Tahoma"/>
          <w:smallCaps/>
          <w:sz w:val="20"/>
        </w:rPr>
      </w:pPr>
    </w:p>
    <w:p w14:paraId="70180B26" w14:textId="77777777" w:rsidR="002A6BE2" w:rsidRPr="00BC7556" w:rsidRDefault="002A6BE2" w:rsidP="00FA66D0">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657097AE" w14:textId="77777777" w:rsidR="002A6BE2" w:rsidRDefault="002A6BE2" w:rsidP="00FA66D0">
      <w:pPr>
        <w:keepNext/>
        <w:keepLines/>
        <w:ind w:left="426" w:hanging="426"/>
        <w:jc w:val="both"/>
        <w:rPr>
          <w:rFonts w:ascii="Tahoma" w:hAnsi="Tahoma" w:cs="Tahoma"/>
        </w:rPr>
      </w:pPr>
    </w:p>
    <w:p w14:paraId="2B77D730" w14:textId="77777777" w:rsidR="006C489F" w:rsidRPr="00DB2056" w:rsidRDefault="006C489F" w:rsidP="00FA66D0">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Pr>
          <w:rFonts w:ascii="Tahoma" w:hAnsi="Tahoma" w:cs="Tahoma"/>
          <w:b/>
          <w:sz w:val="20"/>
        </w:rPr>
        <w:t xml:space="preserve">JAVNI HOLDING Ljubljana d.o.o., ki na podlagi pooblastila naročnika </w:t>
      </w:r>
      <w:r w:rsidRPr="00DF5D0E">
        <w:rPr>
          <w:rFonts w:ascii="Tahoma" w:hAnsi="Tahoma" w:cs="Tahoma"/>
          <w:b/>
          <w:bCs/>
          <w:sz w:val="20"/>
        </w:rPr>
        <w:t>JAVNO PODJETJE VODOVOD KANALIZACIJA SNAGA d.o.o.</w:t>
      </w:r>
      <w:r>
        <w:rPr>
          <w:rFonts w:ascii="Tahoma" w:hAnsi="Tahoma" w:cs="Tahoma"/>
          <w:b/>
          <w:bCs/>
          <w:sz w:val="20"/>
        </w:rPr>
        <w:t xml:space="preserve">, vodi postopek javnega naročila </w:t>
      </w:r>
      <w:r w:rsidRPr="000326E2">
        <w:rPr>
          <w:rFonts w:ascii="Tahoma" w:hAnsi="Tahoma" w:cs="Tahoma"/>
          <w:b/>
          <w:sz w:val="20"/>
        </w:rPr>
        <w:t>št.</w:t>
      </w:r>
      <w:r>
        <w:rPr>
          <w:rFonts w:ascii="Tahoma" w:hAnsi="Tahoma" w:cs="Tahoma"/>
          <w:b/>
          <w:sz w:val="20"/>
        </w:rPr>
        <w:t xml:space="preserve"> </w:t>
      </w:r>
      <w:r w:rsidR="00623FC6">
        <w:rPr>
          <w:rFonts w:ascii="Tahoma" w:hAnsi="Tahoma" w:cs="Tahoma"/>
          <w:b/>
          <w:color w:val="000000" w:themeColor="text1"/>
          <w:sz w:val="20"/>
        </w:rPr>
        <w:t>VKS-182/22</w:t>
      </w:r>
      <w:r w:rsidRPr="002A6BE2">
        <w:rPr>
          <w:rFonts w:ascii="Tahoma" w:hAnsi="Tahoma" w:cs="Tahoma"/>
          <w:b/>
          <w:color w:val="000000" w:themeColor="text1"/>
          <w:sz w:val="20"/>
        </w:rPr>
        <w:t xml:space="preserve"> </w:t>
      </w:r>
      <w:r w:rsidR="00623FC6">
        <w:rPr>
          <w:rFonts w:ascii="Tahoma" w:hAnsi="Tahoma" w:cs="Tahoma"/>
          <w:b/>
          <w:color w:val="000000" w:themeColor="text1"/>
          <w:sz w:val="20"/>
        </w:rPr>
        <w:t>Prestavitev zbirnega kanala A2 na območju Vodmata</w:t>
      </w:r>
      <w:r w:rsidR="004569E9">
        <w:rPr>
          <w:rFonts w:ascii="Tahoma" w:hAnsi="Tahoma" w:cs="Tahoma"/>
          <w:b/>
          <w:color w:val="000000" w:themeColor="text1"/>
          <w:sz w:val="20"/>
        </w:rPr>
        <w:t>:</w:t>
      </w:r>
    </w:p>
    <w:p w14:paraId="2F871246" w14:textId="77777777" w:rsidR="006C489F" w:rsidRPr="00CD0288" w:rsidRDefault="006C489F" w:rsidP="00FA66D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 xml:space="preserve">pridobi podatke za preveritev ponudbe/ zahtev iz tč. 3.1. razpisne dokumentacije v skladu z 89. členom ZJN-3 v enotnem informacijskem sistemu – </w:t>
      </w:r>
      <w:proofErr w:type="spellStart"/>
      <w:r w:rsidRPr="00CD0288">
        <w:rPr>
          <w:rFonts w:ascii="Tahoma" w:hAnsi="Tahoma" w:cs="Tahoma"/>
          <w:b/>
          <w:sz w:val="20"/>
        </w:rPr>
        <w:t>eDosje</w:t>
      </w:r>
      <w:proofErr w:type="spellEnd"/>
      <w:r w:rsidRPr="00CD0288">
        <w:rPr>
          <w:rFonts w:ascii="Tahoma" w:hAnsi="Tahoma" w:cs="Tahoma"/>
          <w:b/>
          <w:sz w:val="20"/>
        </w:rPr>
        <w:t xml:space="preserve"> iz devetega odstavka 77. člena ZJN-3,</w:t>
      </w:r>
    </w:p>
    <w:p w14:paraId="6BD4C5FE" w14:textId="77777777" w:rsidR="006C489F" w:rsidRPr="00CD0288" w:rsidRDefault="006C489F" w:rsidP="00FA66D0">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14:paraId="5CBC94D0" w14:textId="77777777" w:rsidR="001B1358" w:rsidRPr="00112425" w:rsidRDefault="001B1358" w:rsidP="00FA66D0">
      <w:pPr>
        <w:pStyle w:val="Blokbesedila"/>
        <w:keepNext/>
        <w:keepLines/>
        <w:tabs>
          <w:tab w:val="left" w:pos="0"/>
        </w:tabs>
        <w:ind w:left="0" w:right="-2"/>
        <w:jc w:val="both"/>
        <w:rPr>
          <w:rFonts w:ascii="Tahoma" w:hAnsi="Tahoma" w:cs="Tahoma"/>
          <w:b/>
          <w:sz w:val="20"/>
        </w:rPr>
      </w:pPr>
    </w:p>
    <w:p w14:paraId="49A5CCFF" w14:textId="77777777" w:rsidR="001B1358" w:rsidRPr="00112425" w:rsidRDefault="001B1358" w:rsidP="00FA66D0">
      <w:pPr>
        <w:keepNext/>
        <w:keepLines/>
        <w:jc w:val="both"/>
        <w:rPr>
          <w:rFonts w:ascii="Tahoma" w:hAnsi="Tahoma" w:cs="Tahoma"/>
          <w:bCs/>
          <w:i/>
          <w:noProof/>
          <w:sz w:val="18"/>
          <w:szCs w:val="18"/>
        </w:rPr>
      </w:pPr>
    </w:p>
    <w:p w14:paraId="78B63FE1" w14:textId="77777777" w:rsidR="005E7F25" w:rsidRPr="00112425" w:rsidRDefault="005E7F25" w:rsidP="00FA66D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583419C3" w14:textId="77777777" w:rsidTr="000C7AEC">
        <w:trPr>
          <w:trHeight w:val="235"/>
        </w:trPr>
        <w:tc>
          <w:tcPr>
            <w:tcW w:w="3430" w:type="dxa"/>
            <w:tcBorders>
              <w:bottom w:val="single" w:sz="4" w:space="0" w:color="auto"/>
            </w:tcBorders>
          </w:tcPr>
          <w:p w14:paraId="02BD9480" w14:textId="77777777" w:rsidR="008173E4" w:rsidRPr="00CE1BAD" w:rsidRDefault="008173E4" w:rsidP="00FA66D0">
            <w:pPr>
              <w:keepNext/>
              <w:keepLines/>
              <w:jc w:val="both"/>
              <w:rPr>
                <w:rFonts w:ascii="Tahoma" w:hAnsi="Tahoma" w:cs="Tahoma"/>
                <w:snapToGrid w:val="0"/>
                <w:color w:val="000000"/>
              </w:rPr>
            </w:pPr>
          </w:p>
        </w:tc>
        <w:tc>
          <w:tcPr>
            <w:tcW w:w="2574" w:type="dxa"/>
          </w:tcPr>
          <w:p w14:paraId="3DF6AC6C" w14:textId="77777777" w:rsidR="008173E4" w:rsidRPr="00CE1BAD" w:rsidRDefault="008173E4" w:rsidP="00FA66D0">
            <w:pPr>
              <w:keepNext/>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5D5727" w:rsidRDefault="008173E4" w:rsidP="00FA66D0">
            <w:pPr>
              <w:keepNext/>
              <w:keepLines/>
              <w:tabs>
                <w:tab w:val="left" w:pos="567"/>
                <w:tab w:val="num" w:pos="851"/>
                <w:tab w:val="left" w:pos="993"/>
              </w:tabs>
              <w:jc w:val="both"/>
              <w:rPr>
                <w:rFonts w:ascii="Tahoma" w:hAnsi="Tahoma" w:cs="Tahoma"/>
                <w:snapToGrid w:val="0"/>
                <w:color w:val="000000"/>
              </w:rPr>
            </w:pPr>
          </w:p>
        </w:tc>
      </w:tr>
      <w:tr w:rsidR="008173E4" w:rsidRPr="00CE1BAD" w14:paraId="5E813139" w14:textId="77777777" w:rsidTr="000C7AEC">
        <w:trPr>
          <w:trHeight w:val="235"/>
        </w:trPr>
        <w:tc>
          <w:tcPr>
            <w:tcW w:w="3430" w:type="dxa"/>
            <w:tcBorders>
              <w:top w:val="single" w:sz="4" w:space="0" w:color="auto"/>
            </w:tcBorders>
          </w:tcPr>
          <w:p w14:paraId="61CD3337" w14:textId="77777777" w:rsidR="008173E4" w:rsidRPr="00CE1BAD" w:rsidRDefault="008173E4"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32BBF8" w14:textId="77777777" w:rsidR="008173E4" w:rsidRPr="00CE1BAD" w:rsidRDefault="008173E4"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61DDA7" w14:textId="77777777" w:rsidR="008173E4" w:rsidRPr="00CE1BAD" w:rsidRDefault="008173E4"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1D4A44BB" w14:textId="77777777" w:rsidR="001B1358" w:rsidRPr="00112425" w:rsidRDefault="001B1358" w:rsidP="00FA66D0">
      <w:pPr>
        <w:keepNext/>
        <w:keepLines/>
        <w:jc w:val="both"/>
        <w:rPr>
          <w:rFonts w:ascii="Tahoma" w:hAnsi="Tahoma" w:cs="Tahoma"/>
          <w:bCs/>
          <w:i/>
          <w:noProof/>
          <w:sz w:val="18"/>
          <w:szCs w:val="18"/>
        </w:rPr>
      </w:pPr>
    </w:p>
    <w:p w14:paraId="453B786C" w14:textId="77777777" w:rsidR="005E7F25" w:rsidRPr="00112425" w:rsidRDefault="005E7F25" w:rsidP="00FA66D0">
      <w:pPr>
        <w:keepNext/>
        <w:keepLines/>
        <w:jc w:val="both"/>
        <w:rPr>
          <w:rFonts w:ascii="Tahoma" w:hAnsi="Tahoma" w:cs="Tahoma"/>
          <w:bCs/>
          <w:i/>
          <w:noProof/>
          <w:sz w:val="18"/>
          <w:szCs w:val="18"/>
        </w:rPr>
      </w:pPr>
    </w:p>
    <w:p w14:paraId="1587B3CF" w14:textId="77777777" w:rsidR="00BE7D86" w:rsidRPr="00112425" w:rsidRDefault="001B1358" w:rsidP="00FA66D0">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F93884">
        <w:rPr>
          <w:rFonts w:ascii="Tahoma" w:hAnsi="Tahoma" w:cs="Tahoma"/>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1209C73F" w14:textId="77777777" w:rsidR="001B1358" w:rsidRPr="00112425" w:rsidRDefault="001B1358" w:rsidP="00FA66D0">
      <w:pPr>
        <w:keepNext/>
        <w:keepLines/>
        <w:jc w:val="both"/>
        <w:rPr>
          <w:rFonts w:ascii="Tahoma" w:hAnsi="Tahoma" w:cs="Tahoma"/>
          <w:i/>
          <w:iCs/>
          <w:sz w:val="18"/>
        </w:rPr>
      </w:pPr>
    </w:p>
    <w:p w14:paraId="1C2D7476" w14:textId="77777777" w:rsidR="00C51C0F" w:rsidRPr="00112425" w:rsidRDefault="00C51C0F" w:rsidP="00FA66D0">
      <w:pPr>
        <w:keepNext/>
        <w:keepLines/>
        <w:jc w:val="both"/>
        <w:rPr>
          <w:rFonts w:ascii="Tahoma" w:hAnsi="Tahoma" w:cs="Tahoma"/>
          <w:i/>
          <w:iCs/>
          <w:sz w:val="18"/>
        </w:rPr>
      </w:pPr>
    </w:p>
    <w:p w14:paraId="16D98BAA" w14:textId="77777777" w:rsidR="00C51C0F" w:rsidRPr="00112425" w:rsidRDefault="00C51C0F" w:rsidP="00FA66D0">
      <w:pPr>
        <w:keepNext/>
        <w:keepLines/>
        <w:jc w:val="both"/>
        <w:rPr>
          <w:rFonts w:ascii="Tahoma" w:hAnsi="Tahoma" w:cs="Tahoma"/>
          <w:i/>
          <w:iCs/>
          <w:sz w:val="18"/>
        </w:rPr>
      </w:pPr>
    </w:p>
    <w:p w14:paraId="32CFC676" w14:textId="77777777" w:rsidR="00C51C0F" w:rsidRPr="00112425" w:rsidRDefault="00C51C0F" w:rsidP="00FA66D0">
      <w:pPr>
        <w:keepNext/>
        <w:keepLines/>
        <w:jc w:val="both"/>
        <w:rPr>
          <w:rFonts w:ascii="Tahoma" w:hAnsi="Tahoma" w:cs="Tahoma"/>
          <w:i/>
          <w:iCs/>
          <w:sz w:val="18"/>
        </w:rPr>
      </w:pPr>
    </w:p>
    <w:p w14:paraId="67FD5E34" w14:textId="77777777" w:rsidR="00C51C0F" w:rsidRPr="00112425" w:rsidRDefault="00C51C0F" w:rsidP="00FA66D0">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7F9282FA" w14:textId="77777777" w:rsidTr="002A6BE2">
        <w:tc>
          <w:tcPr>
            <w:tcW w:w="8045" w:type="dxa"/>
          </w:tcPr>
          <w:p w14:paraId="7E13D9B6" w14:textId="77777777" w:rsidR="002A6BE2" w:rsidRPr="00112425" w:rsidRDefault="002A6BE2" w:rsidP="00FA66D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A941FBD" w14:textId="77777777" w:rsidR="002A6BE2" w:rsidRPr="00112425" w:rsidRDefault="002A6BE2" w:rsidP="00FA66D0">
            <w:pPr>
              <w:keepNext/>
              <w:keepLines/>
              <w:jc w:val="both"/>
              <w:rPr>
                <w:rFonts w:ascii="Tahoma" w:hAnsi="Tahoma" w:cs="Tahoma"/>
                <w:b/>
                <w:i/>
              </w:rPr>
            </w:pPr>
            <w:r w:rsidRPr="00112425">
              <w:rPr>
                <w:rFonts w:ascii="Tahoma" w:hAnsi="Tahoma" w:cs="Tahoma"/>
                <w:b/>
                <w:i/>
              </w:rPr>
              <w:t>Priloga 3/3</w:t>
            </w:r>
          </w:p>
        </w:tc>
      </w:tr>
    </w:tbl>
    <w:p w14:paraId="32B7B18C" w14:textId="77777777" w:rsidR="00C51C0F" w:rsidRPr="00112425" w:rsidRDefault="00C51C0F" w:rsidP="00FA66D0">
      <w:pPr>
        <w:keepNext/>
        <w:keepLines/>
        <w:rPr>
          <w:rFonts w:ascii="Tahoma" w:hAnsi="Tahoma" w:cs="Tahoma"/>
          <w:b/>
        </w:rPr>
      </w:pPr>
    </w:p>
    <w:p w14:paraId="4C232418" w14:textId="77777777" w:rsidR="00C51C0F" w:rsidRPr="00112425" w:rsidRDefault="00C51C0F" w:rsidP="00FA66D0">
      <w:pPr>
        <w:keepNext/>
        <w:keepLines/>
        <w:jc w:val="both"/>
        <w:rPr>
          <w:rFonts w:ascii="Tahoma" w:hAnsi="Tahoma" w:cs="Tahoma"/>
          <w:b/>
        </w:rPr>
      </w:pPr>
      <w:r w:rsidRPr="00112425">
        <w:rPr>
          <w:rFonts w:ascii="Tahoma" w:hAnsi="Tahoma" w:cs="Tahoma"/>
          <w:b/>
        </w:rPr>
        <w:t xml:space="preserve">Javno naročilo št. </w:t>
      </w:r>
      <w:r w:rsidR="00623FC6">
        <w:rPr>
          <w:rFonts w:ascii="Tahoma" w:hAnsi="Tahoma" w:cs="Tahoma"/>
          <w:b/>
        </w:rPr>
        <w:t>VKS-182/22</w:t>
      </w:r>
      <w:r w:rsidRPr="00112425">
        <w:rPr>
          <w:rFonts w:ascii="Tahoma" w:hAnsi="Tahoma" w:cs="Tahoma"/>
          <w:b/>
        </w:rPr>
        <w:t xml:space="preserve"> </w:t>
      </w:r>
      <w:r w:rsidR="00623FC6">
        <w:rPr>
          <w:rFonts w:ascii="Tahoma" w:hAnsi="Tahoma" w:cs="Tahoma"/>
          <w:b/>
          <w:color w:val="000000"/>
        </w:rPr>
        <w:t>Prestavitev zbirnega kanala A2 na območju Vodmata</w:t>
      </w:r>
    </w:p>
    <w:p w14:paraId="7B2C9D8F" w14:textId="77777777" w:rsidR="00C51C0F" w:rsidRPr="00112425" w:rsidRDefault="00C51C0F" w:rsidP="00FA66D0">
      <w:pPr>
        <w:keepNext/>
        <w:keepLines/>
        <w:tabs>
          <w:tab w:val="left" w:pos="567"/>
          <w:tab w:val="num" w:pos="851"/>
          <w:tab w:val="left" w:pos="993"/>
        </w:tabs>
        <w:jc w:val="both"/>
        <w:rPr>
          <w:rFonts w:ascii="Tahoma" w:hAnsi="Tahoma" w:cs="Tahoma"/>
        </w:rPr>
      </w:pPr>
    </w:p>
    <w:p w14:paraId="79A565EA"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943C2A9" w14:textId="77777777" w:rsidR="00C51C0F" w:rsidRPr="00112425" w:rsidRDefault="00C51C0F" w:rsidP="00FA66D0">
      <w:pPr>
        <w:keepNext/>
        <w:keepLines/>
        <w:tabs>
          <w:tab w:val="left" w:pos="567"/>
          <w:tab w:val="num" w:pos="851"/>
          <w:tab w:val="left" w:pos="993"/>
        </w:tabs>
        <w:jc w:val="both"/>
        <w:rPr>
          <w:rFonts w:ascii="Tahoma" w:hAnsi="Tahoma" w:cs="Tahoma"/>
        </w:rPr>
      </w:pPr>
    </w:p>
    <w:p w14:paraId="178FA297"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7C5D427C" w14:textId="77777777" w:rsidR="00C51C0F" w:rsidRPr="00112425" w:rsidRDefault="00C51C0F" w:rsidP="00FA66D0">
      <w:pPr>
        <w:keepNext/>
        <w:keepLines/>
        <w:tabs>
          <w:tab w:val="left" w:pos="567"/>
          <w:tab w:val="num" w:pos="851"/>
          <w:tab w:val="left" w:pos="993"/>
        </w:tabs>
        <w:jc w:val="both"/>
        <w:rPr>
          <w:rFonts w:ascii="Tahoma" w:hAnsi="Tahoma" w:cs="Tahoma"/>
        </w:rPr>
      </w:pPr>
    </w:p>
    <w:p w14:paraId="20CC81C4" w14:textId="77777777" w:rsidR="00C51C0F" w:rsidRPr="00112425" w:rsidRDefault="00C51C0F" w:rsidP="00FA66D0">
      <w:pPr>
        <w:keepNext/>
        <w:keepLines/>
        <w:tabs>
          <w:tab w:val="left" w:pos="567"/>
          <w:tab w:val="num" w:pos="851"/>
          <w:tab w:val="left" w:pos="993"/>
        </w:tabs>
        <w:jc w:val="both"/>
        <w:rPr>
          <w:rFonts w:ascii="Tahoma" w:hAnsi="Tahoma" w:cs="Tahoma"/>
        </w:rPr>
      </w:pPr>
    </w:p>
    <w:p w14:paraId="609AF346"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373B1AD"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8740D3D" w14:textId="77777777" w:rsidR="00C51C0F" w:rsidRPr="00112425" w:rsidRDefault="00C51C0F" w:rsidP="00FA66D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72CE3BC" w14:textId="77777777" w:rsidR="00C51C0F" w:rsidRPr="00112425" w:rsidRDefault="00C51C0F" w:rsidP="00FA66D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30295F77" w14:textId="77777777" w:rsidR="00C51C0F" w:rsidRPr="00112425" w:rsidRDefault="00C51C0F" w:rsidP="00FA66D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E402C9A" w14:textId="77777777" w:rsidR="00C51C0F" w:rsidRPr="00112425" w:rsidRDefault="00C51C0F" w:rsidP="00FA66D0">
      <w:pPr>
        <w:keepNext/>
        <w:keepLines/>
        <w:tabs>
          <w:tab w:val="left" w:pos="567"/>
          <w:tab w:val="num" w:pos="851"/>
          <w:tab w:val="left" w:pos="993"/>
        </w:tabs>
        <w:jc w:val="both"/>
        <w:rPr>
          <w:rFonts w:ascii="Tahoma" w:hAnsi="Tahoma" w:cs="Tahoma"/>
        </w:rPr>
      </w:pPr>
    </w:p>
    <w:p w14:paraId="3EFBD7A7"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E8CF4FD" w14:textId="77777777" w:rsidR="00C51C0F" w:rsidRPr="00112425" w:rsidRDefault="00C51C0F" w:rsidP="00FA66D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09F6726" w14:textId="77777777" w:rsidR="00C51C0F" w:rsidRPr="00112425" w:rsidRDefault="00C51C0F" w:rsidP="00FA66D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E450374" w14:textId="77777777" w:rsidR="00C51C0F" w:rsidRPr="00112425" w:rsidRDefault="00C51C0F" w:rsidP="00FA66D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18A27380" w14:textId="77777777" w:rsidR="00C51C0F" w:rsidRPr="00112425" w:rsidRDefault="00C51C0F" w:rsidP="00FA66D0">
      <w:pPr>
        <w:keepNext/>
        <w:keepLines/>
        <w:tabs>
          <w:tab w:val="left" w:pos="567"/>
          <w:tab w:val="num" w:pos="851"/>
          <w:tab w:val="left" w:pos="993"/>
        </w:tabs>
        <w:jc w:val="both"/>
        <w:rPr>
          <w:rFonts w:ascii="Tahoma" w:hAnsi="Tahoma" w:cs="Tahoma"/>
        </w:rPr>
      </w:pPr>
    </w:p>
    <w:p w14:paraId="2B35C0BB"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82F877F" w14:textId="77777777" w:rsidR="00C51C0F" w:rsidRPr="00112425" w:rsidRDefault="00C51C0F" w:rsidP="00FA66D0">
      <w:pPr>
        <w:keepNext/>
        <w:keepLines/>
        <w:tabs>
          <w:tab w:val="left" w:pos="567"/>
          <w:tab w:val="num" w:pos="851"/>
          <w:tab w:val="left" w:pos="993"/>
        </w:tabs>
        <w:rPr>
          <w:rFonts w:ascii="Tahoma" w:hAnsi="Tahoma" w:cs="Tahoma"/>
          <w:b/>
        </w:rPr>
      </w:pPr>
    </w:p>
    <w:p w14:paraId="626DEA80" w14:textId="77777777" w:rsidR="00C51C0F" w:rsidRPr="00531A66" w:rsidRDefault="00C51C0F" w:rsidP="00FA66D0">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DCA28C3" w14:textId="77777777" w:rsidR="00C51C0F" w:rsidRPr="00112425" w:rsidRDefault="00C51C0F" w:rsidP="00FA66D0">
      <w:pPr>
        <w:keepNext/>
        <w:keepLines/>
        <w:tabs>
          <w:tab w:val="left" w:pos="567"/>
          <w:tab w:val="num" w:pos="851"/>
          <w:tab w:val="left" w:pos="993"/>
        </w:tabs>
        <w:jc w:val="both"/>
        <w:rPr>
          <w:rFonts w:ascii="Tahoma" w:hAnsi="Tahoma" w:cs="Tahoma"/>
        </w:rPr>
      </w:pPr>
    </w:p>
    <w:p w14:paraId="3F8A88C5" w14:textId="77777777" w:rsidR="00C51C0F" w:rsidRPr="00112425" w:rsidRDefault="00C51C0F" w:rsidP="00FA66D0">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 xml:space="preserve">6/16 – </w:t>
      </w:r>
      <w:proofErr w:type="spellStart"/>
      <w:r w:rsidRPr="00112425">
        <w:rPr>
          <w:rFonts w:ascii="Tahoma" w:hAnsi="Tahoma" w:cs="Tahoma"/>
          <w:bCs/>
        </w:rPr>
        <w:t>popr</w:t>
      </w:r>
      <w:proofErr w:type="spellEnd"/>
      <w:r w:rsidRPr="00112425">
        <w:rPr>
          <w:rFonts w:ascii="Tahoma" w:hAnsi="Tahoma" w:cs="Tahoma"/>
          <w:bCs/>
        </w:rPr>
        <w:t>., 54/15 in 38/16</w:t>
      </w:r>
      <w:r w:rsidRPr="00112425">
        <w:rPr>
          <w:rFonts w:ascii="Tahoma" w:hAnsi="Tahoma" w:cs="Tahoma"/>
        </w:rPr>
        <w:t xml:space="preserve">; v nadaljnjem besedilu: KZ-1), ki so opredeljena v prvem odstavku 75. člena ZJN-3 in </w:t>
      </w:r>
    </w:p>
    <w:p w14:paraId="40ADD5CB"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p w14:paraId="67EF999F" w14:textId="77777777" w:rsidR="00C51C0F" w:rsidRPr="00531A66" w:rsidRDefault="00C51C0F" w:rsidP="00FA66D0">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14:paraId="6DE55089" w14:textId="77777777" w:rsidR="00C51C0F" w:rsidRPr="00112425" w:rsidRDefault="00C51C0F" w:rsidP="00FA66D0">
      <w:pPr>
        <w:keepNext/>
        <w:keepLines/>
        <w:tabs>
          <w:tab w:val="left" w:pos="567"/>
          <w:tab w:val="num" w:pos="851"/>
          <w:tab w:val="left" w:pos="993"/>
        </w:tabs>
        <w:jc w:val="both"/>
        <w:rPr>
          <w:rFonts w:ascii="Tahoma" w:hAnsi="Tahoma" w:cs="Tahoma"/>
        </w:rPr>
      </w:pPr>
    </w:p>
    <w:p w14:paraId="114F8791" w14:textId="77777777" w:rsidR="00C51C0F" w:rsidRPr="00112425" w:rsidRDefault="00C51C0F" w:rsidP="00FA66D0">
      <w:pPr>
        <w:keepNext/>
        <w:keepLines/>
        <w:jc w:val="both"/>
        <w:rPr>
          <w:rFonts w:ascii="Tahoma" w:hAnsi="Tahoma" w:cs="Tahoma"/>
          <w:b/>
        </w:rPr>
      </w:pPr>
      <w:r w:rsidRPr="00112425">
        <w:rPr>
          <w:rFonts w:ascii="Tahoma" w:hAnsi="Tahoma" w:cs="Tahoma"/>
        </w:rPr>
        <w:t xml:space="preserve">JAVNI HOLDING Ljubljana, d.o.o., Verovškova ulica 70, 1000 Ljubljana, da za potrebe preverjanja izpolnjevanja pogojev v postopku oddaje javnega naročila št. </w:t>
      </w:r>
      <w:r w:rsidR="00623FC6">
        <w:rPr>
          <w:rFonts w:ascii="Tahoma" w:hAnsi="Tahoma" w:cs="Tahoma"/>
          <w:b/>
        </w:rPr>
        <w:t>VKS-182/22</w:t>
      </w:r>
      <w:r w:rsidRPr="00112425">
        <w:rPr>
          <w:rFonts w:ascii="Tahoma" w:hAnsi="Tahoma" w:cs="Tahoma"/>
          <w:b/>
        </w:rPr>
        <w:t xml:space="preserve"> </w:t>
      </w:r>
      <w:r w:rsidR="00623FC6">
        <w:rPr>
          <w:rFonts w:ascii="Tahoma" w:hAnsi="Tahoma" w:cs="Tahoma"/>
          <w:b/>
          <w:color w:val="000000"/>
        </w:rPr>
        <w:t>Prestavitev zbirnega kanala A2 na območju Vodmata</w:t>
      </w:r>
      <w:r w:rsidRPr="00112425">
        <w:rPr>
          <w:rFonts w:ascii="Tahoma" w:hAnsi="Tahoma" w:cs="Tahoma"/>
        </w:rPr>
        <w:t>, od Ministrstva za pravosodje pridobi potrdilo iz kazenske evidence.</w:t>
      </w:r>
    </w:p>
    <w:p w14:paraId="33107974"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p w14:paraId="1A101E53"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p w14:paraId="77681F0E"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p w14:paraId="707C522C"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p w14:paraId="6C694603"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p w14:paraId="1DAFCDD0" w14:textId="77777777" w:rsidR="00C51C0F" w:rsidRPr="00112425" w:rsidRDefault="00C51C0F" w:rsidP="00FA66D0">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3F67BDEF" w14:textId="77777777" w:rsidTr="00BB6F49">
        <w:trPr>
          <w:trHeight w:val="235"/>
        </w:trPr>
        <w:tc>
          <w:tcPr>
            <w:tcW w:w="3402" w:type="dxa"/>
            <w:tcBorders>
              <w:top w:val="single" w:sz="4" w:space="0" w:color="auto"/>
            </w:tcBorders>
          </w:tcPr>
          <w:p w14:paraId="7C776D9D" w14:textId="77777777" w:rsidR="00C51C0F" w:rsidRPr="00112425" w:rsidRDefault="00C51C0F" w:rsidP="00FA66D0">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CB52410" w14:textId="77777777" w:rsidR="00C51C0F" w:rsidRPr="00112425" w:rsidRDefault="00C51C0F" w:rsidP="00FA66D0">
            <w:pPr>
              <w:keepNext/>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112425" w:rsidRDefault="00C51C0F" w:rsidP="00FA66D0">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09EE52EB" w14:textId="77777777" w:rsidR="00C51C0F" w:rsidRPr="00112425" w:rsidRDefault="00C51C0F" w:rsidP="00FA66D0">
      <w:pPr>
        <w:keepNext/>
        <w:keepLines/>
        <w:tabs>
          <w:tab w:val="left" w:pos="284"/>
        </w:tabs>
        <w:jc w:val="both"/>
        <w:rPr>
          <w:rFonts w:ascii="Tahoma" w:hAnsi="Tahoma" w:cs="Tahoma"/>
        </w:rPr>
      </w:pPr>
    </w:p>
    <w:p w14:paraId="16EFB3BA" w14:textId="77777777" w:rsidR="00C51C0F" w:rsidRPr="00112425" w:rsidRDefault="00C51C0F" w:rsidP="00FA66D0">
      <w:pPr>
        <w:keepNext/>
        <w:keepLines/>
        <w:tabs>
          <w:tab w:val="left" w:pos="284"/>
        </w:tabs>
        <w:jc w:val="both"/>
        <w:rPr>
          <w:rFonts w:ascii="Tahoma" w:hAnsi="Tahoma" w:cs="Tahoma"/>
        </w:rPr>
      </w:pPr>
    </w:p>
    <w:p w14:paraId="04CE9C73" w14:textId="77777777" w:rsidR="00C51C0F" w:rsidRPr="00112425" w:rsidRDefault="00C51C0F" w:rsidP="00FA66D0">
      <w:pPr>
        <w:keepNext/>
        <w:keepLines/>
        <w:tabs>
          <w:tab w:val="left" w:pos="284"/>
        </w:tabs>
        <w:jc w:val="both"/>
        <w:rPr>
          <w:rFonts w:ascii="Tahoma" w:hAnsi="Tahoma" w:cs="Tahoma"/>
        </w:rPr>
      </w:pPr>
    </w:p>
    <w:p w14:paraId="05548BE6" w14:textId="77777777" w:rsidR="00C51C0F" w:rsidRPr="00112425" w:rsidRDefault="00C51C0F" w:rsidP="00FA66D0">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8798CD" w14:textId="77777777" w:rsidR="00C51C0F" w:rsidRPr="00112425" w:rsidRDefault="00C51C0F" w:rsidP="00FA66D0">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112425" w:rsidRDefault="00C51C0F" w:rsidP="00FA66D0">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6895D24D" w14:textId="77777777" w:rsidR="00E4305F" w:rsidRPr="00112425" w:rsidRDefault="00E4305F" w:rsidP="00FA66D0">
      <w:pPr>
        <w:keepNext/>
        <w:keepLines/>
        <w:tabs>
          <w:tab w:val="left" w:pos="426"/>
        </w:tabs>
        <w:jc w:val="both"/>
        <w:rPr>
          <w:rFonts w:ascii="Tahoma" w:hAnsi="Tahoma" w:cs="Tahoma"/>
          <w:i/>
          <w:sz w:val="18"/>
          <w:szCs w:val="18"/>
        </w:rPr>
      </w:pPr>
    </w:p>
    <w:p w14:paraId="56B1BF1E" w14:textId="77777777" w:rsidR="00E4305F" w:rsidRPr="00112425" w:rsidRDefault="00E4305F" w:rsidP="00FA66D0">
      <w:pPr>
        <w:keepNext/>
        <w:keepLines/>
        <w:tabs>
          <w:tab w:val="left" w:pos="426"/>
        </w:tabs>
        <w:jc w:val="both"/>
        <w:rPr>
          <w:rFonts w:ascii="Tahoma" w:hAnsi="Tahoma" w:cs="Tahoma"/>
          <w:i/>
          <w:sz w:val="18"/>
          <w:szCs w:val="18"/>
        </w:rPr>
      </w:pPr>
    </w:p>
    <w:p w14:paraId="7BFDD85B" w14:textId="77777777" w:rsidR="001B1358" w:rsidRPr="00112425" w:rsidRDefault="00E4305F" w:rsidP="00FA66D0">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46221EE" w14:textId="77777777" w:rsidR="001B1358" w:rsidRPr="00112425" w:rsidRDefault="001B1358" w:rsidP="00FA66D0">
      <w:pPr>
        <w:keepNext/>
        <w:keepLines/>
        <w:tabs>
          <w:tab w:val="left" w:pos="567"/>
          <w:tab w:val="num" w:pos="851"/>
          <w:tab w:val="left" w:pos="993"/>
        </w:tabs>
        <w:jc w:val="right"/>
        <w:rPr>
          <w:rFonts w:ascii="Tahoma" w:hAnsi="Tahoma" w:cs="Tahoma"/>
          <w:b/>
        </w:rPr>
      </w:pPr>
    </w:p>
    <w:p w14:paraId="53BC7F80" w14:textId="77777777" w:rsidR="003C5E66" w:rsidRDefault="003C5E66" w:rsidP="00FA66D0">
      <w:pPr>
        <w:keepNext/>
        <w:keepLines/>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1D2F653E" w14:textId="77777777" w:rsidTr="00833EB0">
        <w:tc>
          <w:tcPr>
            <w:tcW w:w="8045" w:type="dxa"/>
          </w:tcPr>
          <w:p w14:paraId="01743BC1" w14:textId="77777777" w:rsidR="00995C6A" w:rsidRPr="00112425" w:rsidRDefault="00995C6A" w:rsidP="00FA66D0">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6324FDF4" w14:textId="77777777" w:rsidR="00995C6A" w:rsidRPr="00112425" w:rsidRDefault="00995C6A" w:rsidP="00FA66D0">
            <w:pPr>
              <w:keepNext/>
              <w:keepLines/>
              <w:jc w:val="both"/>
              <w:rPr>
                <w:rFonts w:ascii="Tahoma" w:hAnsi="Tahoma" w:cs="Tahoma"/>
                <w:b/>
                <w:i/>
              </w:rPr>
            </w:pPr>
            <w:r>
              <w:rPr>
                <w:rFonts w:ascii="Tahoma" w:hAnsi="Tahoma" w:cs="Tahoma"/>
                <w:b/>
                <w:i/>
              </w:rPr>
              <w:t>Priloga 3/4</w:t>
            </w:r>
          </w:p>
        </w:tc>
      </w:tr>
    </w:tbl>
    <w:p w14:paraId="3E4BB42B" w14:textId="77777777" w:rsidR="002D05E7" w:rsidRPr="00112425" w:rsidRDefault="002D05E7" w:rsidP="00FA66D0">
      <w:pPr>
        <w:keepNext/>
        <w:keepLines/>
        <w:tabs>
          <w:tab w:val="left" w:pos="567"/>
          <w:tab w:val="num" w:pos="851"/>
          <w:tab w:val="left" w:pos="993"/>
        </w:tabs>
        <w:rPr>
          <w:rFonts w:ascii="Tahoma" w:hAnsi="Tahoma" w:cs="Tahoma"/>
          <w:b/>
        </w:rPr>
      </w:pPr>
    </w:p>
    <w:p w14:paraId="794BBBBF" w14:textId="77777777" w:rsidR="002D05E7" w:rsidRPr="00112425" w:rsidRDefault="002D05E7" w:rsidP="00FA66D0">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96E7E54" w14:textId="77777777" w:rsidR="002D05E7" w:rsidRPr="00112425" w:rsidRDefault="002D05E7" w:rsidP="00FA66D0">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4EF144BE" w14:textId="77777777" w:rsidR="002D05E7" w:rsidRPr="00112425" w:rsidRDefault="002D05E7" w:rsidP="00FA66D0">
      <w:pPr>
        <w:keepNext/>
        <w:keepLines/>
        <w:tabs>
          <w:tab w:val="left" w:pos="284"/>
        </w:tabs>
        <w:rPr>
          <w:rFonts w:ascii="Tahoma" w:hAnsi="Tahoma" w:cs="Tahoma"/>
          <w:b/>
        </w:rPr>
      </w:pPr>
    </w:p>
    <w:p w14:paraId="18E6F9E7" w14:textId="77777777" w:rsidR="002D05E7" w:rsidRPr="00112425" w:rsidRDefault="002D05E7" w:rsidP="00FA66D0">
      <w:pPr>
        <w:keepNext/>
        <w:keepLines/>
        <w:tabs>
          <w:tab w:val="left" w:pos="284"/>
        </w:tabs>
        <w:jc w:val="both"/>
        <w:rPr>
          <w:rFonts w:ascii="Tahoma" w:hAnsi="Tahoma" w:cs="Tahoma"/>
        </w:rPr>
      </w:pPr>
    </w:p>
    <w:p w14:paraId="700DD454" w14:textId="77777777" w:rsidR="002D05E7" w:rsidRPr="00112425" w:rsidRDefault="002D05E7" w:rsidP="00FA66D0">
      <w:pPr>
        <w:keepNext/>
        <w:keepLines/>
        <w:ind w:right="1"/>
        <w:jc w:val="both"/>
        <w:rPr>
          <w:rFonts w:ascii="Tahoma" w:hAnsi="Tahoma" w:cs="Tahoma"/>
          <w:b/>
          <w:i/>
        </w:rPr>
      </w:pPr>
      <w:r w:rsidRPr="00112425">
        <w:rPr>
          <w:rFonts w:ascii="Tahoma" w:hAnsi="Tahoma" w:cs="Tahoma"/>
          <w:b/>
          <w:i/>
        </w:rPr>
        <w:t>Podatki o pravni osebi (ponudniku):</w:t>
      </w:r>
    </w:p>
    <w:p w14:paraId="5D978A4F" w14:textId="77777777" w:rsidR="002D05E7" w:rsidRPr="00112425" w:rsidRDefault="002D05E7" w:rsidP="00FA66D0">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19A1D2D7" w14:textId="77777777" w:rsidR="002D05E7" w:rsidRPr="00112425" w:rsidRDefault="002D05E7" w:rsidP="00FA66D0">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70224949" w14:textId="77777777" w:rsidR="002D05E7" w:rsidRPr="00112425" w:rsidRDefault="002D05E7" w:rsidP="00FA66D0">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E6264C9" w14:textId="77777777" w:rsidR="002D05E7" w:rsidRPr="00112425" w:rsidRDefault="002D05E7" w:rsidP="00FA66D0">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4FC1692E" w14:textId="77777777" w:rsidR="002D05E7" w:rsidRPr="00112425" w:rsidRDefault="002D05E7" w:rsidP="00FA66D0">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49ECF4C8" w14:textId="77777777" w:rsidR="002D05E7" w:rsidRPr="00112425" w:rsidRDefault="002D05E7" w:rsidP="00FA66D0">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22778C27" w14:textId="77777777" w:rsidR="002D05E7" w:rsidRPr="00112425" w:rsidRDefault="002D05E7" w:rsidP="00FA66D0">
      <w:pPr>
        <w:keepNext/>
        <w:keepLines/>
        <w:ind w:right="1"/>
        <w:jc w:val="both"/>
        <w:rPr>
          <w:rFonts w:ascii="Tahoma" w:hAnsi="Tahoma" w:cs="Tahoma"/>
        </w:rPr>
      </w:pPr>
    </w:p>
    <w:p w14:paraId="5F48726F" w14:textId="77777777" w:rsidR="002D05E7" w:rsidRPr="00112425" w:rsidRDefault="002D05E7" w:rsidP="00FA66D0">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623FC6">
        <w:rPr>
          <w:rFonts w:ascii="Tahoma" w:hAnsi="Tahoma" w:cs="Tahoma"/>
          <w:b/>
        </w:rPr>
        <w:t>VKS-182/22</w:t>
      </w:r>
      <w:r w:rsidR="00FE6940" w:rsidRPr="00112425">
        <w:rPr>
          <w:rFonts w:ascii="Tahoma" w:hAnsi="Tahoma" w:cs="Tahoma"/>
          <w:b/>
        </w:rPr>
        <w:t xml:space="preserve"> </w:t>
      </w:r>
      <w:r w:rsidR="00623FC6">
        <w:rPr>
          <w:rFonts w:ascii="Tahoma" w:hAnsi="Tahoma" w:cs="Tahoma"/>
          <w:b/>
          <w:color w:val="000000"/>
        </w:rPr>
        <w:t>Prestavitev zbirnega kanala A2 na območju Vodmata</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795AE3FD" w14:textId="77777777" w:rsidR="002D05E7" w:rsidRPr="00112425" w:rsidRDefault="002D05E7" w:rsidP="00FA66D0">
      <w:pPr>
        <w:keepNext/>
        <w:keepLines/>
        <w:jc w:val="both"/>
      </w:pPr>
    </w:p>
    <w:p w14:paraId="2EE94EAE" w14:textId="77777777" w:rsidR="002D05E7" w:rsidRPr="00112425" w:rsidRDefault="002D05E7" w:rsidP="00FA66D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477C4719" w14:textId="77777777" w:rsidR="002D05E7" w:rsidRPr="00112425" w:rsidRDefault="002D05E7" w:rsidP="00FA66D0">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720BB0FC" w14:textId="77777777" w:rsidTr="00DE3254">
        <w:tc>
          <w:tcPr>
            <w:tcW w:w="533" w:type="dxa"/>
            <w:shd w:val="clear" w:color="auto" w:fill="auto"/>
          </w:tcPr>
          <w:p w14:paraId="05C0546A" w14:textId="77777777" w:rsidR="002D05E7" w:rsidRPr="00112425" w:rsidRDefault="002D05E7" w:rsidP="00FA66D0">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3E73212D" w14:textId="77777777" w:rsidR="002D05E7" w:rsidRPr="00112425" w:rsidRDefault="002D05E7" w:rsidP="00FA66D0">
            <w:pPr>
              <w:keepNext/>
              <w:keepLines/>
              <w:jc w:val="both"/>
              <w:rPr>
                <w:rFonts w:ascii="Tahoma" w:hAnsi="Tahoma" w:cs="Tahoma"/>
                <w:b/>
              </w:rPr>
            </w:pPr>
            <w:r w:rsidRPr="00112425">
              <w:rPr>
                <w:rFonts w:ascii="Tahoma" w:hAnsi="Tahoma" w:cs="Tahoma"/>
                <w:b/>
              </w:rPr>
              <w:t>Naziv</w:t>
            </w:r>
          </w:p>
        </w:tc>
        <w:tc>
          <w:tcPr>
            <w:tcW w:w="3685" w:type="dxa"/>
          </w:tcPr>
          <w:p w14:paraId="61CC9DCD" w14:textId="77777777" w:rsidR="002D05E7" w:rsidRPr="00112425" w:rsidRDefault="002D05E7" w:rsidP="00FA66D0">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1CEB53E" w14:textId="77777777" w:rsidR="002D05E7" w:rsidRPr="00112425" w:rsidRDefault="002D05E7" w:rsidP="00FA66D0">
            <w:pPr>
              <w:keepNext/>
              <w:keepLines/>
              <w:jc w:val="both"/>
              <w:rPr>
                <w:rFonts w:ascii="Tahoma" w:hAnsi="Tahoma" w:cs="Tahoma"/>
                <w:b/>
              </w:rPr>
            </w:pPr>
            <w:r w:rsidRPr="00112425">
              <w:rPr>
                <w:rFonts w:ascii="Tahoma" w:hAnsi="Tahoma" w:cs="Tahoma"/>
                <w:b/>
              </w:rPr>
              <w:t>Delež lastništva v %</w:t>
            </w:r>
          </w:p>
        </w:tc>
      </w:tr>
      <w:tr w:rsidR="002D05E7" w:rsidRPr="00112425" w14:paraId="76512236" w14:textId="77777777" w:rsidTr="00DE3254">
        <w:tc>
          <w:tcPr>
            <w:tcW w:w="533" w:type="dxa"/>
            <w:shd w:val="clear" w:color="auto" w:fill="auto"/>
          </w:tcPr>
          <w:p w14:paraId="4591ACDC" w14:textId="77777777" w:rsidR="002D05E7" w:rsidRPr="00112425" w:rsidRDefault="002D05E7" w:rsidP="00FA66D0">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00A14154" w14:textId="77777777" w:rsidR="002D05E7" w:rsidRPr="00112425" w:rsidRDefault="002D05E7" w:rsidP="00FA66D0">
            <w:pPr>
              <w:keepNext/>
              <w:keepLines/>
              <w:jc w:val="both"/>
              <w:rPr>
                <w:rFonts w:ascii="Tahoma" w:hAnsi="Tahoma" w:cs="Tahoma"/>
                <w:b/>
              </w:rPr>
            </w:pPr>
          </w:p>
        </w:tc>
        <w:tc>
          <w:tcPr>
            <w:tcW w:w="3685" w:type="dxa"/>
          </w:tcPr>
          <w:p w14:paraId="4553D8FB" w14:textId="77777777" w:rsidR="002D05E7" w:rsidRPr="00112425" w:rsidRDefault="002D05E7" w:rsidP="00FA66D0">
            <w:pPr>
              <w:keepNext/>
              <w:keepLines/>
              <w:jc w:val="both"/>
              <w:rPr>
                <w:rFonts w:ascii="Tahoma" w:hAnsi="Tahoma" w:cs="Tahoma"/>
                <w:b/>
              </w:rPr>
            </w:pPr>
          </w:p>
        </w:tc>
        <w:tc>
          <w:tcPr>
            <w:tcW w:w="1843" w:type="dxa"/>
            <w:shd w:val="clear" w:color="auto" w:fill="auto"/>
          </w:tcPr>
          <w:p w14:paraId="3CB7E822" w14:textId="77777777" w:rsidR="002D05E7" w:rsidRPr="00112425" w:rsidRDefault="002D05E7" w:rsidP="00FA66D0">
            <w:pPr>
              <w:keepNext/>
              <w:keepLines/>
              <w:jc w:val="both"/>
              <w:rPr>
                <w:rFonts w:ascii="Tahoma" w:hAnsi="Tahoma" w:cs="Tahoma"/>
                <w:b/>
              </w:rPr>
            </w:pPr>
          </w:p>
        </w:tc>
      </w:tr>
      <w:tr w:rsidR="002D05E7" w:rsidRPr="00112425" w14:paraId="125DCEB7" w14:textId="77777777" w:rsidTr="00DE3254">
        <w:tc>
          <w:tcPr>
            <w:tcW w:w="533" w:type="dxa"/>
            <w:shd w:val="clear" w:color="auto" w:fill="auto"/>
          </w:tcPr>
          <w:p w14:paraId="219A64DC" w14:textId="77777777" w:rsidR="002D05E7" w:rsidRPr="00112425" w:rsidRDefault="002D05E7" w:rsidP="00FA66D0">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3B1C0D7C" w14:textId="77777777" w:rsidR="002D05E7" w:rsidRPr="00112425" w:rsidRDefault="002D05E7" w:rsidP="00FA66D0">
            <w:pPr>
              <w:keepNext/>
              <w:keepLines/>
              <w:jc w:val="both"/>
              <w:rPr>
                <w:rFonts w:ascii="Tahoma" w:hAnsi="Tahoma" w:cs="Tahoma"/>
                <w:b/>
              </w:rPr>
            </w:pPr>
          </w:p>
        </w:tc>
        <w:tc>
          <w:tcPr>
            <w:tcW w:w="3685" w:type="dxa"/>
          </w:tcPr>
          <w:p w14:paraId="3E3E256A" w14:textId="77777777" w:rsidR="002D05E7" w:rsidRPr="00112425" w:rsidRDefault="002D05E7" w:rsidP="00FA66D0">
            <w:pPr>
              <w:keepNext/>
              <w:keepLines/>
              <w:jc w:val="both"/>
              <w:rPr>
                <w:rFonts w:ascii="Tahoma" w:hAnsi="Tahoma" w:cs="Tahoma"/>
                <w:b/>
              </w:rPr>
            </w:pPr>
          </w:p>
        </w:tc>
        <w:tc>
          <w:tcPr>
            <w:tcW w:w="1843" w:type="dxa"/>
            <w:shd w:val="clear" w:color="auto" w:fill="auto"/>
          </w:tcPr>
          <w:p w14:paraId="712E2567" w14:textId="77777777" w:rsidR="002D05E7" w:rsidRPr="00112425" w:rsidRDefault="002D05E7" w:rsidP="00FA66D0">
            <w:pPr>
              <w:keepNext/>
              <w:keepLines/>
              <w:jc w:val="both"/>
              <w:rPr>
                <w:rFonts w:ascii="Tahoma" w:hAnsi="Tahoma" w:cs="Tahoma"/>
                <w:b/>
              </w:rPr>
            </w:pPr>
          </w:p>
        </w:tc>
      </w:tr>
      <w:tr w:rsidR="002D05E7" w:rsidRPr="00112425" w14:paraId="42D33591" w14:textId="77777777" w:rsidTr="00DE3254">
        <w:tc>
          <w:tcPr>
            <w:tcW w:w="533" w:type="dxa"/>
            <w:shd w:val="clear" w:color="auto" w:fill="auto"/>
          </w:tcPr>
          <w:p w14:paraId="33D00458" w14:textId="77777777" w:rsidR="002D05E7" w:rsidRPr="00112425" w:rsidRDefault="002D05E7" w:rsidP="00FA66D0">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4E4370D8" w14:textId="77777777" w:rsidR="002D05E7" w:rsidRPr="00112425" w:rsidRDefault="002D05E7" w:rsidP="00FA66D0">
            <w:pPr>
              <w:keepNext/>
              <w:keepLines/>
              <w:jc w:val="both"/>
              <w:rPr>
                <w:rFonts w:ascii="Tahoma" w:hAnsi="Tahoma" w:cs="Tahoma"/>
                <w:b/>
              </w:rPr>
            </w:pPr>
          </w:p>
        </w:tc>
        <w:tc>
          <w:tcPr>
            <w:tcW w:w="3685" w:type="dxa"/>
          </w:tcPr>
          <w:p w14:paraId="0C4CF63F" w14:textId="77777777" w:rsidR="002D05E7" w:rsidRPr="00112425" w:rsidRDefault="002D05E7" w:rsidP="00FA66D0">
            <w:pPr>
              <w:keepNext/>
              <w:keepLines/>
              <w:jc w:val="both"/>
              <w:rPr>
                <w:rFonts w:ascii="Tahoma" w:hAnsi="Tahoma" w:cs="Tahoma"/>
                <w:b/>
              </w:rPr>
            </w:pPr>
          </w:p>
        </w:tc>
        <w:tc>
          <w:tcPr>
            <w:tcW w:w="1843" w:type="dxa"/>
            <w:shd w:val="clear" w:color="auto" w:fill="auto"/>
          </w:tcPr>
          <w:p w14:paraId="7F8F9850" w14:textId="77777777" w:rsidR="002D05E7" w:rsidRPr="00112425" w:rsidRDefault="002D05E7" w:rsidP="00FA66D0">
            <w:pPr>
              <w:keepNext/>
              <w:keepLines/>
              <w:jc w:val="both"/>
              <w:rPr>
                <w:rFonts w:ascii="Tahoma" w:hAnsi="Tahoma" w:cs="Tahoma"/>
                <w:b/>
              </w:rPr>
            </w:pPr>
          </w:p>
        </w:tc>
      </w:tr>
      <w:tr w:rsidR="002D05E7" w:rsidRPr="00112425" w14:paraId="767417F3" w14:textId="77777777" w:rsidTr="00DE3254">
        <w:tc>
          <w:tcPr>
            <w:tcW w:w="533" w:type="dxa"/>
            <w:shd w:val="clear" w:color="auto" w:fill="auto"/>
          </w:tcPr>
          <w:p w14:paraId="3BBAC2EF" w14:textId="77777777" w:rsidR="002D05E7" w:rsidRPr="00112425" w:rsidRDefault="002D05E7" w:rsidP="00FA66D0">
            <w:pPr>
              <w:keepNext/>
              <w:keepLines/>
              <w:jc w:val="both"/>
              <w:rPr>
                <w:rFonts w:ascii="Tahoma" w:hAnsi="Tahoma" w:cs="Tahoma"/>
                <w:b/>
              </w:rPr>
            </w:pPr>
            <w:r w:rsidRPr="00112425">
              <w:rPr>
                <w:rFonts w:ascii="Tahoma" w:hAnsi="Tahoma" w:cs="Tahoma"/>
                <w:b/>
              </w:rPr>
              <w:t>….</w:t>
            </w:r>
          </w:p>
        </w:tc>
        <w:tc>
          <w:tcPr>
            <w:tcW w:w="3403" w:type="dxa"/>
            <w:shd w:val="clear" w:color="auto" w:fill="auto"/>
          </w:tcPr>
          <w:p w14:paraId="06D51AB4" w14:textId="77777777" w:rsidR="002D05E7" w:rsidRPr="00112425" w:rsidRDefault="002D05E7" w:rsidP="00FA66D0">
            <w:pPr>
              <w:keepNext/>
              <w:keepLines/>
              <w:jc w:val="both"/>
              <w:rPr>
                <w:rFonts w:ascii="Tahoma" w:hAnsi="Tahoma" w:cs="Tahoma"/>
                <w:b/>
              </w:rPr>
            </w:pPr>
          </w:p>
        </w:tc>
        <w:tc>
          <w:tcPr>
            <w:tcW w:w="3685" w:type="dxa"/>
          </w:tcPr>
          <w:p w14:paraId="386E10A1" w14:textId="77777777" w:rsidR="002D05E7" w:rsidRPr="00112425" w:rsidRDefault="002D05E7" w:rsidP="00FA66D0">
            <w:pPr>
              <w:keepNext/>
              <w:keepLines/>
              <w:jc w:val="both"/>
              <w:rPr>
                <w:rFonts w:ascii="Tahoma" w:hAnsi="Tahoma" w:cs="Tahoma"/>
                <w:b/>
              </w:rPr>
            </w:pPr>
          </w:p>
        </w:tc>
        <w:tc>
          <w:tcPr>
            <w:tcW w:w="1843" w:type="dxa"/>
            <w:shd w:val="clear" w:color="auto" w:fill="auto"/>
          </w:tcPr>
          <w:p w14:paraId="7180D4E4" w14:textId="77777777" w:rsidR="002D05E7" w:rsidRPr="00112425" w:rsidRDefault="002D05E7" w:rsidP="00FA66D0">
            <w:pPr>
              <w:keepNext/>
              <w:keepLines/>
              <w:jc w:val="both"/>
              <w:rPr>
                <w:rFonts w:ascii="Tahoma" w:hAnsi="Tahoma" w:cs="Tahoma"/>
                <w:b/>
              </w:rPr>
            </w:pPr>
          </w:p>
        </w:tc>
      </w:tr>
    </w:tbl>
    <w:p w14:paraId="5EC7BF7C" w14:textId="77777777" w:rsidR="002D05E7" w:rsidRPr="00112425" w:rsidRDefault="002D05E7" w:rsidP="00FA66D0">
      <w:pPr>
        <w:keepNext/>
        <w:keepLines/>
        <w:jc w:val="both"/>
        <w:rPr>
          <w:rFonts w:ascii="Tahoma" w:hAnsi="Tahoma" w:cs="Tahoma"/>
          <w:b/>
        </w:rPr>
      </w:pPr>
    </w:p>
    <w:p w14:paraId="3009DBC7" w14:textId="77777777" w:rsidR="002D05E7" w:rsidRPr="00112425" w:rsidRDefault="002D05E7" w:rsidP="00FA66D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05413212" w14:textId="77777777" w:rsidR="002D05E7" w:rsidRPr="00112425" w:rsidRDefault="002D05E7" w:rsidP="00FA66D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3CF30BCD" w14:textId="77777777" w:rsidTr="00DE3254">
        <w:tc>
          <w:tcPr>
            <w:tcW w:w="534" w:type="dxa"/>
            <w:shd w:val="clear" w:color="auto" w:fill="auto"/>
          </w:tcPr>
          <w:p w14:paraId="312A88AC" w14:textId="77777777" w:rsidR="002D05E7" w:rsidRPr="00112425" w:rsidRDefault="002D05E7" w:rsidP="00FA66D0">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7CA07CC" w14:textId="77777777" w:rsidR="002D05E7" w:rsidRPr="00112425" w:rsidRDefault="002D05E7" w:rsidP="00FA66D0">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2C9A0ABB" w14:textId="77777777" w:rsidR="002D05E7" w:rsidRPr="00112425" w:rsidRDefault="002D05E7" w:rsidP="00FA66D0">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2C9A77CF" w14:textId="77777777" w:rsidR="002D05E7" w:rsidRPr="00112425" w:rsidRDefault="002D05E7" w:rsidP="00FA66D0">
            <w:pPr>
              <w:keepNext/>
              <w:keepLines/>
              <w:jc w:val="both"/>
              <w:rPr>
                <w:rFonts w:ascii="Tahoma" w:hAnsi="Tahoma" w:cs="Tahoma"/>
                <w:b/>
              </w:rPr>
            </w:pPr>
            <w:r w:rsidRPr="00112425">
              <w:rPr>
                <w:rFonts w:ascii="Tahoma" w:hAnsi="Tahoma" w:cs="Tahoma"/>
                <w:b/>
              </w:rPr>
              <w:t>Delež lastništva v %</w:t>
            </w:r>
          </w:p>
        </w:tc>
      </w:tr>
      <w:tr w:rsidR="002D05E7" w:rsidRPr="00112425" w14:paraId="52767FDB" w14:textId="77777777" w:rsidTr="00DE3254">
        <w:tc>
          <w:tcPr>
            <w:tcW w:w="534" w:type="dxa"/>
            <w:shd w:val="clear" w:color="auto" w:fill="auto"/>
          </w:tcPr>
          <w:p w14:paraId="53189BE0" w14:textId="77777777" w:rsidR="002D05E7" w:rsidRPr="00112425" w:rsidRDefault="002D05E7" w:rsidP="00FA66D0">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7220C97F" w14:textId="77777777" w:rsidR="002D05E7" w:rsidRPr="00112425" w:rsidRDefault="002D05E7" w:rsidP="00FA66D0">
            <w:pPr>
              <w:keepNext/>
              <w:keepLines/>
              <w:jc w:val="both"/>
              <w:rPr>
                <w:rFonts w:ascii="Tahoma" w:hAnsi="Tahoma" w:cs="Tahoma"/>
                <w:b/>
              </w:rPr>
            </w:pPr>
          </w:p>
        </w:tc>
        <w:tc>
          <w:tcPr>
            <w:tcW w:w="3685" w:type="dxa"/>
            <w:shd w:val="clear" w:color="auto" w:fill="auto"/>
          </w:tcPr>
          <w:p w14:paraId="6EDF0744" w14:textId="77777777" w:rsidR="002D05E7" w:rsidRPr="00112425" w:rsidRDefault="002D05E7" w:rsidP="00FA66D0">
            <w:pPr>
              <w:keepNext/>
              <w:keepLines/>
              <w:jc w:val="both"/>
              <w:rPr>
                <w:rFonts w:ascii="Tahoma" w:hAnsi="Tahoma" w:cs="Tahoma"/>
                <w:b/>
              </w:rPr>
            </w:pPr>
          </w:p>
        </w:tc>
        <w:tc>
          <w:tcPr>
            <w:tcW w:w="1810" w:type="dxa"/>
            <w:shd w:val="clear" w:color="auto" w:fill="auto"/>
          </w:tcPr>
          <w:p w14:paraId="7D26BEE6" w14:textId="77777777" w:rsidR="002D05E7" w:rsidRPr="00112425" w:rsidRDefault="002D05E7" w:rsidP="00FA66D0">
            <w:pPr>
              <w:keepNext/>
              <w:keepLines/>
              <w:jc w:val="both"/>
              <w:rPr>
                <w:rFonts w:ascii="Tahoma" w:hAnsi="Tahoma" w:cs="Tahoma"/>
                <w:b/>
              </w:rPr>
            </w:pPr>
          </w:p>
        </w:tc>
      </w:tr>
      <w:tr w:rsidR="002D05E7" w:rsidRPr="00112425" w14:paraId="6715025A" w14:textId="77777777" w:rsidTr="00DE3254">
        <w:tc>
          <w:tcPr>
            <w:tcW w:w="534" w:type="dxa"/>
            <w:shd w:val="clear" w:color="auto" w:fill="auto"/>
          </w:tcPr>
          <w:p w14:paraId="2713C99B" w14:textId="77777777" w:rsidR="002D05E7" w:rsidRPr="00112425" w:rsidRDefault="002D05E7" w:rsidP="00FA66D0">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D29F901" w14:textId="77777777" w:rsidR="002D05E7" w:rsidRPr="00112425" w:rsidRDefault="002D05E7" w:rsidP="00FA66D0">
            <w:pPr>
              <w:keepNext/>
              <w:keepLines/>
              <w:jc w:val="both"/>
              <w:rPr>
                <w:rFonts w:ascii="Tahoma" w:hAnsi="Tahoma" w:cs="Tahoma"/>
                <w:b/>
              </w:rPr>
            </w:pPr>
          </w:p>
        </w:tc>
        <w:tc>
          <w:tcPr>
            <w:tcW w:w="3685" w:type="dxa"/>
            <w:shd w:val="clear" w:color="auto" w:fill="auto"/>
          </w:tcPr>
          <w:p w14:paraId="0E426FF6" w14:textId="77777777" w:rsidR="002D05E7" w:rsidRPr="00112425" w:rsidRDefault="002D05E7" w:rsidP="00FA66D0">
            <w:pPr>
              <w:keepNext/>
              <w:keepLines/>
              <w:jc w:val="both"/>
              <w:rPr>
                <w:rFonts w:ascii="Tahoma" w:hAnsi="Tahoma" w:cs="Tahoma"/>
                <w:b/>
              </w:rPr>
            </w:pPr>
          </w:p>
        </w:tc>
        <w:tc>
          <w:tcPr>
            <w:tcW w:w="1810" w:type="dxa"/>
            <w:shd w:val="clear" w:color="auto" w:fill="auto"/>
          </w:tcPr>
          <w:p w14:paraId="25CDE69E" w14:textId="77777777" w:rsidR="002D05E7" w:rsidRPr="00112425" w:rsidRDefault="002D05E7" w:rsidP="00FA66D0">
            <w:pPr>
              <w:keepNext/>
              <w:keepLines/>
              <w:jc w:val="both"/>
              <w:rPr>
                <w:rFonts w:ascii="Tahoma" w:hAnsi="Tahoma" w:cs="Tahoma"/>
                <w:b/>
              </w:rPr>
            </w:pPr>
          </w:p>
        </w:tc>
      </w:tr>
      <w:tr w:rsidR="002D05E7" w:rsidRPr="00112425" w14:paraId="6F458E20" w14:textId="77777777" w:rsidTr="00DE3254">
        <w:tc>
          <w:tcPr>
            <w:tcW w:w="534" w:type="dxa"/>
            <w:shd w:val="clear" w:color="auto" w:fill="auto"/>
          </w:tcPr>
          <w:p w14:paraId="2C08376C" w14:textId="77777777" w:rsidR="002D05E7" w:rsidRPr="00112425" w:rsidRDefault="002D05E7" w:rsidP="00FA66D0">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52430652" w14:textId="77777777" w:rsidR="002D05E7" w:rsidRPr="00112425" w:rsidRDefault="002D05E7" w:rsidP="00FA66D0">
            <w:pPr>
              <w:keepNext/>
              <w:keepLines/>
              <w:jc w:val="both"/>
              <w:rPr>
                <w:rFonts w:ascii="Tahoma" w:hAnsi="Tahoma" w:cs="Tahoma"/>
                <w:b/>
              </w:rPr>
            </w:pPr>
          </w:p>
        </w:tc>
        <w:tc>
          <w:tcPr>
            <w:tcW w:w="3685" w:type="dxa"/>
            <w:shd w:val="clear" w:color="auto" w:fill="auto"/>
          </w:tcPr>
          <w:p w14:paraId="70565AB1" w14:textId="77777777" w:rsidR="002D05E7" w:rsidRPr="00112425" w:rsidRDefault="002D05E7" w:rsidP="00FA66D0">
            <w:pPr>
              <w:keepNext/>
              <w:keepLines/>
              <w:jc w:val="both"/>
              <w:rPr>
                <w:rFonts w:ascii="Tahoma" w:hAnsi="Tahoma" w:cs="Tahoma"/>
                <w:b/>
              </w:rPr>
            </w:pPr>
          </w:p>
        </w:tc>
        <w:tc>
          <w:tcPr>
            <w:tcW w:w="1810" w:type="dxa"/>
            <w:shd w:val="clear" w:color="auto" w:fill="auto"/>
          </w:tcPr>
          <w:p w14:paraId="3BE22F83" w14:textId="77777777" w:rsidR="002D05E7" w:rsidRPr="00112425" w:rsidRDefault="002D05E7" w:rsidP="00FA66D0">
            <w:pPr>
              <w:keepNext/>
              <w:keepLines/>
              <w:jc w:val="both"/>
              <w:rPr>
                <w:rFonts w:ascii="Tahoma" w:hAnsi="Tahoma" w:cs="Tahoma"/>
                <w:b/>
              </w:rPr>
            </w:pPr>
          </w:p>
        </w:tc>
      </w:tr>
      <w:tr w:rsidR="002D05E7" w:rsidRPr="00112425" w14:paraId="171D2DA0" w14:textId="77777777" w:rsidTr="00DE3254">
        <w:tc>
          <w:tcPr>
            <w:tcW w:w="534" w:type="dxa"/>
            <w:shd w:val="clear" w:color="auto" w:fill="auto"/>
          </w:tcPr>
          <w:p w14:paraId="5A6A6426" w14:textId="77777777" w:rsidR="002D05E7" w:rsidRPr="00112425" w:rsidRDefault="002D05E7" w:rsidP="00FA66D0">
            <w:pPr>
              <w:keepNext/>
              <w:keepLines/>
              <w:jc w:val="both"/>
              <w:rPr>
                <w:rFonts w:ascii="Tahoma" w:hAnsi="Tahoma" w:cs="Tahoma"/>
                <w:b/>
              </w:rPr>
            </w:pPr>
            <w:r w:rsidRPr="00112425">
              <w:rPr>
                <w:rFonts w:ascii="Tahoma" w:hAnsi="Tahoma" w:cs="Tahoma"/>
                <w:b/>
              </w:rPr>
              <w:t>…</w:t>
            </w:r>
          </w:p>
        </w:tc>
        <w:tc>
          <w:tcPr>
            <w:tcW w:w="3402" w:type="dxa"/>
            <w:shd w:val="clear" w:color="auto" w:fill="auto"/>
          </w:tcPr>
          <w:p w14:paraId="3E90EFD4" w14:textId="77777777" w:rsidR="002D05E7" w:rsidRPr="00112425" w:rsidRDefault="002D05E7" w:rsidP="00FA66D0">
            <w:pPr>
              <w:keepNext/>
              <w:keepLines/>
              <w:jc w:val="both"/>
              <w:rPr>
                <w:rFonts w:ascii="Tahoma" w:hAnsi="Tahoma" w:cs="Tahoma"/>
                <w:b/>
              </w:rPr>
            </w:pPr>
          </w:p>
        </w:tc>
        <w:tc>
          <w:tcPr>
            <w:tcW w:w="3685" w:type="dxa"/>
            <w:shd w:val="clear" w:color="auto" w:fill="auto"/>
          </w:tcPr>
          <w:p w14:paraId="594D72AD" w14:textId="77777777" w:rsidR="002D05E7" w:rsidRPr="00112425" w:rsidRDefault="002D05E7" w:rsidP="00FA66D0">
            <w:pPr>
              <w:keepNext/>
              <w:keepLines/>
              <w:jc w:val="both"/>
              <w:rPr>
                <w:rFonts w:ascii="Tahoma" w:hAnsi="Tahoma" w:cs="Tahoma"/>
                <w:b/>
              </w:rPr>
            </w:pPr>
          </w:p>
        </w:tc>
        <w:tc>
          <w:tcPr>
            <w:tcW w:w="1810" w:type="dxa"/>
            <w:shd w:val="clear" w:color="auto" w:fill="auto"/>
          </w:tcPr>
          <w:p w14:paraId="0B354ED0" w14:textId="77777777" w:rsidR="002D05E7" w:rsidRPr="00112425" w:rsidRDefault="002D05E7" w:rsidP="00FA66D0">
            <w:pPr>
              <w:keepNext/>
              <w:keepLines/>
              <w:jc w:val="both"/>
              <w:rPr>
                <w:rFonts w:ascii="Tahoma" w:hAnsi="Tahoma" w:cs="Tahoma"/>
                <w:b/>
              </w:rPr>
            </w:pPr>
          </w:p>
        </w:tc>
      </w:tr>
    </w:tbl>
    <w:p w14:paraId="556BFF1B" w14:textId="77777777" w:rsidR="002D05E7" w:rsidRPr="00112425" w:rsidRDefault="002D05E7" w:rsidP="00FA66D0">
      <w:pPr>
        <w:keepNext/>
        <w:keepLines/>
        <w:jc w:val="both"/>
        <w:rPr>
          <w:rFonts w:ascii="Tahoma" w:hAnsi="Tahoma" w:cs="Tahoma"/>
          <w:b/>
        </w:rPr>
      </w:pPr>
    </w:p>
    <w:p w14:paraId="2B26A08D" w14:textId="77777777" w:rsidR="002D05E7" w:rsidRPr="00112425" w:rsidRDefault="00722C27" w:rsidP="00FA66D0">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3EA10BA" w14:textId="77777777" w:rsidR="002D05E7" w:rsidRPr="00112425" w:rsidRDefault="002D05E7" w:rsidP="00FA66D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56B6B1BA" w14:textId="77777777" w:rsidTr="00DE3254">
        <w:tc>
          <w:tcPr>
            <w:tcW w:w="533" w:type="dxa"/>
            <w:shd w:val="clear" w:color="auto" w:fill="auto"/>
          </w:tcPr>
          <w:p w14:paraId="45905855" w14:textId="77777777" w:rsidR="002D05E7" w:rsidRPr="00112425" w:rsidRDefault="002D05E7" w:rsidP="00FA66D0">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4D998786" w14:textId="77777777" w:rsidR="002D05E7" w:rsidRPr="00112425" w:rsidRDefault="002D05E7" w:rsidP="00FA66D0">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15F106EF" w14:textId="77777777" w:rsidR="002D05E7" w:rsidRPr="00112425" w:rsidRDefault="002D05E7" w:rsidP="00FA66D0">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5AA3BDD6" w14:textId="77777777" w:rsidR="002D05E7" w:rsidRPr="00112425" w:rsidRDefault="002D05E7" w:rsidP="00FA66D0">
            <w:pPr>
              <w:keepNext/>
              <w:keepLines/>
              <w:jc w:val="both"/>
              <w:rPr>
                <w:rFonts w:ascii="Tahoma" w:hAnsi="Tahoma" w:cs="Tahoma"/>
                <w:b/>
              </w:rPr>
            </w:pPr>
            <w:r w:rsidRPr="00112425">
              <w:rPr>
                <w:rFonts w:ascii="Tahoma" w:hAnsi="Tahoma" w:cs="Tahoma"/>
                <w:b/>
              </w:rPr>
              <w:t>Matična številka</w:t>
            </w:r>
          </w:p>
        </w:tc>
      </w:tr>
      <w:tr w:rsidR="002D05E7" w:rsidRPr="00112425" w14:paraId="0F2A998E" w14:textId="77777777" w:rsidTr="00DE3254">
        <w:tc>
          <w:tcPr>
            <w:tcW w:w="533" w:type="dxa"/>
            <w:shd w:val="clear" w:color="auto" w:fill="auto"/>
          </w:tcPr>
          <w:p w14:paraId="39CD177E" w14:textId="77777777" w:rsidR="002D05E7" w:rsidRPr="00112425" w:rsidRDefault="002D05E7" w:rsidP="00FA66D0">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C0B1E55" w14:textId="77777777" w:rsidR="002D05E7" w:rsidRPr="00112425" w:rsidRDefault="002D05E7" w:rsidP="00FA66D0">
            <w:pPr>
              <w:keepNext/>
              <w:keepLines/>
              <w:jc w:val="both"/>
              <w:rPr>
                <w:rFonts w:ascii="Tahoma" w:hAnsi="Tahoma" w:cs="Tahoma"/>
                <w:b/>
              </w:rPr>
            </w:pPr>
          </w:p>
        </w:tc>
        <w:tc>
          <w:tcPr>
            <w:tcW w:w="3657" w:type="dxa"/>
            <w:shd w:val="clear" w:color="auto" w:fill="auto"/>
          </w:tcPr>
          <w:p w14:paraId="21976963" w14:textId="77777777" w:rsidR="002D05E7" w:rsidRPr="00112425" w:rsidRDefault="002D05E7" w:rsidP="00FA66D0">
            <w:pPr>
              <w:keepNext/>
              <w:keepLines/>
              <w:jc w:val="both"/>
              <w:rPr>
                <w:rFonts w:ascii="Tahoma" w:hAnsi="Tahoma" w:cs="Tahoma"/>
                <w:b/>
              </w:rPr>
            </w:pPr>
          </w:p>
        </w:tc>
        <w:tc>
          <w:tcPr>
            <w:tcW w:w="1865" w:type="dxa"/>
            <w:shd w:val="clear" w:color="auto" w:fill="auto"/>
          </w:tcPr>
          <w:p w14:paraId="48B2D1E2" w14:textId="77777777" w:rsidR="002D05E7" w:rsidRPr="00112425" w:rsidRDefault="002D05E7" w:rsidP="00FA66D0">
            <w:pPr>
              <w:keepNext/>
              <w:keepLines/>
              <w:jc w:val="both"/>
              <w:rPr>
                <w:rFonts w:ascii="Tahoma" w:hAnsi="Tahoma" w:cs="Tahoma"/>
                <w:b/>
              </w:rPr>
            </w:pPr>
          </w:p>
        </w:tc>
      </w:tr>
      <w:tr w:rsidR="002D05E7" w:rsidRPr="00112425" w14:paraId="7754543A" w14:textId="77777777" w:rsidTr="00DE3254">
        <w:tc>
          <w:tcPr>
            <w:tcW w:w="533" w:type="dxa"/>
            <w:shd w:val="clear" w:color="auto" w:fill="auto"/>
          </w:tcPr>
          <w:p w14:paraId="705196E1" w14:textId="77777777" w:rsidR="002D05E7" w:rsidRPr="00112425" w:rsidRDefault="002D05E7" w:rsidP="00FA66D0">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05161BB8" w14:textId="77777777" w:rsidR="002D05E7" w:rsidRPr="00112425" w:rsidRDefault="002D05E7" w:rsidP="00FA66D0">
            <w:pPr>
              <w:keepNext/>
              <w:keepLines/>
              <w:jc w:val="both"/>
              <w:rPr>
                <w:rFonts w:ascii="Tahoma" w:hAnsi="Tahoma" w:cs="Tahoma"/>
                <w:b/>
              </w:rPr>
            </w:pPr>
          </w:p>
        </w:tc>
        <w:tc>
          <w:tcPr>
            <w:tcW w:w="3657" w:type="dxa"/>
            <w:shd w:val="clear" w:color="auto" w:fill="auto"/>
          </w:tcPr>
          <w:p w14:paraId="3C321D90" w14:textId="77777777" w:rsidR="002D05E7" w:rsidRPr="00112425" w:rsidRDefault="002D05E7" w:rsidP="00FA66D0">
            <w:pPr>
              <w:keepNext/>
              <w:keepLines/>
              <w:jc w:val="both"/>
              <w:rPr>
                <w:rFonts w:ascii="Tahoma" w:hAnsi="Tahoma" w:cs="Tahoma"/>
                <w:b/>
              </w:rPr>
            </w:pPr>
          </w:p>
        </w:tc>
        <w:tc>
          <w:tcPr>
            <w:tcW w:w="1865" w:type="dxa"/>
            <w:shd w:val="clear" w:color="auto" w:fill="auto"/>
          </w:tcPr>
          <w:p w14:paraId="69A4EE3C" w14:textId="77777777" w:rsidR="002D05E7" w:rsidRPr="00112425" w:rsidRDefault="002D05E7" w:rsidP="00FA66D0">
            <w:pPr>
              <w:keepNext/>
              <w:keepLines/>
              <w:jc w:val="both"/>
              <w:rPr>
                <w:rFonts w:ascii="Tahoma" w:hAnsi="Tahoma" w:cs="Tahoma"/>
                <w:b/>
              </w:rPr>
            </w:pPr>
          </w:p>
        </w:tc>
      </w:tr>
      <w:tr w:rsidR="002D05E7" w:rsidRPr="00112425" w14:paraId="3F3B92F8" w14:textId="77777777" w:rsidTr="00DE3254">
        <w:tc>
          <w:tcPr>
            <w:tcW w:w="533" w:type="dxa"/>
            <w:shd w:val="clear" w:color="auto" w:fill="auto"/>
          </w:tcPr>
          <w:p w14:paraId="79302C81" w14:textId="77777777" w:rsidR="002D05E7" w:rsidRPr="00112425" w:rsidRDefault="002D05E7" w:rsidP="00FA66D0">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48283F62" w14:textId="77777777" w:rsidR="002D05E7" w:rsidRPr="00112425" w:rsidRDefault="002D05E7" w:rsidP="00FA66D0">
            <w:pPr>
              <w:keepNext/>
              <w:keepLines/>
              <w:jc w:val="both"/>
              <w:rPr>
                <w:rFonts w:ascii="Tahoma" w:hAnsi="Tahoma" w:cs="Tahoma"/>
                <w:b/>
              </w:rPr>
            </w:pPr>
          </w:p>
        </w:tc>
        <w:tc>
          <w:tcPr>
            <w:tcW w:w="3657" w:type="dxa"/>
            <w:shd w:val="clear" w:color="auto" w:fill="auto"/>
          </w:tcPr>
          <w:p w14:paraId="4B146971" w14:textId="77777777" w:rsidR="002D05E7" w:rsidRPr="00112425" w:rsidRDefault="002D05E7" w:rsidP="00FA66D0">
            <w:pPr>
              <w:keepNext/>
              <w:keepLines/>
              <w:jc w:val="both"/>
              <w:rPr>
                <w:rFonts w:ascii="Tahoma" w:hAnsi="Tahoma" w:cs="Tahoma"/>
                <w:b/>
              </w:rPr>
            </w:pPr>
          </w:p>
        </w:tc>
        <w:tc>
          <w:tcPr>
            <w:tcW w:w="1865" w:type="dxa"/>
            <w:shd w:val="clear" w:color="auto" w:fill="auto"/>
          </w:tcPr>
          <w:p w14:paraId="691E01E5" w14:textId="77777777" w:rsidR="002D05E7" w:rsidRPr="00112425" w:rsidRDefault="002D05E7" w:rsidP="00FA66D0">
            <w:pPr>
              <w:keepNext/>
              <w:keepLines/>
              <w:jc w:val="both"/>
              <w:rPr>
                <w:rFonts w:ascii="Tahoma" w:hAnsi="Tahoma" w:cs="Tahoma"/>
                <w:b/>
              </w:rPr>
            </w:pPr>
          </w:p>
        </w:tc>
      </w:tr>
      <w:tr w:rsidR="002D05E7" w:rsidRPr="00112425" w14:paraId="556A3696" w14:textId="77777777" w:rsidTr="00DE3254">
        <w:tc>
          <w:tcPr>
            <w:tcW w:w="533" w:type="dxa"/>
            <w:shd w:val="clear" w:color="auto" w:fill="auto"/>
          </w:tcPr>
          <w:p w14:paraId="6B8219B2" w14:textId="77777777" w:rsidR="002D05E7" w:rsidRPr="00112425" w:rsidRDefault="002D05E7" w:rsidP="00FA66D0">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920A730" w14:textId="77777777" w:rsidR="002D05E7" w:rsidRPr="00112425" w:rsidRDefault="002D05E7" w:rsidP="00FA66D0">
            <w:pPr>
              <w:keepNext/>
              <w:keepLines/>
              <w:jc w:val="both"/>
              <w:rPr>
                <w:rFonts w:ascii="Tahoma" w:hAnsi="Tahoma" w:cs="Tahoma"/>
                <w:b/>
              </w:rPr>
            </w:pPr>
          </w:p>
        </w:tc>
        <w:tc>
          <w:tcPr>
            <w:tcW w:w="3657" w:type="dxa"/>
            <w:shd w:val="clear" w:color="auto" w:fill="auto"/>
          </w:tcPr>
          <w:p w14:paraId="74BAE16F" w14:textId="77777777" w:rsidR="002D05E7" w:rsidRPr="00112425" w:rsidRDefault="002D05E7" w:rsidP="00FA66D0">
            <w:pPr>
              <w:keepNext/>
              <w:keepLines/>
              <w:jc w:val="both"/>
              <w:rPr>
                <w:rFonts w:ascii="Tahoma" w:hAnsi="Tahoma" w:cs="Tahoma"/>
                <w:b/>
              </w:rPr>
            </w:pPr>
          </w:p>
        </w:tc>
        <w:tc>
          <w:tcPr>
            <w:tcW w:w="1865" w:type="dxa"/>
            <w:shd w:val="clear" w:color="auto" w:fill="auto"/>
          </w:tcPr>
          <w:p w14:paraId="4067490C" w14:textId="77777777" w:rsidR="002D05E7" w:rsidRPr="00112425" w:rsidRDefault="002D05E7" w:rsidP="00FA66D0">
            <w:pPr>
              <w:keepNext/>
              <w:keepLines/>
              <w:jc w:val="both"/>
              <w:rPr>
                <w:rFonts w:ascii="Tahoma" w:hAnsi="Tahoma" w:cs="Tahoma"/>
                <w:b/>
              </w:rPr>
            </w:pPr>
          </w:p>
        </w:tc>
      </w:tr>
    </w:tbl>
    <w:p w14:paraId="66BD018A" w14:textId="77777777" w:rsidR="001B1358" w:rsidRPr="00112425" w:rsidRDefault="001B1358" w:rsidP="00FA66D0">
      <w:pPr>
        <w:keepNext/>
        <w:keepLines/>
        <w:jc w:val="both"/>
        <w:rPr>
          <w:rFonts w:ascii="Tahoma" w:hAnsi="Tahoma" w:cs="Tahoma"/>
        </w:rPr>
      </w:pPr>
    </w:p>
    <w:p w14:paraId="7BF0FE4B" w14:textId="77777777" w:rsidR="002D05E7" w:rsidRPr="00112425" w:rsidRDefault="002D05E7" w:rsidP="00FA66D0">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112425" w:rsidRDefault="002D05E7" w:rsidP="00FA66D0">
      <w:pPr>
        <w:keepNext/>
        <w:keepLines/>
        <w:jc w:val="both"/>
        <w:rPr>
          <w:rFonts w:ascii="Tahoma" w:hAnsi="Tahoma" w:cs="Tahoma"/>
        </w:rPr>
      </w:pPr>
    </w:p>
    <w:p w14:paraId="4AC2F86C" w14:textId="77777777" w:rsidR="002D05E7" w:rsidRPr="00112425" w:rsidRDefault="002D05E7" w:rsidP="00FA66D0">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34C12100" w14:textId="77777777" w:rsidR="002D05E7" w:rsidRPr="00112425" w:rsidRDefault="002D05E7" w:rsidP="00FA66D0">
      <w:pPr>
        <w:keepNext/>
        <w:keepLines/>
        <w:jc w:val="both"/>
        <w:rPr>
          <w:rFonts w:ascii="Tahoma" w:hAnsi="Tahoma" w:cs="Tahoma"/>
          <w:b/>
        </w:rPr>
      </w:pPr>
    </w:p>
    <w:p w14:paraId="701BC7B3" w14:textId="77777777" w:rsidR="002D05E7" w:rsidRPr="00112425" w:rsidRDefault="002D05E7" w:rsidP="00FA66D0">
      <w:pPr>
        <w:keepNext/>
        <w:keepLines/>
        <w:jc w:val="both"/>
        <w:rPr>
          <w:rFonts w:ascii="Tahoma" w:hAnsi="Tahoma" w:cs="Tahoma"/>
          <w:i/>
          <w:u w:val="single"/>
        </w:rPr>
      </w:pPr>
    </w:p>
    <w:p w14:paraId="74C921E6" w14:textId="77777777" w:rsidR="002D05E7" w:rsidRPr="00112425" w:rsidRDefault="002D05E7" w:rsidP="00FA66D0">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632668C4" w14:textId="77777777" w:rsidR="002D05E7" w:rsidRPr="00112425" w:rsidRDefault="002D05E7" w:rsidP="00FA66D0">
      <w:pPr>
        <w:keepNext/>
        <w:keepLines/>
        <w:jc w:val="both"/>
        <w:rPr>
          <w:rFonts w:ascii="Tahoma" w:hAnsi="Tahoma" w:cs="Tahoma"/>
          <w:b/>
        </w:rPr>
      </w:pPr>
    </w:p>
    <w:p w14:paraId="538E1CEA" w14:textId="77777777" w:rsidR="002D05E7" w:rsidRPr="00112425" w:rsidRDefault="002D05E7" w:rsidP="00FA66D0">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4A478AF2" w14:textId="77777777" w:rsidTr="000C7AEC">
        <w:trPr>
          <w:trHeight w:val="235"/>
        </w:trPr>
        <w:tc>
          <w:tcPr>
            <w:tcW w:w="3430" w:type="dxa"/>
            <w:tcBorders>
              <w:bottom w:val="single" w:sz="4" w:space="0" w:color="auto"/>
            </w:tcBorders>
          </w:tcPr>
          <w:p w14:paraId="0DF82490" w14:textId="77777777" w:rsidR="008173E4" w:rsidRPr="00CE1BAD" w:rsidRDefault="008173E4" w:rsidP="00FA66D0">
            <w:pPr>
              <w:keepNext/>
              <w:keepLines/>
              <w:jc w:val="both"/>
              <w:rPr>
                <w:rFonts w:ascii="Tahoma" w:hAnsi="Tahoma" w:cs="Tahoma"/>
                <w:snapToGrid w:val="0"/>
                <w:color w:val="000000"/>
              </w:rPr>
            </w:pPr>
          </w:p>
        </w:tc>
        <w:tc>
          <w:tcPr>
            <w:tcW w:w="2574" w:type="dxa"/>
          </w:tcPr>
          <w:p w14:paraId="039F5CD7" w14:textId="77777777" w:rsidR="008173E4" w:rsidRPr="00CE1BAD" w:rsidRDefault="008173E4" w:rsidP="00FA66D0">
            <w:pPr>
              <w:keepNext/>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5D5727" w:rsidRDefault="008173E4" w:rsidP="00FA66D0">
            <w:pPr>
              <w:keepNext/>
              <w:keepLines/>
              <w:tabs>
                <w:tab w:val="left" w:pos="567"/>
                <w:tab w:val="num" w:pos="851"/>
                <w:tab w:val="left" w:pos="993"/>
              </w:tabs>
              <w:jc w:val="both"/>
              <w:rPr>
                <w:rFonts w:ascii="Tahoma" w:hAnsi="Tahoma" w:cs="Tahoma"/>
                <w:snapToGrid w:val="0"/>
                <w:color w:val="000000"/>
              </w:rPr>
            </w:pPr>
          </w:p>
        </w:tc>
      </w:tr>
      <w:tr w:rsidR="008173E4" w:rsidRPr="00CE1BAD" w14:paraId="640BA122" w14:textId="77777777" w:rsidTr="000C7AEC">
        <w:trPr>
          <w:trHeight w:val="235"/>
        </w:trPr>
        <w:tc>
          <w:tcPr>
            <w:tcW w:w="3430" w:type="dxa"/>
            <w:tcBorders>
              <w:top w:val="single" w:sz="4" w:space="0" w:color="auto"/>
            </w:tcBorders>
          </w:tcPr>
          <w:p w14:paraId="35AA3963" w14:textId="77777777" w:rsidR="008173E4" w:rsidRPr="00CE1BAD" w:rsidRDefault="008173E4"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E684BC7" w14:textId="77777777" w:rsidR="008173E4" w:rsidRPr="00CE1BAD" w:rsidRDefault="008173E4"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22FEFB3" w14:textId="77777777" w:rsidR="008173E4" w:rsidRPr="00CE1BAD" w:rsidRDefault="008173E4"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D317FE7" w14:textId="77777777" w:rsidR="002D05E7" w:rsidRPr="00112425" w:rsidRDefault="002D05E7" w:rsidP="00FA66D0">
      <w:pPr>
        <w:keepNext/>
        <w:keepLines/>
        <w:tabs>
          <w:tab w:val="left" w:pos="284"/>
        </w:tabs>
        <w:jc w:val="both"/>
        <w:rPr>
          <w:rFonts w:ascii="Tahoma" w:hAnsi="Tahoma" w:cs="Tahoma"/>
        </w:rPr>
      </w:pPr>
    </w:p>
    <w:p w14:paraId="5F047FA2" w14:textId="77777777" w:rsidR="002D05E7" w:rsidRPr="00112425" w:rsidRDefault="002D05E7" w:rsidP="00FA66D0">
      <w:pPr>
        <w:keepNext/>
        <w:keepLines/>
        <w:tabs>
          <w:tab w:val="left" w:pos="284"/>
        </w:tabs>
        <w:jc w:val="both"/>
        <w:rPr>
          <w:rFonts w:ascii="Tahoma" w:hAnsi="Tahoma" w:cs="Tahoma"/>
        </w:rPr>
      </w:pPr>
    </w:p>
    <w:p w14:paraId="4AA144F7" w14:textId="77777777" w:rsidR="002D05E7" w:rsidRPr="00112425" w:rsidRDefault="002D05E7" w:rsidP="00FA66D0">
      <w:pPr>
        <w:keepNext/>
        <w:keepLines/>
        <w:tabs>
          <w:tab w:val="left" w:pos="284"/>
        </w:tabs>
        <w:jc w:val="both"/>
        <w:rPr>
          <w:rFonts w:ascii="Tahoma" w:hAnsi="Tahoma" w:cs="Tahoma"/>
        </w:rPr>
      </w:pPr>
    </w:p>
    <w:p w14:paraId="27DF8CC7" w14:textId="77777777" w:rsidR="001B1358" w:rsidRPr="00112425" w:rsidRDefault="001B1358" w:rsidP="00FA66D0">
      <w:pPr>
        <w:keepNext/>
        <w:keepLines/>
        <w:tabs>
          <w:tab w:val="left" w:pos="284"/>
        </w:tabs>
        <w:jc w:val="both"/>
        <w:rPr>
          <w:rFonts w:ascii="Tahoma" w:hAnsi="Tahoma" w:cs="Tahoma"/>
        </w:rPr>
      </w:pPr>
    </w:p>
    <w:p w14:paraId="462867FD" w14:textId="77777777" w:rsidR="001B1358" w:rsidRPr="00112425" w:rsidRDefault="001B1358" w:rsidP="00FA66D0">
      <w:pPr>
        <w:keepNext/>
        <w:keepLines/>
        <w:tabs>
          <w:tab w:val="left" w:pos="284"/>
        </w:tabs>
        <w:jc w:val="both"/>
        <w:rPr>
          <w:rFonts w:ascii="Tahoma" w:hAnsi="Tahoma" w:cs="Tahoma"/>
        </w:rPr>
      </w:pPr>
    </w:p>
    <w:p w14:paraId="172A2982" w14:textId="77777777" w:rsidR="00C51C0F" w:rsidRPr="00112425" w:rsidRDefault="00C51C0F" w:rsidP="00FA66D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47871679" w14:textId="77777777" w:rsidR="00C51C0F" w:rsidRPr="00112425" w:rsidRDefault="00C51C0F" w:rsidP="00FA66D0">
      <w:pPr>
        <w:keepNext/>
        <w:keepLines/>
        <w:tabs>
          <w:tab w:val="left" w:pos="284"/>
        </w:tabs>
        <w:jc w:val="both"/>
        <w:rPr>
          <w:rFonts w:ascii="Tahoma" w:hAnsi="Tahoma" w:cs="Tahoma"/>
        </w:rPr>
      </w:pPr>
    </w:p>
    <w:p w14:paraId="24760D48" w14:textId="77777777" w:rsidR="00C51C0F" w:rsidRPr="00112425" w:rsidRDefault="00C51C0F" w:rsidP="00FA66D0">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FE83728" w14:textId="77777777" w:rsidR="00C51C0F" w:rsidRPr="00112425" w:rsidRDefault="00C51C0F" w:rsidP="00FA66D0">
      <w:pPr>
        <w:keepNext/>
        <w:keepLines/>
        <w:tabs>
          <w:tab w:val="left" w:pos="284"/>
        </w:tabs>
        <w:jc w:val="both"/>
        <w:rPr>
          <w:rFonts w:ascii="Tahoma" w:hAnsi="Tahoma" w:cs="Tahoma"/>
        </w:rPr>
      </w:pPr>
    </w:p>
    <w:p w14:paraId="6A98D59E" w14:textId="77777777" w:rsidR="00C51C0F" w:rsidRPr="00112425" w:rsidRDefault="00C51C0F" w:rsidP="00FA66D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Default="002D05E7" w:rsidP="00FA66D0">
      <w:pPr>
        <w:keepNext/>
        <w:keepLines/>
        <w:tabs>
          <w:tab w:val="left" w:pos="284"/>
        </w:tabs>
        <w:jc w:val="both"/>
        <w:rPr>
          <w:rFonts w:ascii="Tahoma" w:hAnsi="Tahoma" w:cs="Tahoma"/>
        </w:rPr>
      </w:pPr>
    </w:p>
    <w:p w14:paraId="57010E2F" w14:textId="77777777" w:rsidR="00B51CFB" w:rsidRDefault="00B51CFB" w:rsidP="00FA66D0">
      <w:pPr>
        <w:keepNext/>
        <w:keepLines/>
        <w:tabs>
          <w:tab w:val="left" w:pos="284"/>
        </w:tabs>
        <w:jc w:val="both"/>
        <w:rPr>
          <w:rFonts w:ascii="Tahoma" w:hAnsi="Tahoma" w:cs="Tahoma"/>
        </w:rPr>
      </w:pPr>
    </w:p>
    <w:p w14:paraId="5E89FA89" w14:textId="77777777" w:rsidR="00B51CFB" w:rsidRDefault="00B51CFB" w:rsidP="00FA66D0">
      <w:pPr>
        <w:keepNext/>
        <w:keepLines/>
        <w:tabs>
          <w:tab w:val="left" w:pos="284"/>
        </w:tabs>
        <w:jc w:val="both"/>
        <w:rPr>
          <w:rFonts w:ascii="Tahoma" w:hAnsi="Tahoma" w:cs="Tahoma"/>
        </w:rPr>
      </w:pPr>
    </w:p>
    <w:p w14:paraId="6E5D5553" w14:textId="77777777" w:rsidR="00B51CFB" w:rsidRDefault="00B51CFB" w:rsidP="00FA66D0">
      <w:pPr>
        <w:keepNext/>
        <w:keepLines/>
        <w:tabs>
          <w:tab w:val="left" w:pos="284"/>
        </w:tabs>
        <w:jc w:val="both"/>
        <w:rPr>
          <w:rFonts w:ascii="Tahoma" w:hAnsi="Tahoma" w:cs="Tahoma"/>
        </w:rPr>
      </w:pPr>
    </w:p>
    <w:p w14:paraId="0D9F3F27" w14:textId="77777777" w:rsidR="00B51CFB" w:rsidRDefault="00B51CFB" w:rsidP="00FA66D0">
      <w:pPr>
        <w:keepNext/>
        <w:keepLines/>
        <w:tabs>
          <w:tab w:val="left" w:pos="284"/>
        </w:tabs>
        <w:jc w:val="both"/>
        <w:rPr>
          <w:rFonts w:ascii="Tahoma" w:hAnsi="Tahoma" w:cs="Tahoma"/>
        </w:rPr>
      </w:pPr>
    </w:p>
    <w:p w14:paraId="31466128" w14:textId="77777777" w:rsidR="00B51CFB" w:rsidRDefault="00B51CFB" w:rsidP="00FA66D0">
      <w:pPr>
        <w:keepNext/>
        <w:keepLines/>
        <w:tabs>
          <w:tab w:val="left" w:pos="284"/>
        </w:tabs>
        <w:jc w:val="both"/>
        <w:rPr>
          <w:rFonts w:ascii="Tahoma" w:hAnsi="Tahoma" w:cs="Tahoma"/>
        </w:rPr>
      </w:pPr>
    </w:p>
    <w:p w14:paraId="740A18E4" w14:textId="77777777" w:rsidR="00B51CFB" w:rsidRDefault="00B51CFB" w:rsidP="00FA66D0">
      <w:pPr>
        <w:keepNext/>
        <w:keepLines/>
        <w:tabs>
          <w:tab w:val="left" w:pos="284"/>
        </w:tabs>
        <w:jc w:val="both"/>
        <w:rPr>
          <w:rFonts w:ascii="Tahoma" w:hAnsi="Tahoma" w:cs="Tahoma"/>
        </w:rPr>
      </w:pPr>
    </w:p>
    <w:p w14:paraId="4269C91B" w14:textId="77777777" w:rsidR="00B51CFB" w:rsidRDefault="00B51CFB" w:rsidP="00FA66D0">
      <w:pPr>
        <w:keepNext/>
        <w:keepLines/>
        <w:tabs>
          <w:tab w:val="left" w:pos="284"/>
        </w:tabs>
        <w:jc w:val="both"/>
        <w:rPr>
          <w:rFonts w:ascii="Tahoma" w:hAnsi="Tahoma" w:cs="Tahoma"/>
        </w:rPr>
      </w:pPr>
    </w:p>
    <w:p w14:paraId="6F54E866" w14:textId="77777777" w:rsidR="00B51CFB" w:rsidRDefault="00B51CFB" w:rsidP="00FA66D0">
      <w:pPr>
        <w:keepNext/>
        <w:keepLines/>
        <w:tabs>
          <w:tab w:val="left" w:pos="284"/>
        </w:tabs>
        <w:jc w:val="both"/>
        <w:rPr>
          <w:rFonts w:ascii="Tahoma" w:hAnsi="Tahoma" w:cs="Tahoma"/>
        </w:rPr>
      </w:pPr>
    </w:p>
    <w:p w14:paraId="276477DC" w14:textId="77777777" w:rsidR="00B51CFB" w:rsidRDefault="00B51CFB" w:rsidP="00FA66D0">
      <w:pPr>
        <w:keepNext/>
        <w:keepLines/>
        <w:tabs>
          <w:tab w:val="left" w:pos="284"/>
        </w:tabs>
        <w:jc w:val="both"/>
        <w:rPr>
          <w:rFonts w:ascii="Tahoma" w:hAnsi="Tahoma" w:cs="Tahoma"/>
        </w:rPr>
      </w:pPr>
    </w:p>
    <w:p w14:paraId="5456EE7D" w14:textId="77777777" w:rsidR="00B51CFB" w:rsidRDefault="00B51CFB" w:rsidP="00FA66D0">
      <w:pPr>
        <w:keepNext/>
        <w:keepLines/>
        <w:tabs>
          <w:tab w:val="left" w:pos="284"/>
        </w:tabs>
        <w:jc w:val="both"/>
        <w:rPr>
          <w:rFonts w:ascii="Tahoma" w:hAnsi="Tahoma" w:cs="Tahoma"/>
        </w:rPr>
      </w:pPr>
    </w:p>
    <w:p w14:paraId="26081AC3" w14:textId="77777777" w:rsidR="00B51CFB" w:rsidRDefault="00B51CFB" w:rsidP="00FA66D0">
      <w:pPr>
        <w:keepNext/>
        <w:keepLines/>
        <w:tabs>
          <w:tab w:val="left" w:pos="284"/>
        </w:tabs>
        <w:jc w:val="both"/>
        <w:rPr>
          <w:rFonts w:ascii="Tahoma" w:hAnsi="Tahoma" w:cs="Tahoma"/>
        </w:rPr>
      </w:pPr>
    </w:p>
    <w:p w14:paraId="1FF76D27" w14:textId="77777777" w:rsidR="00B51CFB" w:rsidRDefault="00B51CFB" w:rsidP="00FA66D0">
      <w:pPr>
        <w:keepNext/>
        <w:keepLines/>
        <w:tabs>
          <w:tab w:val="left" w:pos="284"/>
        </w:tabs>
        <w:jc w:val="both"/>
        <w:rPr>
          <w:rFonts w:ascii="Tahoma" w:hAnsi="Tahoma" w:cs="Tahoma"/>
        </w:rPr>
      </w:pPr>
    </w:p>
    <w:p w14:paraId="7223417D" w14:textId="77777777" w:rsidR="00B51CFB" w:rsidRDefault="00B51CFB" w:rsidP="00FA66D0">
      <w:pPr>
        <w:keepNext/>
        <w:keepLines/>
        <w:tabs>
          <w:tab w:val="left" w:pos="284"/>
        </w:tabs>
        <w:jc w:val="both"/>
        <w:rPr>
          <w:rFonts w:ascii="Tahoma" w:hAnsi="Tahoma" w:cs="Tahoma"/>
        </w:rPr>
      </w:pPr>
    </w:p>
    <w:p w14:paraId="4D944DD3" w14:textId="77777777" w:rsidR="00B51CFB" w:rsidRDefault="00B51CFB" w:rsidP="00FA66D0">
      <w:pPr>
        <w:keepNext/>
        <w:keepLines/>
        <w:tabs>
          <w:tab w:val="left" w:pos="284"/>
        </w:tabs>
        <w:jc w:val="both"/>
        <w:rPr>
          <w:rFonts w:ascii="Tahoma" w:hAnsi="Tahoma" w:cs="Tahoma"/>
        </w:rPr>
      </w:pPr>
    </w:p>
    <w:p w14:paraId="4D7A6368" w14:textId="77777777" w:rsidR="00B51CFB" w:rsidRDefault="00B51CFB" w:rsidP="00FA66D0">
      <w:pPr>
        <w:keepNext/>
        <w:keepLines/>
        <w:tabs>
          <w:tab w:val="left" w:pos="284"/>
        </w:tabs>
        <w:jc w:val="both"/>
        <w:rPr>
          <w:rFonts w:ascii="Tahoma" w:hAnsi="Tahoma" w:cs="Tahoma"/>
        </w:rPr>
      </w:pPr>
    </w:p>
    <w:p w14:paraId="6B4458C2" w14:textId="77777777" w:rsidR="00B51CFB" w:rsidRDefault="00B51CFB" w:rsidP="00FA66D0">
      <w:pPr>
        <w:keepNext/>
        <w:keepLines/>
        <w:tabs>
          <w:tab w:val="left" w:pos="284"/>
        </w:tabs>
        <w:jc w:val="both"/>
        <w:rPr>
          <w:rFonts w:ascii="Tahoma" w:hAnsi="Tahoma" w:cs="Tahoma"/>
        </w:rPr>
      </w:pPr>
    </w:p>
    <w:p w14:paraId="380DEB5C" w14:textId="77777777" w:rsidR="00B51CFB" w:rsidRDefault="00B51CFB" w:rsidP="00FA66D0">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112425" w:rsidRDefault="0001763F" w:rsidP="00FA66D0">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112425" w:rsidRDefault="0001763F" w:rsidP="00FA66D0">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783B0B7" w14:textId="77777777" w:rsidR="00E4305F" w:rsidRPr="00112425" w:rsidRDefault="00E4305F" w:rsidP="00FA66D0">
      <w:pPr>
        <w:keepNext/>
        <w:keepLines/>
        <w:rPr>
          <w:rFonts w:ascii="Tahoma" w:hAnsi="Tahoma" w:cs="Tahoma"/>
          <w:sz w:val="14"/>
          <w:szCs w:val="26"/>
        </w:rPr>
      </w:pPr>
    </w:p>
    <w:p w14:paraId="521F3891" w14:textId="77777777" w:rsidR="00E4305F" w:rsidRPr="00112425" w:rsidRDefault="00E4305F" w:rsidP="00FA66D0">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12C9F596" w14:textId="77777777" w:rsidR="00E4305F" w:rsidRPr="00112425" w:rsidRDefault="00E4305F" w:rsidP="00FA66D0">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24C3E2B7" w14:textId="77777777"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68DF25F9" w14:textId="77777777" w:rsidR="00E4305F" w:rsidRPr="00112425" w:rsidRDefault="00E4305F" w:rsidP="00FA66D0">
            <w:pPr>
              <w:keepNext/>
              <w:keepLines/>
              <w:spacing w:before="40" w:after="40"/>
              <w:jc w:val="center"/>
              <w:rPr>
                <w:rFonts w:ascii="Tahoma" w:hAnsi="Tahoma" w:cs="Tahoma"/>
                <w:b/>
              </w:rPr>
            </w:pPr>
            <w:r w:rsidRPr="00112425">
              <w:rPr>
                <w:rFonts w:ascii="Tahoma" w:hAnsi="Tahoma" w:cs="Tahoma"/>
              </w:rPr>
              <w:t xml:space="preserve">Javno naročilo št: </w:t>
            </w:r>
            <w:r w:rsidR="00623FC6">
              <w:rPr>
                <w:rFonts w:ascii="Tahoma" w:hAnsi="Tahoma" w:cs="Tahoma"/>
                <w:b/>
              </w:rPr>
              <w:t>VKS-182/22</w:t>
            </w:r>
            <w:r w:rsidRPr="00112425">
              <w:rPr>
                <w:rFonts w:ascii="Tahoma" w:hAnsi="Tahoma" w:cs="Tahoma"/>
                <w:b/>
              </w:rPr>
              <w:t xml:space="preserve"> </w:t>
            </w:r>
          </w:p>
          <w:p w14:paraId="53C0C149" w14:textId="77777777" w:rsidR="00E4305F" w:rsidRPr="00112425" w:rsidRDefault="00623FC6" w:rsidP="00FA66D0">
            <w:pPr>
              <w:keepNext/>
              <w:keepLines/>
              <w:spacing w:before="40" w:after="40"/>
              <w:jc w:val="center"/>
              <w:rPr>
                <w:rFonts w:ascii="Tahoma" w:hAnsi="Tahoma" w:cs="Tahoma"/>
                <w:b/>
              </w:rPr>
            </w:pPr>
            <w:r>
              <w:rPr>
                <w:rFonts w:ascii="Tahoma" w:hAnsi="Tahoma" w:cs="Tahoma"/>
                <w:b/>
                <w:color w:val="000000"/>
              </w:rPr>
              <w:t>Prestavitev zbirnega kanala A2 na območju Vodmata</w:t>
            </w:r>
          </w:p>
        </w:tc>
      </w:tr>
      <w:tr w:rsidR="00E4305F" w:rsidRPr="00112425" w14:paraId="14E60BEF" w14:textId="77777777"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112425" w:rsidRDefault="00E4305F" w:rsidP="00FA66D0">
            <w:pPr>
              <w:keepNext/>
              <w:keepLines/>
              <w:rPr>
                <w:rFonts w:ascii="Tahoma" w:hAnsi="Tahoma" w:cs="Tahoma"/>
                <w:sz w:val="18"/>
                <w:szCs w:val="18"/>
              </w:rPr>
            </w:pPr>
          </w:p>
          <w:p w14:paraId="4F1933D3" w14:textId="77777777" w:rsidR="00E4305F" w:rsidRPr="00112425" w:rsidRDefault="00E4305F" w:rsidP="00FA66D0">
            <w:pPr>
              <w:keepNext/>
              <w:keepLines/>
              <w:rPr>
                <w:rFonts w:ascii="Tahoma" w:hAnsi="Tahoma" w:cs="Tahoma"/>
                <w:sz w:val="18"/>
                <w:szCs w:val="18"/>
              </w:rPr>
            </w:pPr>
          </w:p>
        </w:tc>
      </w:tr>
      <w:tr w:rsidR="00E4305F" w:rsidRPr="00112425" w14:paraId="04F13DD2" w14:textId="77777777"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112425" w:rsidRDefault="00E4305F" w:rsidP="00FA66D0">
            <w:pPr>
              <w:keepNext/>
              <w:keepLines/>
              <w:rPr>
                <w:rFonts w:ascii="Tahoma" w:hAnsi="Tahoma" w:cs="Tahoma"/>
                <w:sz w:val="18"/>
                <w:szCs w:val="18"/>
              </w:rPr>
            </w:pPr>
          </w:p>
          <w:p w14:paraId="0E9BAAB9" w14:textId="77777777" w:rsidR="00E4305F" w:rsidRPr="00112425" w:rsidRDefault="00E4305F" w:rsidP="00FA66D0">
            <w:pPr>
              <w:keepNext/>
              <w:keepLines/>
              <w:rPr>
                <w:rFonts w:ascii="Tahoma" w:hAnsi="Tahoma" w:cs="Tahoma"/>
                <w:sz w:val="18"/>
                <w:szCs w:val="18"/>
              </w:rPr>
            </w:pPr>
          </w:p>
        </w:tc>
      </w:tr>
      <w:tr w:rsidR="00E4305F" w:rsidRPr="00112425" w14:paraId="598F7C1E" w14:textId="77777777"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E4305F" w:rsidRPr="00112425" w:rsidRDefault="00E4305F" w:rsidP="00FA66D0">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9C9F532" w14:textId="77777777" w:rsidR="00814485" w:rsidRPr="00112425" w:rsidRDefault="00814485" w:rsidP="00FA66D0">
            <w:pPr>
              <w:keepNext/>
              <w:keepLines/>
              <w:jc w:val="center"/>
              <w:rPr>
                <w:rFonts w:ascii="Tahoma" w:hAnsi="Tahoma" w:cs="Tahoma"/>
                <w:b/>
                <w:sz w:val="18"/>
                <w:szCs w:val="17"/>
              </w:rPr>
            </w:pPr>
          </w:p>
          <w:p w14:paraId="23D025FB" w14:textId="77777777" w:rsidR="00814485" w:rsidRPr="00112425" w:rsidRDefault="00814485" w:rsidP="00FA66D0">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814485" w:rsidRPr="00112425" w:rsidRDefault="00814485" w:rsidP="00FA66D0">
            <w:pPr>
              <w:keepNext/>
              <w:keepLines/>
              <w:jc w:val="both"/>
              <w:rPr>
                <w:rFonts w:ascii="Tahoma" w:hAnsi="Tahoma" w:cs="Tahoma"/>
              </w:rPr>
            </w:pPr>
          </w:p>
        </w:tc>
      </w:tr>
      <w:tr w:rsidR="00E4305F" w:rsidRPr="00112425" w14:paraId="51423C76" w14:textId="77777777" w:rsidTr="00814485">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E4305F" w:rsidRPr="00112425" w:rsidRDefault="00814485" w:rsidP="00FA66D0">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E4305F" w:rsidRPr="00112425" w:rsidRDefault="00E4305F" w:rsidP="00FA66D0">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E4305F" w:rsidRPr="00112425" w:rsidRDefault="00E4305F" w:rsidP="00FA66D0">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07A533AD" w14:textId="77777777"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51660FE" w14:textId="77777777" w:rsidR="00E4305F" w:rsidRPr="00112425" w:rsidRDefault="00E4305F" w:rsidP="00FA66D0">
            <w:pPr>
              <w:keepNext/>
              <w:keepLines/>
              <w:rPr>
                <w:rFonts w:ascii="Tahoma" w:hAnsi="Tahoma" w:cs="Tahoma"/>
                <w:sz w:val="18"/>
                <w:szCs w:val="18"/>
              </w:rPr>
            </w:pPr>
          </w:p>
          <w:p w14:paraId="7693E037" w14:textId="77777777" w:rsidR="00E4305F" w:rsidRPr="00112425" w:rsidRDefault="00E4305F" w:rsidP="00FA66D0">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E4305F" w:rsidRPr="00112425" w:rsidRDefault="00E4305F" w:rsidP="00FA66D0">
            <w:pPr>
              <w:keepNext/>
              <w:keepLines/>
              <w:rPr>
                <w:rFonts w:ascii="Tahoma" w:hAnsi="Tahoma" w:cs="Tahoma"/>
                <w:sz w:val="18"/>
                <w:szCs w:val="18"/>
              </w:rPr>
            </w:pPr>
          </w:p>
          <w:p w14:paraId="7BE26C34" w14:textId="77777777" w:rsidR="00E4305F" w:rsidRPr="00112425" w:rsidRDefault="00E4305F" w:rsidP="00FA66D0">
            <w:pPr>
              <w:keepNext/>
              <w:keepLines/>
              <w:rPr>
                <w:rFonts w:ascii="Tahoma" w:hAnsi="Tahoma" w:cs="Tahoma"/>
                <w:sz w:val="18"/>
                <w:szCs w:val="18"/>
              </w:rPr>
            </w:pPr>
          </w:p>
          <w:p w14:paraId="385DF5A3" w14:textId="77777777" w:rsidR="00E4305F" w:rsidRPr="00112425" w:rsidRDefault="00E4305F" w:rsidP="00FA66D0">
            <w:pPr>
              <w:keepNext/>
              <w:keepLines/>
              <w:rPr>
                <w:rFonts w:ascii="Tahoma" w:hAnsi="Tahoma" w:cs="Tahoma"/>
                <w:sz w:val="18"/>
                <w:szCs w:val="18"/>
              </w:rPr>
            </w:pPr>
          </w:p>
        </w:tc>
      </w:tr>
      <w:tr w:rsidR="00E4305F" w:rsidRPr="00112425" w14:paraId="27275CB9" w14:textId="77777777"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E4305F" w:rsidRPr="00112425" w:rsidRDefault="00E4305F" w:rsidP="00FA66D0">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E4305F" w:rsidRPr="00112425" w:rsidRDefault="00E4305F" w:rsidP="00FA66D0">
            <w:pPr>
              <w:keepNext/>
              <w:keepLines/>
              <w:spacing w:line="276" w:lineRule="auto"/>
              <w:rPr>
                <w:rFonts w:ascii="Tahoma" w:hAnsi="Tahoma" w:cs="Tahoma"/>
                <w:sz w:val="18"/>
                <w:szCs w:val="18"/>
              </w:rPr>
            </w:pPr>
          </w:p>
        </w:tc>
      </w:tr>
      <w:tr w:rsidR="00E4305F" w:rsidRPr="00112425" w14:paraId="06BC479B" w14:textId="77777777"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E4305F" w:rsidRPr="00112425" w:rsidRDefault="00E4305F" w:rsidP="00FA66D0">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E4305F" w:rsidRPr="00112425" w:rsidRDefault="00E4305F" w:rsidP="00FA66D0">
            <w:pPr>
              <w:keepNext/>
              <w:keepLines/>
              <w:spacing w:line="276" w:lineRule="auto"/>
              <w:rPr>
                <w:rFonts w:ascii="Tahoma" w:hAnsi="Tahoma" w:cs="Tahoma"/>
                <w:sz w:val="18"/>
                <w:szCs w:val="18"/>
              </w:rPr>
            </w:pPr>
          </w:p>
        </w:tc>
      </w:tr>
      <w:tr w:rsidR="00E4305F" w:rsidRPr="00112425" w14:paraId="2271FC18" w14:textId="77777777"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E4305F" w:rsidRPr="00112425" w:rsidRDefault="00E4305F" w:rsidP="00FA66D0">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E4305F" w:rsidRPr="00112425" w:rsidRDefault="00E4305F" w:rsidP="00FA66D0">
            <w:pPr>
              <w:keepNext/>
              <w:keepLines/>
              <w:spacing w:line="276" w:lineRule="auto"/>
              <w:rPr>
                <w:rFonts w:ascii="Tahoma" w:hAnsi="Tahoma" w:cs="Tahoma"/>
                <w:sz w:val="18"/>
                <w:szCs w:val="18"/>
              </w:rPr>
            </w:pPr>
          </w:p>
        </w:tc>
      </w:tr>
      <w:tr w:rsidR="00E4305F" w:rsidRPr="00112425" w14:paraId="63134960" w14:textId="77777777"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09E0EEC5" w14:textId="77777777" w:rsidR="00E4305F" w:rsidRPr="00112425" w:rsidRDefault="00E4305F" w:rsidP="00FA66D0">
            <w:pPr>
              <w:keepNext/>
              <w:keepLines/>
              <w:jc w:val="center"/>
              <w:rPr>
                <w:rFonts w:ascii="Tahoma" w:hAnsi="Tahoma" w:cs="Tahoma"/>
                <w:sz w:val="18"/>
                <w:szCs w:val="18"/>
              </w:rPr>
            </w:pPr>
          </w:p>
          <w:p w14:paraId="1534B8DC" w14:textId="77777777" w:rsidR="00E4305F" w:rsidRPr="00112425" w:rsidRDefault="00814485" w:rsidP="00FA66D0">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499BA" w14:textId="77777777" w:rsidR="00E4305F" w:rsidRPr="00112425" w:rsidRDefault="00E4305F" w:rsidP="00FA66D0">
            <w:pPr>
              <w:keepNext/>
              <w:keepLines/>
              <w:rPr>
                <w:sz w:val="18"/>
                <w:szCs w:val="18"/>
              </w:rPr>
            </w:pPr>
          </w:p>
          <w:p w14:paraId="1FAA4B31" w14:textId="77777777" w:rsidR="00E4305F" w:rsidRPr="00112425" w:rsidRDefault="00E4305F" w:rsidP="00FA66D0">
            <w:pPr>
              <w:keepNext/>
              <w:keepLines/>
              <w:rPr>
                <w:sz w:val="18"/>
                <w:szCs w:val="18"/>
              </w:rPr>
            </w:pPr>
          </w:p>
        </w:tc>
      </w:tr>
      <w:tr w:rsidR="00E4305F" w:rsidRPr="00112425" w14:paraId="0ACF4B1C"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F2D904" w14:textId="77777777" w:rsidR="00E4305F" w:rsidRPr="00112425" w:rsidRDefault="00E4305F" w:rsidP="00FA66D0">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07C52F0" w14:textId="77777777" w:rsidR="00E4305F" w:rsidRPr="00112425" w:rsidRDefault="00E4305F" w:rsidP="00FA66D0">
            <w:pPr>
              <w:keepNext/>
              <w:keepLines/>
              <w:rPr>
                <w:sz w:val="18"/>
                <w:szCs w:val="18"/>
              </w:rPr>
            </w:pPr>
          </w:p>
          <w:p w14:paraId="3C8664A1" w14:textId="77777777" w:rsidR="00E4305F" w:rsidRPr="00112425" w:rsidRDefault="00E4305F" w:rsidP="00FA66D0">
            <w:pPr>
              <w:keepNext/>
              <w:keepLines/>
              <w:rPr>
                <w:sz w:val="18"/>
                <w:szCs w:val="18"/>
              </w:rPr>
            </w:pPr>
          </w:p>
        </w:tc>
      </w:tr>
      <w:tr w:rsidR="00E4305F" w:rsidRPr="00112425" w14:paraId="0C2ECF96"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D812F36" w14:textId="77777777" w:rsidR="00E4305F" w:rsidRPr="00112425" w:rsidRDefault="00E4305F" w:rsidP="00FA66D0">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FFD13BD" w14:textId="77777777" w:rsidR="00E4305F" w:rsidRPr="00112425" w:rsidRDefault="00E4305F" w:rsidP="00FA66D0">
            <w:pPr>
              <w:keepNext/>
              <w:keepLines/>
              <w:rPr>
                <w:sz w:val="18"/>
                <w:szCs w:val="18"/>
              </w:rPr>
            </w:pPr>
          </w:p>
          <w:p w14:paraId="5AEB33CB" w14:textId="77777777" w:rsidR="00E4305F" w:rsidRPr="00112425" w:rsidRDefault="00E4305F" w:rsidP="00FA66D0">
            <w:pPr>
              <w:keepNext/>
              <w:keepLines/>
              <w:rPr>
                <w:sz w:val="18"/>
                <w:szCs w:val="18"/>
              </w:rPr>
            </w:pPr>
          </w:p>
        </w:tc>
      </w:tr>
      <w:tr w:rsidR="00E4305F" w:rsidRPr="00112425" w14:paraId="4E7AF2B7" w14:textId="77777777"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ADE62FD"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77777777" w:rsidR="00E4305F" w:rsidRPr="00112425" w:rsidRDefault="00E4305F" w:rsidP="00FA66D0">
            <w:pPr>
              <w:keepNext/>
              <w:keepLines/>
              <w:rPr>
                <w:sz w:val="18"/>
                <w:szCs w:val="18"/>
              </w:rPr>
            </w:pPr>
          </w:p>
        </w:tc>
      </w:tr>
      <w:tr w:rsidR="00E4305F" w:rsidRPr="00112425" w14:paraId="73173946" w14:textId="77777777"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BE35CA" w14:textId="77777777" w:rsidR="00E4305F" w:rsidRPr="00112425" w:rsidRDefault="0095014B" w:rsidP="00FA66D0">
            <w:pPr>
              <w:keepNext/>
              <w:keepLines/>
              <w:rPr>
                <w:rFonts w:ascii="Tahoma" w:hAnsi="Tahoma" w:cs="Tahoma"/>
                <w:sz w:val="18"/>
                <w:szCs w:val="18"/>
              </w:rPr>
            </w:pPr>
            <w:r>
              <w:rPr>
                <w:rFonts w:ascii="Tahoma" w:hAnsi="Tahoma" w:cs="Tahoma"/>
                <w:sz w:val="18"/>
                <w:szCs w:val="18"/>
              </w:rPr>
              <w:t>Orientacijska v</w:t>
            </w:r>
            <w:r w:rsidR="00E4305F"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77777777" w:rsidR="00E4305F" w:rsidRPr="00112425" w:rsidRDefault="00E4305F" w:rsidP="00FA66D0">
            <w:pPr>
              <w:keepNext/>
              <w:keepLines/>
              <w:rPr>
                <w:sz w:val="18"/>
                <w:szCs w:val="18"/>
              </w:rPr>
            </w:pPr>
          </w:p>
        </w:tc>
      </w:tr>
      <w:tr w:rsidR="00E4305F" w:rsidRPr="00112425" w14:paraId="20D2DCF6" w14:textId="77777777"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E4305F" w:rsidRPr="00112425" w:rsidRDefault="00E4305F" w:rsidP="00FA66D0">
            <w:pPr>
              <w:keepNext/>
              <w:keepLines/>
              <w:rPr>
                <w:sz w:val="18"/>
                <w:szCs w:val="18"/>
              </w:rPr>
            </w:pPr>
          </w:p>
        </w:tc>
      </w:tr>
      <w:tr w:rsidR="00E4305F" w:rsidRPr="00112425" w14:paraId="0F0CB69C" w14:textId="77777777"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E4305F" w:rsidRPr="00112425" w:rsidRDefault="00E4305F" w:rsidP="00FA66D0">
            <w:pPr>
              <w:keepNext/>
              <w:keepLines/>
              <w:rPr>
                <w:sz w:val="18"/>
                <w:szCs w:val="18"/>
              </w:rPr>
            </w:pPr>
          </w:p>
        </w:tc>
      </w:tr>
    </w:tbl>
    <w:p w14:paraId="75C62E66" w14:textId="77777777" w:rsidR="00E4305F" w:rsidRPr="00112425" w:rsidRDefault="00E4305F" w:rsidP="00FA66D0">
      <w:pPr>
        <w:keepNext/>
        <w:keepLines/>
        <w:tabs>
          <w:tab w:val="left" w:pos="567"/>
          <w:tab w:val="left" w:pos="851"/>
          <w:tab w:val="left" w:pos="993"/>
        </w:tabs>
        <w:suppressAutoHyphens/>
        <w:jc w:val="both"/>
        <w:rPr>
          <w:rFonts w:ascii="Tahoma" w:hAnsi="Tahoma" w:cs="Tahoma"/>
          <w:lang w:eastAsia="ar-SA"/>
        </w:rPr>
      </w:pPr>
    </w:p>
    <w:p w14:paraId="4EEEF3F1" w14:textId="77777777" w:rsidR="00E4305F" w:rsidRPr="0095014B" w:rsidRDefault="00E4305F" w:rsidP="00FA66D0">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0114C2D" w14:textId="77777777" w:rsidR="00E4305F" w:rsidRDefault="00E4305F" w:rsidP="00FA66D0">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A0261C" w14:textId="77777777" w:rsidTr="000C7AEC">
        <w:trPr>
          <w:trHeight w:val="235"/>
        </w:trPr>
        <w:tc>
          <w:tcPr>
            <w:tcW w:w="3430" w:type="dxa"/>
            <w:tcBorders>
              <w:bottom w:val="single" w:sz="4" w:space="0" w:color="auto"/>
            </w:tcBorders>
          </w:tcPr>
          <w:p w14:paraId="72A43C34" w14:textId="77777777" w:rsidR="009121CF" w:rsidRPr="00CE1BAD" w:rsidRDefault="009121CF" w:rsidP="00FA66D0">
            <w:pPr>
              <w:keepNext/>
              <w:keepLines/>
              <w:jc w:val="both"/>
              <w:rPr>
                <w:rFonts w:ascii="Tahoma" w:hAnsi="Tahoma" w:cs="Tahoma"/>
                <w:snapToGrid w:val="0"/>
                <w:color w:val="000000"/>
              </w:rPr>
            </w:pPr>
          </w:p>
        </w:tc>
        <w:tc>
          <w:tcPr>
            <w:tcW w:w="2574" w:type="dxa"/>
          </w:tcPr>
          <w:p w14:paraId="21A67946" w14:textId="77777777" w:rsidR="009121CF" w:rsidRPr="00CE1BAD" w:rsidRDefault="009121CF" w:rsidP="00FA66D0">
            <w:pPr>
              <w:keepNext/>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5D5727" w:rsidRDefault="009121CF" w:rsidP="00FA66D0">
            <w:pPr>
              <w:keepNext/>
              <w:keepLines/>
              <w:tabs>
                <w:tab w:val="left" w:pos="567"/>
                <w:tab w:val="num" w:pos="851"/>
                <w:tab w:val="left" w:pos="993"/>
              </w:tabs>
              <w:jc w:val="both"/>
              <w:rPr>
                <w:rFonts w:ascii="Tahoma" w:hAnsi="Tahoma" w:cs="Tahoma"/>
                <w:snapToGrid w:val="0"/>
                <w:color w:val="000000"/>
              </w:rPr>
            </w:pPr>
          </w:p>
        </w:tc>
      </w:tr>
      <w:tr w:rsidR="009121CF" w:rsidRPr="00CE1BAD" w14:paraId="5F300B2B" w14:textId="77777777" w:rsidTr="000C7AEC">
        <w:trPr>
          <w:trHeight w:val="235"/>
        </w:trPr>
        <w:tc>
          <w:tcPr>
            <w:tcW w:w="3430" w:type="dxa"/>
            <w:tcBorders>
              <w:top w:val="single" w:sz="4" w:space="0" w:color="auto"/>
            </w:tcBorders>
          </w:tcPr>
          <w:p w14:paraId="1AE2A843"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045DCCA4" w14:textId="77777777" w:rsidR="009121CF" w:rsidRPr="00CE1BAD" w:rsidRDefault="009121CF" w:rsidP="00FA66D0">
            <w:pPr>
              <w:keepNext/>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CE1BAD" w:rsidRDefault="009121C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5129615A" w14:textId="77777777" w:rsidR="009121CF" w:rsidRPr="00112425" w:rsidRDefault="009121CF" w:rsidP="00FA66D0">
      <w:pPr>
        <w:keepNext/>
        <w:keepLines/>
        <w:tabs>
          <w:tab w:val="left" w:pos="5400"/>
        </w:tabs>
        <w:rPr>
          <w:rFonts w:ascii="Tahoma" w:hAnsi="Tahoma" w:cs="Tahoma"/>
          <w:sz w:val="16"/>
          <w:szCs w:val="16"/>
        </w:rPr>
      </w:pPr>
    </w:p>
    <w:p w14:paraId="3B888B11" w14:textId="77777777" w:rsidR="00E4305F" w:rsidRPr="00112425" w:rsidRDefault="00E4305F" w:rsidP="00FA66D0">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004BEF0F" w14:textId="77777777" w:rsidR="00E4305F" w:rsidRPr="00112425" w:rsidRDefault="00E4305F" w:rsidP="00FA66D0">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7C1ECACB" w14:textId="77777777" w:rsidR="00E4305F" w:rsidRPr="00112425" w:rsidRDefault="00E4305F" w:rsidP="00FA66D0">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4456BE5D" w14:textId="77777777" w:rsidR="00E4305F" w:rsidRPr="00112425" w:rsidRDefault="00E4305F" w:rsidP="00FA66D0">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112425" w:rsidRDefault="00E4305F" w:rsidP="00FA66D0">
      <w:pPr>
        <w:keepNext/>
        <w:keepLines/>
        <w:rPr>
          <w:rFonts w:ascii="Tahoma" w:hAnsi="Tahoma" w:cs="Tahoma"/>
          <w:sz w:val="16"/>
          <w:szCs w:val="18"/>
          <w:lang w:eastAsia="ar-SA"/>
        </w:rPr>
      </w:pPr>
    </w:p>
    <w:p w14:paraId="644A6572" w14:textId="77777777" w:rsidR="00E4305F" w:rsidRDefault="00E4305F" w:rsidP="00FA66D0">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14:paraId="1522C412" w14:textId="77777777" w:rsidR="00987EC6" w:rsidRDefault="00987EC6" w:rsidP="00FA66D0">
      <w:pPr>
        <w:keepNext/>
        <w:keepLines/>
        <w:rPr>
          <w:sz w:val="18"/>
        </w:rPr>
      </w:pPr>
    </w:p>
    <w:p w14:paraId="71C8B177" w14:textId="77777777" w:rsidR="00987EC6" w:rsidRDefault="00987EC6" w:rsidP="00FA66D0">
      <w:pPr>
        <w:keepNext/>
        <w:keepLines/>
        <w:rPr>
          <w:sz w:val="18"/>
        </w:rPr>
      </w:pPr>
    </w:p>
    <w:p w14:paraId="3B4D14A6" w14:textId="77777777" w:rsidR="00987EC6" w:rsidRPr="00112425" w:rsidRDefault="00987EC6" w:rsidP="00FA66D0">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112425" w:rsidRDefault="00995C6A" w:rsidP="00FA66D0">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112425" w:rsidRDefault="00995C6A" w:rsidP="00FA66D0">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403998B4" w14:textId="77777777" w:rsidR="00E4305F" w:rsidRPr="00112425" w:rsidRDefault="00E4305F" w:rsidP="00FA66D0">
      <w:pPr>
        <w:keepNext/>
        <w:keepLines/>
        <w:ind w:right="-143"/>
        <w:jc w:val="both"/>
        <w:rPr>
          <w:rFonts w:ascii="Tahoma" w:hAnsi="Tahoma" w:cs="Tahoma"/>
          <w:sz w:val="24"/>
        </w:rPr>
      </w:pPr>
    </w:p>
    <w:p w14:paraId="7CA3FA38" w14:textId="77777777" w:rsidR="00E4305F" w:rsidRPr="00112425" w:rsidRDefault="00E4305F" w:rsidP="00FA66D0">
      <w:pPr>
        <w:keepNext/>
        <w:keepLines/>
        <w:rPr>
          <w:rFonts w:ascii="Tahoma" w:hAnsi="Tahoma" w:cs="Tahoma"/>
        </w:rPr>
      </w:pPr>
      <w:r w:rsidRPr="00112425">
        <w:rPr>
          <w:rFonts w:ascii="Tahoma" w:hAnsi="Tahoma" w:cs="Tahoma"/>
        </w:rPr>
        <w:t>Ponudnik: _____________________________________________________________________________</w:t>
      </w:r>
    </w:p>
    <w:p w14:paraId="39C32577" w14:textId="77777777" w:rsidR="00E4305F" w:rsidRPr="00112425" w:rsidRDefault="00E4305F" w:rsidP="00FA66D0">
      <w:pPr>
        <w:keepNext/>
        <w:keepLines/>
        <w:rPr>
          <w:rFonts w:ascii="Tahoma" w:hAnsi="Tahoma" w:cs="Tahoma"/>
        </w:rPr>
      </w:pPr>
    </w:p>
    <w:p w14:paraId="0E810819" w14:textId="77777777" w:rsidR="00E4305F" w:rsidRPr="00112425" w:rsidRDefault="00E4305F" w:rsidP="00FA66D0">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623FC6">
        <w:rPr>
          <w:rFonts w:ascii="Tahoma" w:hAnsi="Tahoma" w:cs="Tahoma"/>
          <w:b/>
        </w:rPr>
        <w:t>VKS-182/22</w:t>
      </w:r>
      <w:r w:rsidRPr="00112425">
        <w:rPr>
          <w:rFonts w:ascii="Tahoma" w:hAnsi="Tahoma" w:cs="Tahoma"/>
          <w:b/>
        </w:rPr>
        <w:t xml:space="preserve"> </w:t>
      </w:r>
      <w:r w:rsidR="00623FC6">
        <w:rPr>
          <w:rFonts w:ascii="Tahoma" w:hAnsi="Tahoma" w:cs="Tahoma"/>
          <w:b/>
          <w:color w:val="000000"/>
        </w:rPr>
        <w:t>Prestavitev zbirnega kanala A2 na območju Vodmata</w:t>
      </w:r>
      <w:r w:rsidRPr="00112425">
        <w:rPr>
          <w:rFonts w:ascii="Tahoma" w:hAnsi="Tahoma" w:cs="Tahoma"/>
        </w:rPr>
        <w:t xml:space="preserve"> ter v skladu s 94. členom ZJN-3</w:t>
      </w:r>
    </w:p>
    <w:p w14:paraId="07204D99" w14:textId="77777777" w:rsidR="00E4305F" w:rsidRPr="00112425" w:rsidRDefault="00E4305F" w:rsidP="00FA66D0">
      <w:pPr>
        <w:keepNext/>
        <w:keepLines/>
        <w:rPr>
          <w:rFonts w:ascii="Tahoma" w:hAnsi="Tahoma" w:cs="Tahoma"/>
        </w:rPr>
      </w:pPr>
    </w:p>
    <w:p w14:paraId="7D4DA7FE" w14:textId="77777777" w:rsidR="00E4305F" w:rsidRPr="00112425" w:rsidRDefault="00E4305F" w:rsidP="00FA66D0">
      <w:pPr>
        <w:keepNext/>
        <w:keepLines/>
        <w:jc w:val="center"/>
        <w:rPr>
          <w:rFonts w:ascii="Tahoma" w:hAnsi="Tahoma" w:cs="Tahoma"/>
          <w:b/>
          <w:sz w:val="22"/>
          <w:szCs w:val="22"/>
        </w:rPr>
      </w:pPr>
      <w:r w:rsidRPr="00112425">
        <w:rPr>
          <w:rFonts w:ascii="Tahoma" w:hAnsi="Tahoma" w:cs="Tahoma"/>
          <w:b/>
          <w:sz w:val="22"/>
          <w:szCs w:val="22"/>
        </w:rPr>
        <w:t>POOBLAŠČAMO</w:t>
      </w:r>
    </w:p>
    <w:p w14:paraId="2732AB11" w14:textId="77777777" w:rsidR="00E4305F" w:rsidRPr="00112425" w:rsidRDefault="00E4305F" w:rsidP="00FA66D0">
      <w:pPr>
        <w:keepNext/>
        <w:keepLines/>
        <w:rPr>
          <w:rFonts w:ascii="Tahoma" w:hAnsi="Tahoma" w:cs="Tahoma"/>
        </w:rPr>
      </w:pPr>
    </w:p>
    <w:p w14:paraId="5DD98550" w14:textId="77777777" w:rsidR="00E4305F" w:rsidRPr="00112425" w:rsidRDefault="00E4305F" w:rsidP="00FA66D0">
      <w:pPr>
        <w:keepNext/>
        <w:keepLines/>
        <w:spacing w:after="120" w:line="276" w:lineRule="auto"/>
        <w:jc w:val="both"/>
        <w:rPr>
          <w:rFonts w:ascii="Tahoma" w:hAnsi="Tahoma" w:cs="Tahoma"/>
        </w:rPr>
      </w:pPr>
      <w:r w:rsidRPr="00112425">
        <w:rPr>
          <w:rFonts w:ascii="Tahoma" w:hAnsi="Tahoma" w:cs="Tahoma"/>
        </w:rPr>
        <w:t xml:space="preserve">naročnika </w:t>
      </w:r>
      <w:r w:rsidR="00CB23D7"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7CDC3B9B" w14:textId="77777777" w:rsidR="00E4305F" w:rsidRPr="00112425" w:rsidRDefault="00E4305F" w:rsidP="00FA66D0">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6074C04F" w14:textId="77777777" w:rsidTr="00504DF0">
        <w:tc>
          <w:tcPr>
            <w:tcW w:w="392" w:type="dxa"/>
            <w:shd w:val="clear" w:color="auto" w:fill="auto"/>
            <w:vAlign w:val="center"/>
          </w:tcPr>
          <w:p w14:paraId="27E79894" w14:textId="77777777" w:rsidR="00E4305F" w:rsidRPr="00112425" w:rsidRDefault="00E4305F" w:rsidP="00FA66D0">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7AD53590" w14:textId="77777777" w:rsidR="00E4305F" w:rsidRPr="00112425" w:rsidRDefault="00E4305F" w:rsidP="00FA66D0">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A56F2BC" w14:textId="77777777" w:rsidTr="00504DF0">
        <w:tc>
          <w:tcPr>
            <w:tcW w:w="392" w:type="dxa"/>
            <w:shd w:val="clear" w:color="auto" w:fill="auto"/>
            <w:vAlign w:val="center"/>
          </w:tcPr>
          <w:p w14:paraId="7A027F39" w14:textId="77777777" w:rsidR="00E4305F" w:rsidRPr="00112425" w:rsidRDefault="00E4305F" w:rsidP="00FA66D0">
            <w:pPr>
              <w:keepNext/>
              <w:keepLines/>
              <w:spacing w:line="276" w:lineRule="auto"/>
              <w:jc w:val="center"/>
              <w:rPr>
                <w:rFonts w:ascii="Tahoma" w:hAnsi="Tahoma" w:cs="Tahoma"/>
                <w:sz w:val="16"/>
                <w:szCs w:val="22"/>
                <w:lang w:eastAsia="en-US"/>
              </w:rPr>
            </w:pPr>
          </w:p>
          <w:p w14:paraId="4CD79675" w14:textId="77777777" w:rsidR="00E4305F" w:rsidRPr="00112425" w:rsidRDefault="00E4305F" w:rsidP="00FA66D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5B3DDF3" w14:textId="77777777" w:rsidR="00E4305F" w:rsidRPr="00112425" w:rsidRDefault="00E4305F" w:rsidP="00FA66D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112425" w:rsidRDefault="00E4305F" w:rsidP="00FA66D0">
            <w:pPr>
              <w:keepNext/>
              <w:keepLines/>
              <w:spacing w:line="276" w:lineRule="auto"/>
              <w:rPr>
                <w:rFonts w:ascii="Tahoma" w:hAnsi="Tahoma" w:cs="Tahoma"/>
                <w:sz w:val="22"/>
                <w:szCs w:val="22"/>
                <w:lang w:eastAsia="en-US"/>
              </w:rPr>
            </w:pPr>
          </w:p>
          <w:p w14:paraId="6D8B6D77" w14:textId="77777777" w:rsidR="00E4305F" w:rsidRPr="00112425" w:rsidRDefault="00E4305F" w:rsidP="00FA66D0">
            <w:pPr>
              <w:keepNext/>
              <w:keepLines/>
              <w:spacing w:line="276" w:lineRule="auto"/>
              <w:rPr>
                <w:rFonts w:ascii="Tahoma" w:hAnsi="Tahoma" w:cs="Tahoma"/>
                <w:sz w:val="22"/>
                <w:szCs w:val="22"/>
                <w:lang w:eastAsia="en-US"/>
              </w:rPr>
            </w:pPr>
          </w:p>
          <w:p w14:paraId="18F356D5" w14:textId="77777777" w:rsidR="00E4305F" w:rsidRPr="00112425" w:rsidRDefault="00E4305F" w:rsidP="00FA66D0">
            <w:pPr>
              <w:keepNext/>
              <w:keepLines/>
              <w:spacing w:line="276" w:lineRule="auto"/>
              <w:rPr>
                <w:rFonts w:ascii="Tahoma" w:hAnsi="Tahoma" w:cs="Tahoma"/>
                <w:sz w:val="22"/>
                <w:szCs w:val="22"/>
                <w:lang w:eastAsia="en-US"/>
              </w:rPr>
            </w:pPr>
          </w:p>
        </w:tc>
      </w:tr>
      <w:tr w:rsidR="00E4305F" w:rsidRPr="00112425" w14:paraId="5F991DEA" w14:textId="77777777" w:rsidTr="00504DF0">
        <w:tc>
          <w:tcPr>
            <w:tcW w:w="392" w:type="dxa"/>
            <w:shd w:val="clear" w:color="auto" w:fill="auto"/>
            <w:vAlign w:val="center"/>
          </w:tcPr>
          <w:p w14:paraId="04AAE979" w14:textId="77777777" w:rsidR="00E4305F" w:rsidRPr="00112425" w:rsidRDefault="00E4305F" w:rsidP="00FA66D0">
            <w:pPr>
              <w:keepNext/>
              <w:keepLines/>
              <w:spacing w:line="276" w:lineRule="auto"/>
              <w:jc w:val="center"/>
              <w:rPr>
                <w:rFonts w:ascii="Tahoma" w:hAnsi="Tahoma" w:cs="Tahoma"/>
                <w:sz w:val="16"/>
                <w:szCs w:val="22"/>
                <w:lang w:eastAsia="en-US"/>
              </w:rPr>
            </w:pPr>
          </w:p>
          <w:p w14:paraId="2BCB6BE6" w14:textId="77777777" w:rsidR="00E4305F" w:rsidRPr="00112425" w:rsidRDefault="00E4305F" w:rsidP="00FA66D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5F71F16" w14:textId="77777777" w:rsidR="00E4305F" w:rsidRPr="00112425" w:rsidRDefault="00E4305F" w:rsidP="00FA66D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112425" w:rsidRDefault="00E4305F" w:rsidP="00FA66D0">
            <w:pPr>
              <w:keepNext/>
              <w:keepLines/>
              <w:spacing w:line="276" w:lineRule="auto"/>
              <w:rPr>
                <w:rFonts w:ascii="Tahoma" w:hAnsi="Tahoma" w:cs="Tahoma"/>
                <w:sz w:val="22"/>
                <w:szCs w:val="22"/>
                <w:lang w:eastAsia="en-US"/>
              </w:rPr>
            </w:pPr>
          </w:p>
          <w:p w14:paraId="4675906E" w14:textId="77777777" w:rsidR="00E4305F" w:rsidRPr="00112425" w:rsidRDefault="00E4305F" w:rsidP="00FA66D0">
            <w:pPr>
              <w:keepNext/>
              <w:keepLines/>
              <w:spacing w:line="276" w:lineRule="auto"/>
              <w:rPr>
                <w:rFonts w:ascii="Tahoma" w:hAnsi="Tahoma" w:cs="Tahoma"/>
                <w:sz w:val="22"/>
                <w:szCs w:val="22"/>
                <w:lang w:eastAsia="en-US"/>
              </w:rPr>
            </w:pPr>
          </w:p>
          <w:p w14:paraId="2732B6BC" w14:textId="77777777" w:rsidR="00E4305F" w:rsidRPr="00112425" w:rsidRDefault="00E4305F" w:rsidP="00FA66D0">
            <w:pPr>
              <w:keepNext/>
              <w:keepLines/>
              <w:spacing w:line="276" w:lineRule="auto"/>
              <w:rPr>
                <w:rFonts w:ascii="Tahoma" w:hAnsi="Tahoma" w:cs="Tahoma"/>
                <w:sz w:val="22"/>
                <w:szCs w:val="22"/>
                <w:lang w:eastAsia="en-US"/>
              </w:rPr>
            </w:pPr>
          </w:p>
        </w:tc>
      </w:tr>
      <w:tr w:rsidR="00E4305F" w:rsidRPr="00112425" w14:paraId="4A11EC20" w14:textId="77777777" w:rsidTr="00504DF0">
        <w:tc>
          <w:tcPr>
            <w:tcW w:w="392" w:type="dxa"/>
            <w:shd w:val="clear" w:color="auto" w:fill="auto"/>
            <w:vAlign w:val="center"/>
          </w:tcPr>
          <w:p w14:paraId="101D8F20" w14:textId="77777777" w:rsidR="00E4305F" w:rsidRPr="00112425" w:rsidRDefault="00E4305F" w:rsidP="00FA66D0">
            <w:pPr>
              <w:keepNext/>
              <w:keepLines/>
              <w:spacing w:line="276" w:lineRule="auto"/>
              <w:jc w:val="center"/>
              <w:rPr>
                <w:rFonts w:ascii="Tahoma" w:hAnsi="Tahoma" w:cs="Tahoma"/>
                <w:sz w:val="16"/>
                <w:szCs w:val="22"/>
                <w:lang w:eastAsia="en-US"/>
              </w:rPr>
            </w:pPr>
          </w:p>
          <w:p w14:paraId="59086E6E" w14:textId="77777777" w:rsidR="00E4305F" w:rsidRPr="00112425" w:rsidRDefault="00E4305F" w:rsidP="00FA66D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3814775" w14:textId="77777777" w:rsidR="00E4305F" w:rsidRPr="00112425" w:rsidRDefault="00E4305F" w:rsidP="00FA66D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112425" w:rsidRDefault="00E4305F" w:rsidP="00FA66D0">
            <w:pPr>
              <w:keepNext/>
              <w:keepLines/>
              <w:spacing w:line="276" w:lineRule="auto"/>
              <w:rPr>
                <w:rFonts w:ascii="Tahoma" w:hAnsi="Tahoma" w:cs="Tahoma"/>
                <w:sz w:val="22"/>
                <w:szCs w:val="22"/>
                <w:lang w:eastAsia="en-US"/>
              </w:rPr>
            </w:pPr>
          </w:p>
          <w:p w14:paraId="4E4E6C2C" w14:textId="77777777" w:rsidR="00E4305F" w:rsidRPr="00112425" w:rsidRDefault="00E4305F" w:rsidP="00FA66D0">
            <w:pPr>
              <w:keepNext/>
              <w:keepLines/>
              <w:spacing w:line="276" w:lineRule="auto"/>
              <w:rPr>
                <w:rFonts w:ascii="Tahoma" w:hAnsi="Tahoma" w:cs="Tahoma"/>
                <w:sz w:val="22"/>
                <w:szCs w:val="22"/>
                <w:lang w:eastAsia="en-US"/>
              </w:rPr>
            </w:pPr>
          </w:p>
          <w:p w14:paraId="3198B2D9" w14:textId="77777777" w:rsidR="00E4305F" w:rsidRPr="00112425" w:rsidRDefault="00E4305F" w:rsidP="00FA66D0">
            <w:pPr>
              <w:keepNext/>
              <w:keepLines/>
              <w:spacing w:line="276" w:lineRule="auto"/>
              <w:rPr>
                <w:rFonts w:ascii="Tahoma" w:hAnsi="Tahoma" w:cs="Tahoma"/>
                <w:sz w:val="22"/>
                <w:szCs w:val="22"/>
                <w:lang w:eastAsia="en-US"/>
              </w:rPr>
            </w:pPr>
          </w:p>
        </w:tc>
      </w:tr>
    </w:tbl>
    <w:p w14:paraId="2C9C516E" w14:textId="77777777" w:rsidR="00E4305F" w:rsidRPr="00112425" w:rsidRDefault="00E4305F" w:rsidP="00FA66D0">
      <w:pPr>
        <w:keepNext/>
        <w:keepLines/>
        <w:jc w:val="both"/>
        <w:rPr>
          <w:rFonts w:ascii="Tahoma" w:hAnsi="Tahoma" w:cs="Tahoma"/>
          <w:bCs/>
          <w:i/>
          <w:noProof/>
          <w:sz w:val="18"/>
          <w:szCs w:val="18"/>
        </w:rPr>
      </w:pPr>
    </w:p>
    <w:p w14:paraId="03ECBF95" w14:textId="77777777" w:rsidR="00E4305F" w:rsidRPr="00112425" w:rsidRDefault="00E4305F" w:rsidP="00FA66D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721BA631" w14:textId="77777777" w:rsidTr="000C7AEC">
        <w:trPr>
          <w:trHeight w:val="235"/>
        </w:trPr>
        <w:tc>
          <w:tcPr>
            <w:tcW w:w="3430" w:type="dxa"/>
            <w:tcBorders>
              <w:bottom w:val="single" w:sz="4" w:space="0" w:color="auto"/>
            </w:tcBorders>
          </w:tcPr>
          <w:p w14:paraId="2C7E69B5" w14:textId="77777777" w:rsidR="009121CF" w:rsidRPr="00CE1BAD" w:rsidRDefault="009121CF" w:rsidP="00FA66D0">
            <w:pPr>
              <w:keepNext/>
              <w:keepLines/>
              <w:jc w:val="both"/>
              <w:rPr>
                <w:rFonts w:ascii="Tahoma" w:hAnsi="Tahoma" w:cs="Tahoma"/>
                <w:snapToGrid w:val="0"/>
                <w:color w:val="000000"/>
              </w:rPr>
            </w:pPr>
          </w:p>
        </w:tc>
        <w:tc>
          <w:tcPr>
            <w:tcW w:w="2574" w:type="dxa"/>
          </w:tcPr>
          <w:p w14:paraId="08AA0F89" w14:textId="77777777" w:rsidR="009121CF" w:rsidRPr="00CE1BAD" w:rsidRDefault="009121CF" w:rsidP="00FA66D0">
            <w:pPr>
              <w:keepNext/>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5D5727" w:rsidRDefault="009121CF" w:rsidP="00FA66D0">
            <w:pPr>
              <w:keepNext/>
              <w:keepLines/>
              <w:tabs>
                <w:tab w:val="left" w:pos="567"/>
                <w:tab w:val="num" w:pos="851"/>
                <w:tab w:val="left" w:pos="993"/>
              </w:tabs>
              <w:jc w:val="both"/>
              <w:rPr>
                <w:rFonts w:ascii="Tahoma" w:hAnsi="Tahoma" w:cs="Tahoma"/>
                <w:snapToGrid w:val="0"/>
                <w:color w:val="000000"/>
              </w:rPr>
            </w:pPr>
          </w:p>
        </w:tc>
      </w:tr>
      <w:tr w:rsidR="009121CF" w:rsidRPr="00CE1BAD" w14:paraId="0D3F0FF0" w14:textId="77777777" w:rsidTr="000C7AEC">
        <w:trPr>
          <w:trHeight w:val="235"/>
        </w:trPr>
        <w:tc>
          <w:tcPr>
            <w:tcW w:w="3430" w:type="dxa"/>
            <w:tcBorders>
              <w:top w:val="single" w:sz="4" w:space="0" w:color="auto"/>
            </w:tcBorders>
          </w:tcPr>
          <w:p w14:paraId="29C39BD1"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03D57B3"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C5A3F66" w14:textId="77777777" w:rsidR="009121CF" w:rsidRPr="00CE1BAD" w:rsidRDefault="009121C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47532289" w14:textId="77777777" w:rsidR="00E4305F" w:rsidRPr="00112425" w:rsidRDefault="00E4305F" w:rsidP="00FA66D0">
      <w:pPr>
        <w:keepNext/>
        <w:keepLines/>
        <w:tabs>
          <w:tab w:val="left" w:pos="2835"/>
        </w:tabs>
        <w:ind w:left="284" w:hanging="284"/>
        <w:jc w:val="both"/>
        <w:rPr>
          <w:rFonts w:ascii="Tahoma" w:hAnsi="Tahoma" w:cs="Tahoma"/>
        </w:rPr>
      </w:pPr>
    </w:p>
    <w:p w14:paraId="5B60AC06" w14:textId="77777777" w:rsidR="00E4305F" w:rsidRPr="00112425" w:rsidRDefault="00E4305F" w:rsidP="00FA66D0">
      <w:pPr>
        <w:keepNext/>
        <w:keepLines/>
        <w:tabs>
          <w:tab w:val="left" w:pos="2835"/>
        </w:tabs>
        <w:ind w:left="284" w:hanging="284"/>
        <w:jc w:val="both"/>
        <w:rPr>
          <w:rFonts w:ascii="Tahoma" w:hAnsi="Tahoma" w:cs="Tahoma"/>
        </w:rPr>
      </w:pPr>
    </w:p>
    <w:p w14:paraId="26B43C3F" w14:textId="77777777" w:rsidR="00E4305F" w:rsidRPr="00112425" w:rsidRDefault="00E4305F" w:rsidP="00FA66D0">
      <w:pPr>
        <w:keepNext/>
        <w:keepLines/>
        <w:tabs>
          <w:tab w:val="left" w:pos="2835"/>
        </w:tabs>
        <w:ind w:left="284" w:hanging="284"/>
        <w:jc w:val="both"/>
        <w:rPr>
          <w:rFonts w:ascii="Tahoma" w:hAnsi="Tahoma" w:cs="Tahoma"/>
        </w:rPr>
      </w:pPr>
    </w:p>
    <w:p w14:paraId="6B77FD19" w14:textId="77777777" w:rsidR="00E4305F" w:rsidRPr="00112425" w:rsidRDefault="00E4305F" w:rsidP="00FA66D0">
      <w:pPr>
        <w:keepNext/>
        <w:keepLines/>
        <w:tabs>
          <w:tab w:val="left" w:pos="2835"/>
        </w:tabs>
        <w:ind w:left="284" w:hanging="284"/>
        <w:jc w:val="both"/>
        <w:rPr>
          <w:rFonts w:ascii="Tahoma" w:hAnsi="Tahoma" w:cs="Tahoma"/>
        </w:rPr>
      </w:pPr>
    </w:p>
    <w:p w14:paraId="75359B78" w14:textId="77777777" w:rsidR="00E4305F" w:rsidRPr="00112425" w:rsidRDefault="00E4305F" w:rsidP="00FA66D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249A404F" w14:textId="77777777" w:rsidR="00E4305F" w:rsidRPr="00112425" w:rsidRDefault="00E4305F" w:rsidP="00FA66D0">
      <w:pPr>
        <w:keepNext/>
        <w:keepLines/>
        <w:jc w:val="both"/>
        <w:rPr>
          <w:rFonts w:ascii="Tahoma" w:hAnsi="Tahoma" w:cs="Tahoma"/>
          <w:i/>
          <w:iCs/>
          <w:sz w:val="16"/>
          <w:szCs w:val="22"/>
        </w:rPr>
      </w:pPr>
    </w:p>
    <w:p w14:paraId="4CA1D7F6" w14:textId="77777777" w:rsidR="00E4305F" w:rsidRPr="00112425" w:rsidRDefault="00E4305F" w:rsidP="00FA66D0">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7E6DA38" w14:textId="77777777" w:rsidR="00E4305F" w:rsidRPr="00112425" w:rsidRDefault="00E4305F" w:rsidP="00FA66D0">
      <w:pPr>
        <w:keepNext/>
        <w:keepLines/>
        <w:jc w:val="both"/>
        <w:rPr>
          <w:rFonts w:ascii="Tahoma" w:hAnsi="Tahoma" w:cs="Tahoma"/>
          <w:i/>
          <w:iCs/>
          <w:szCs w:val="22"/>
        </w:rPr>
      </w:pPr>
    </w:p>
    <w:p w14:paraId="6E4E9F16" w14:textId="77777777" w:rsidR="00E4305F" w:rsidRPr="00112425" w:rsidRDefault="00E4305F" w:rsidP="00FA66D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112425" w:rsidRDefault="00E4305F" w:rsidP="00FA66D0">
      <w:pPr>
        <w:keepNext/>
        <w:keepLines/>
        <w:jc w:val="both"/>
        <w:rPr>
          <w:rFonts w:ascii="Tahoma" w:hAnsi="Tahoma" w:cs="Tahoma"/>
          <w:i/>
          <w:sz w:val="18"/>
        </w:rPr>
      </w:pPr>
    </w:p>
    <w:p w14:paraId="20802447" w14:textId="77777777" w:rsidR="00E4305F" w:rsidRPr="00112425" w:rsidRDefault="00E4305F" w:rsidP="00FA66D0">
      <w:pPr>
        <w:keepNext/>
        <w:keepLines/>
        <w:jc w:val="both"/>
        <w:rPr>
          <w:rFonts w:ascii="Tahoma" w:hAnsi="Tahoma" w:cs="Tahoma"/>
          <w:i/>
          <w:sz w:val="18"/>
        </w:rPr>
      </w:pPr>
      <w:r w:rsidRPr="00112425">
        <w:rPr>
          <w:rFonts w:ascii="Tahoma" w:hAnsi="Tahoma" w:cs="Tahoma"/>
          <w:i/>
          <w:sz w:val="18"/>
        </w:rPr>
        <w:t>Obrazec se po potrebi kopira!</w:t>
      </w:r>
    </w:p>
    <w:p w14:paraId="6EFC8D35" w14:textId="77777777" w:rsidR="00E4305F" w:rsidRPr="00112425" w:rsidRDefault="00E4305F" w:rsidP="00FA66D0">
      <w:pPr>
        <w:keepNext/>
        <w:keepLines/>
        <w:jc w:val="both"/>
        <w:rPr>
          <w:rFonts w:ascii="Tahoma" w:hAnsi="Tahoma" w:cs="Tahoma"/>
          <w:i/>
          <w:sz w:val="18"/>
        </w:rPr>
      </w:pPr>
    </w:p>
    <w:p w14:paraId="69C22D27" w14:textId="77777777" w:rsidR="00E4305F" w:rsidRPr="00112425" w:rsidRDefault="00E4305F" w:rsidP="00FA66D0">
      <w:pPr>
        <w:keepNext/>
        <w:keepLines/>
        <w:jc w:val="both"/>
        <w:rPr>
          <w:rFonts w:ascii="Tahoma" w:hAnsi="Tahoma" w:cs="Tahoma"/>
          <w:i/>
          <w:sz w:val="18"/>
        </w:rPr>
      </w:pPr>
    </w:p>
    <w:p w14:paraId="594B1798" w14:textId="77777777" w:rsidR="00E4305F" w:rsidRPr="00112425" w:rsidRDefault="00E4305F" w:rsidP="00FA66D0">
      <w:pPr>
        <w:keepNext/>
        <w:keepLines/>
        <w:jc w:val="both"/>
        <w:rPr>
          <w:rFonts w:ascii="Tahoma" w:hAnsi="Tahoma" w:cs="Tahoma"/>
          <w:i/>
          <w:sz w:val="18"/>
        </w:rPr>
      </w:pPr>
    </w:p>
    <w:p w14:paraId="30D507AC" w14:textId="77777777" w:rsidR="00E4305F" w:rsidRPr="00112425" w:rsidRDefault="00E4305F" w:rsidP="00FA66D0">
      <w:pPr>
        <w:keepNext/>
        <w:keepLines/>
        <w:jc w:val="both"/>
        <w:rPr>
          <w:rFonts w:ascii="Tahoma" w:hAnsi="Tahoma" w:cs="Tahoma"/>
          <w:i/>
          <w:iCs/>
          <w:sz w:val="18"/>
          <w:szCs w:val="22"/>
        </w:rPr>
      </w:pPr>
    </w:p>
    <w:p w14:paraId="77942913" w14:textId="77777777" w:rsidR="00E4305F" w:rsidRPr="00112425" w:rsidRDefault="00E4305F" w:rsidP="00FA66D0">
      <w:pPr>
        <w:keepNext/>
        <w:keepLines/>
        <w:jc w:val="both"/>
        <w:rPr>
          <w:rFonts w:ascii="Tahoma" w:hAnsi="Tahoma" w:cs="Tahoma"/>
          <w:i/>
          <w:iCs/>
          <w:sz w:val="18"/>
          <w:szCs w:val="22"/>
        </w:rPr>
      </w:pPr>
    </w:p>
    <w:p w14:paraId="09F8A4B5" w14:textId="77777777" w:rsidR="00E4305F" w:rsidRPr="00112425" w:rsidRDefault="00E4305F" w:rsidP="00FA66D0">
      <w:pPr>
        <w:keepNext/>
        <w:keepLines/>
        <w:jc w:val="both"/>
        <w:rPr>
          <w:rFonts w:ascii="Tahoma" w:hAnsi="Tahoma" w:cs="Tahoma"/>
          <w:i/>
          <w:iCs/>
          <w:sz w:val="18"/>
          <w:szCs w:val="22"/>
        </w:rPr>
      </w:pPr>
    </w:p>
    <w:p w14:paraId="22D36F53" w14:textId="77777777" w:rsidR="00E4305F" w:rsidRPr="00112425" w:rsidRDefault="00E4305F" w:rsidP="00FA66D0">
      <w:pPr>
        <w:keepNext/>
        <w:keepLines/>
        <w:jc w:val="both"/>
        <w:rPr>
          <w:rFonts w:ascii="Tahoma" w:hAnsi="Tahoma" w:cs="Tahoma"/>
          <w:i/>
          <w:iCs/>
          <w:sz w:val="18"/>
          <w:szCs w:val="22"/>
        </w:rPr>
      </w:pPr>
    </w:p>
    <w:p w14:paraId="24628624" w14:textId="77777777" w:rsidR="00E4305F" w:rsidRPr="00112425" w:rsidRDefault="00E4305F" w:rsidP="00FA66D0">
      <w:pPr>
        <w:keepNext/>
        <w:keepLines/>
        <w:jc w:val="both"/>
        <w:rPr>
          <w:rFonts w:ascii="Tahoma" w:hAnsi="Tahoma" w:cs="Tahoma"/>
          <w:i/>
          <w:iCs/>
          <w:sz w:val="18"/>
          <w:szCs w:val="22"/>
        </w:rPr>
      </w:pPr>
    </w:p>
    <w:p w14:paraId="72C0D563" w14:textId="77777777" w:rsidR="00E4305F" w:rsidRPr="00112425" w:rsidRDefault="00E4305F" w:rsidP="00FA66D0">
      <w:pPr>
        <w:keepNext/>
        <w:keepLines/>
        <w:jc w:val="both"/>
        <w:rPr>
          <w:rFonts w:ascii="Tahoma" w:hAnsi="Tahoma" w:cs="Tahoma"/>
          <w:i/>
          <w:iCs/>
          <w:sz w:val="18"/>
          <w:szCs w:val="22"/>
        </w:rPr>
      </w:pPr>
    </w:p>
    <w:p w14:paraId="6AC72DA6" w14:textId="77777777" w:rsidR="00E4305F" w:rsidRPr="00112425" w:rsidRDefault="00E4305F" w:rsidP="00FA66D0">
      <w:pPr>
        <w:keepNext/>
        <w:keepLines/>
        <w:jc w:val="both"/>
        <w:rPr>
          <w:rFonts w:ascii="Tahoma" w:hAnsi="Tahoma" w:cs="Tahoma"/>
          <w:i/>
          <w:iCs/>
          <w:sz w:val="18"/>
          <w:szCs w:val="22"/>
        </w:rPr>
      </w:pPr>
    </w:p>
    <w:p w14:paraId="762F2EB7" w14:textId="77777777" w:rsidR="00E4305F" w:rsidRPr="00112425" w:rsidRDefault="00E4305F" w:rsidP="00FA66D0">
      <w:pPr>
        <w:keepNext/>
        <w:keepLines/>
        <w:jc w:val="both"/>
        <w:rPr>
          <w:rFonts w:ascii="Tahoma" w:hAnsi="Tahoma" w:cs="Tahoma"/>
          <w:i/>
          <w:iCs/>
          <w:sz w:val="18"/>
          <w:szCs w:val="22"/>
        </w:rPr>
      </w:pPr>
    </w:p>
    <w:p w14:paraId="0B20149A" w14:textId="77777777" w:rsidR="00E4305F" w:rsidRPr="00112425" w:rsidRDefault="00E4305F" w:rsidP="00FA66D0">
      <w:pPr>
        <w:keepNext/>
        <w:keepLines/>
        <w:jc w:val="both"/>
        <w:rPr>
          <w:rFonts w:ascii="Tahoma" w:hAnsi="Tahoma" w:cs="Tahoma"/>
          <w:i/>
          <w:iCs/>
          <w:sz w:val="18"/>
          <w:szCs w:val="22"/>
        </w:rPr>
      </w:pPr>
    </w:p>
    <w:p w14:paraId="68C2FDA2" w14:textId="77777777" w:rsidR="00E4305F" w:rsidRPr="00112425" w:rsidRDefault="00E4305F" w:rsidP="00FA66D0">
      <w:pPr>
        <w:keepNext/>
        <w:keepLines/>
        <w:jc w:val="both"/>
        <w:rPr>
          <w:rFonts w:ascii="Tahoma" w:hAnsi="Tahoma" w:cs="Tahoma"/>
          <w:i/>
          <w:iCs/>
          <w:sz w:val="18"/>
          <w:szCs w:val="22"/>
        </w:rPr>
      </w:pPr>
    </w:p>
    <w:p w14:paraId="1B8917B4" w14:textId="77777777" w:rsidR="00E4305F" w:rsidRPr="00112425" w:rsidRDefault="00E4305F" w:rsidP="00FA66D0">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112425" w:rsidRDefault="00995C6A" w:rsidP="00FA66D0">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112425" w:rsidRDefault="00995C6A" w:rsidP="00FA66D0">
            <w:pPr>
              <w:keepNext/>
              <w:keepLines/>
              <w:rPr>
                <w:rFonts w:ascii="Tahoma" w:eastAsia="Calibri" w:hAnsi="Tahoma" w:cs="Tahoma"/>
                <w:b/>
              </w:rPr>
            </w:pPr>
            <w:r w:rsidRPr="00112425">
              <w:rPr>
                <w:rFonts w:ascii="Tahoma" w:eastAsia="Calibri" w:hAnsi="Tahoma" w:cs="Tahoma"/>
                <w:b/>
              </w:rPr>
              <w:t>Obrazec 2 k Prilogi 4/1</w:t>
            </w:r>
          </w:p>
        </w:tc>
      </w:tr>
    </w:tbl>
    <w:p w14:paraId="3C38C134" w14:textId="77777777" w:rsidR="00E4305F" w:rsidRPr="00112425" w:rsidRDefault="00E4305F" w:rsidP="00FA66D0">
      <w:pPr>
        <w:keepNext/>
        <w:keepLines/>
        <w:rPr>
          <w:rFonts w:ascii="Tahoma" w:hAnsi="Tahoma" w:cs="Tahoma"/>
          <w:b/>
          <w:sz w:val="28"/>
        </w:rPr>
      </w:pPr>
    </w:p>
    <w:p w14:paraId="6858C95F" w14:textId="77777777" w:rsidR="00E4305F" w:rsidRPr="00112425" w:rsidRDefault="00E4305F" w:rsidP="00FA66D0">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623FC6">
        <w:rPr>
          <w:rFonts w:ascii="Tahoma" w:hAnsi="Tahoma" w:cs="Tahoma"/>
          <w:b/>
        </w:rPr>
        <w:t>VKS-182/22</w:t>
      </w:r>
      <w:r w:rsidR="009C3789" w:rsidRPr="00112425">
        <w:rPr>
          <w:rFonts w:ascii="Tahoma" w:hAnsi="Tahoma" w:cs="Tahoma"/>
          <w:b/>
        </w:rPr>
        <w:t xml:space="preserve"> </w:t>
      </w:r>
      <w:r w:rsidR="00623FC6">
        <w:rPr>
          <w:rFonts w:ascii="Tahoma" w:hAnsi="Tahoma" w:cs="Tahoma"/>
          <w:b/>
          <w:color w:val="000000"/>
        </w:rPr>
        <w:t>Prestavitev zbirnega kanala A2 na območju Vodmata</w:t>
      </w:r>
      <w:r w:rsidR="009C3789" w:rsidRPr="00112425">
        <w:rPr>
          <w:rFonts w:ascii="Tahoma" w:hAnsi="Tahoma" w:cs="Tahoma"/>
          <w:b/>
          <w:color w:val="000000"/>
        </w:rPr>
        <w:t>,</w:t>
      </w:r>
    </w:p>
    <w:p w14:paraId="3132276A" w14:textId="77777777" w:rsidR="00E4305F" w:rsidRPr="00112425" w:rsidRDefault="00E4305F" w:rsidP="00FA66D0">
      <w:pPr>
        <w:keepNext/>
        <w:keepLines/>
        <w:rPr>
          <w:rFonts w:ascii="Tahoma" w:hAnsi="Tahoma" w:cs="Tahoma"/>
        </w:rPr>
      </w:pPr>
    </w:p>
    <w:p w14:paraId="6C1EE88B" w14:textId="77777777" w:rsidR="00E4305F" w:rsidRPr="00112425" w:rsidRDefault="00E4305F" w:rsidP="00FA66D0">
      <w:pPr>
        <w:keepNext/>
        <w:keepLines/>
        <w:jc w:val="center"/>
        <w:rPr>
          <w:rFonts w:ascii="Tahoma" w:hAnsi="Tahoma" w:cs="Tahoma"/>
          <w:b/>
        </w:rPr>
      </w:pPr>
    </w:p>
    <w:p w14:paraId="78CC10EE" w14:textId="77777777" w:rsidR="00E4305F" w:rsidRPr="00112425" w:rsidRDefault="00E4305F" w:rsidP="00FA66D0">
      <w:pPr>
        <w:keepNext/>
        <w:keepLines/>
        <w:jc w:val="center"/>
        <w:rPr>
          <w:rFonts w:ascii="Tahoma" w:hAnsi="Tahoma" w:cs="Tahoma"/>
          <w:b/>
          <w:sz w:val="22"/>
          <w:szCs w:val="22"/>
        </w:rPr>
      </w:pPr>
      <w:r w:rsidRPr="00112425">
        <w:rPr>
          <w:rFonts w:ascii="Tahoma" w:hAnsi="Tahoma" w:cs="Tahoma"/>
          <w:b/>
          <w:sz w:val="22"/>
          <w:szCs w:val="22"/>
        </w:rPr>
        <w:t>SOGLAŠAMO,</w:t>
      </w:r>
    </w:p>
    <w:p w14:paraId="47B28527" w14:textId="77777777" w:rsidR="00E4305F" w:rsidRPr="00112425" w:rsidRDefault="00E4305F" w:rsidP="00FA66D0">
      <w:pPr>
        <w:keepNext/>
        <w:keepLines/>
        <w:rPr>
          <w:rFonts w:ascii="Tahoma" w:hAnsi="Tahoma" w:cs="Tahoma"/>
          <w:b/>
        </w:rPr>
      </w:pPr>
    </w:p>
    <w:p w14:paraId="26AB0B67" w14:textId="77777777" w:rsidR="00E4305F" w:rsidRPr="00112425" w:rsidRDefault="00E4305F" w:rsidP="00FA66D0">
      <w:pPr>
        <w:keepNext/>
        <w:keepLines/>
        <w:spacing w:after="120" w:line="276" w:lineRule="auto"/>
        <w:jc w:val="both"/>
        <w:rPr>
          <w:rFonts w:ascii="Tahoma" w:hAnsi="Tahoma" w:cs="Tahoma"/>
        </w:rPr>
      </w:pPr>
      <w:r w:rsidRPr="00112425">
        <w:rPr>
          <w:rFonts w:ascii="Tahoma" w:hAnsi="Tahoma" w:cs="Tahoma"/>
        </w:rPr>
        <w:t xml:space="preserve">da nam naročnik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112425" w:rsidRDefault="00E4305F" w:rsidP="00FA66D0">
      <w:pPr>
        <w:keepNext/>
        <w:keepLines/>
        <w:rPr>
          <w:b/>
        </w:rPr>
      </w:pPr>
      <w:r w:rsidRPr="00112425">
        <w:rPr>
          <w:b/>
        </w:rPr>
        <w:t xml:space="preserve"> </w:t>
      </w:r>
    </w:p>
    <w:p w14:paraId="7A9EB732" w14:textId="77777777" w:rsidR="00E4305F" w:rsidRPr="00112425" w:rsidRDefault="00E4305F" w:rsidP="00FA66D0">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1604E3" w14:textId="77777777" w:rsidTr="000C7AEC">
        <w:trPr>
          <w:trHeight w:val="235"/>
        </w:trPr>
        <w:tc>
          <w:tcPr>
            <w:tcW w:w="3430" w:type="dxa"/>
            <w:tcBorders>
              <w:bottom w:val="single" w:sz="4" w:space="0" w:color="auto"/>
            </w:tcBorders>
          </w:tcPr>
          <w:p w14:paraId="35E6F15A" w14:textId="77777777" w:rsidR="009121CF" w:rsidRPr="00CE1BAD" w:rsidRDefault="009121CF" w:rsidP="00FA66D0">
            <w:pPr>
              <w:keepNext/>
              <w:keepLines/>
              <w:jc w:val="both"/>
              <w:rPr>
                <w:rFonts w:ascii="Tahoma" w:hAnsi="Tahoma" w:cs="Tahoma"/>
                <w:snapToGrid w:val="0"/>
                <w:color w:val="000000"/>
              </w:rPr>
            </w:pPr>
          </w:p>
        </w:tc>
        <w:tc>
          <w:tcPr>
            <w:tcW w:w="2574" w:type="dxa"/>
          </w:tcPr>
          <w:p w14:paraId="77C5CAA8" w14:textId="77777777" w:rsidR="009121CF" w:rsidRPr="00CE1BAD" w:rsidRDefault="009121CF" w:rsidP="00FA66D0">
            <w:pPr>
              <w:keepNext/>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5D5727" w:rsidRDefault="009121CF" w:rsidP="00FA66D0">
            <w:pPr>
              <w:keepNext/>
              <w:keepLines/>
              <w:tabs>
                <w:tab w:val="left" w:pos="567"/>
                <w:tab w:val="num" w:pos="851"/>
                <w:tab w:val="left" w:pos="993"/>
              </w:tabs>
              <w:jc w:val="both"/>
              <w:rPr>
                <w:rFonts w:ascii="Tahoma" w:hAnsi="Tahoma" w:cs="Tahoma"/>
                <w:snapToGrid w:val="0"/>
                <w:color w:val="000000"/>
              </w:rPr>
            </w:pPr>
          </w:p>
        </w:tc>
      </w:tr>
      <w:tr w:rsidR="009121CF" w:rsidRPr="00CE1BAD" w14:paraId="7ADD1C06" w14:textId="77777777" w:rsidTr="000C7AEC">
        <w:trPr>
          <w:trHeight w:val="235"/>
        </w:trPr>
        <w:tc>
          <w:tcPr>
            <w:tcW w:w="3430" w:type="dxa"/>
            <w:tcBorders>
              <w:top w:val="single" w:sz="4" w:space="0" w:color="auto"/>
            </w:tcBorders>
          </w:tcPr>
          <w:p w14:paraId="75C671C5"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90795B1"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3067C59" w14:textId="77777777" w:rsidR="009121CF" w:rsidRPr="00CE1BAD" w:rsidRDefault="009121C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0F890D24" w14:textId="77777777" w:rsidR="00E4305F" w:rsidRPr="00112425" w:rsidRDefault="00E4305F" w:rsidP="00FA66D0">
      <w:pPr>
        <w:keepNext/>
        <w:keepLines/>
      </w:pPr>
    </w:p>
    <w:p w14:paraId="17C9D467" w14:textId="77777777" w:rsidR="00E4305F" w:rsidRPr="00112425" w:rsidRDefault="00E4305F" w:rsidP="00FA66D0">
      <w:pPr>
        <w:keepNext/>
        <w:keepLines/>
      </w:pPr>
    </w:p>
    <w:p w14:paraId="34E64158" w14:textId="77777777" w:rsidR="00E4305F" w:rsidRPr="00112425" w:rsidRDefault="00E4305F" w:rsidP="00FA66D0">
      <w:pPr>
        <w:keepNext/>
        <w:keepLines/>
      </w:pPr>
    </w:p>
    <w:p w14:paraId="0065A337" w14:textId="77777777" w:rsidR="00E4305F" w:rsidRPr="00112425" w:rsidRDefault="00E4305F" w:rsidP="00FA66D0">
      <w:pPr>
        <w:keepNext/>
        <w:keepLines/>
      </w:pPr>
    </w:p>
    <w:p w14:paraId="56332B14" w14:textId="77777777" w:rsidR="00E4305F" w:rsidRPr="00112425" w:rsidRDefault="00E4305F" w:rsidP="00FA66D0">
      <w:pPr>
        <w:keepNext/>
        <w:keepLines/>
      </w:pPr>
    </w:p>
    <w:p w14:paraId="04087DA8" w14:textId="77777777" w:rsidR="00E4305F" w:rsidRPr="00112425" w:rsidRDefault="00E4305F" w:rsidP="00FA66D0">
      <w:pPr>
        <w:keepNext/>
        <w:keepLines/>
      </w:pPr>
    </w:p>
    <w:p w14:paraId="54C93A4C" w14:textId="77777777" w:rsidR="00E4305F" w:rsidRPr="00112425" w:rsidRDefault="00E4305F" w:rsidP="00FA66D0">
      <w:pPr>
        <w:keepNext/>
        <w:keepLines/>
      </w:pPr>
    </w:p>
    <w:p w14:paraId="46CE4C27" w14:textId="77777777" w:rsidR="00E4305F" w:rsidRPr="00112425" w:rsidRDefault="00E4305F" w:rsidP="00FA66D0">
      <w:pPr>
        <w:keepNext/>
        <w:keepLines/>
      </w:pPr>
    </w:p>
    <w:p w14:paraId="734C4623" w14:textId="77777777" w:rsidR="00E4305F" w:rsidRPr="00112425" w:rsidRDefault="00E4305F" w:rsidP="00FA66D0">
      <w:pPr>
        <w:keepNext/>
        <w:keepLines/>
      </w:pPr>
    </w:p>
    <w:p w14:paraId="502BA1FA" w14:textId="77777777" w:rsidR="00E4305F" w:rsidRPr="00112425" w:rsidRDefault="00E4305F" w:rsidP="00FA66D0">
      <w:pPr>
        <w:keepNext/>
        <w:keepLines/>
      </w:pPr>
    </w:p>
    <w:p w14:paraId="34F1D800" w14:textId="77777777" w:rsidR="00E4305F" w:rsidRPr="00112425" w:rsidRDefault="00E4305F" w:rsidP="00FA66D0">
      <w:pPr>
        <w:keepNext/>
        <w:keepLines/>
      </w:pPr>
    </w:p>
    <w:p w14:paraId="3CF84C38" w14:textId="77777777" w:rsidR="00E4305F" w:rsidRPr="00112425" w:rsidRDefault="00E4305F" w:rsidP="00FA66D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C90E07B" w14:textId="77777777" w:rsidR="00E4305F" w:rsidRPr="00112425" w:rsidRDefault="00E4305F" w:rsidP="00FA66D0">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7D0083E1" w14:textId="77777777" w:rsidR="00E4305F" w:rsidRPr="00112425" w:rsidRDefault="00E4305F" w:rsidP="00FA66D0">
      <w:pPr>
        <w:keepNext/>
        <w:keepLines/>
        <w:jc w:val="both"/>
        <w:rPr>
          <w:rFonts w:ascii="Tahoma" w:hAnsi="Tahoma" w:cs="Tahoma"/>
          <w:i/>
          <w:iCs/>
          <w:sz w:val="18"/>
          <w:szCs w:val="22"/>
        </w:rPr>
      </w:pPr>
    </w:p>
    <w:p w14:paraId="17D04D98" w14:textId="77777777" w:rsidR="00E4305F" w:rsidRPr="00112425" w:rsidRDefault="00E4305F" w:rsidP="00FA66D0">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112425" w:rsidRDefault="00E4305F" w:rsidP="00FA66D0">
      <w:pPr>
        <w:keepNext/>
        <w:keepLines/>
      </w:pPr>
    </w:p>
    <w:p w14:paraId="2C88E2F0" w14:textId="77777777" w:rsidR="00E4305F" w:rsidRPr="00112425" w:rsidRDefault="00E4305F" w:rsidP="00FA66D0">
      <w:pPr>
        <w:keepNext/>
        <w:keepLines/>
      </w:pPr>
    </w:p>
    <w:p w14:paraId="1A76D48D" w14:textId="77777777" w:rsidR="00E4305F" w:rsidRPr="00112425" w:rsidRDefault="00E4305F" w:rsidP="00FA66D0">
      <w:pPr>
        <w:keepNext/>
        <w:keepLines/>
        <w:tabs>
          <w:tab w:val="left" w:pos="567"/>
          <w:tab w:val="num" w:pos="851"/>
          <w:tab w:val="left" w:pos="993"/>
        </w:tabs>
        <w:jc w:val="both"/>
        <w:rPr>
          <w:rFonts w:ascii="Tahoma" w:hAnsi="Tahoma" w:cs="Tahoma"/>
        </w:rPr>
      </w:pPr>
    </w:p>
    <w:p w14:paraId="5BC4E403" w14:textId="77777777" w:rsidR="00E4305F" w:rsidRPr="00112425" w:rsidRDefault="00E4305F" w:rsidP="00FA66D0">
      <w:pPr>
        <w:keepNext/>
        <w:keepLines/>
      </w:pPr>
    </w:p>
    <w:p w14:paraId="2B6C292C" w14:textId="77777777" w:rsidR="00E4305F" w:rsidRPr="00112425" w:rsidRDefault="00E4305F" w:rsidP="00FA66D0">
      <w:pPr>
        <w:keepNext/>
        <w:keepLines/>
      </w:pPr>
    </w:p>
    <w:p w14:paraId="6F744DE8" w14:textId="77777777" w:rsidR="00E4305F" w:rsidRPr="00112425" w:rsidRDefault="00E4305F" w:rsidP="00FA66D0">
      <w:pPr>
        <w:keepNext/>
        <w:keepLines/>
      </w:pPr>
    </w:p>
    <w:p w14:paraId="5BDD9DB6" w14:textId="77777777" w:rsidR="00E4305F" w:rsidRPr="00112425" w:rsidRDefault="00E4305F" w:rsidP="00FA66D0">
      <w:pPr>
        <w:keepNext/>
        <w:keepLines/>
      </w:pPr>
    </w:p>
    <w:p w14:paraId="5FF846A0" w14:textId="77777777" w:rsidR="00E4305F" w:rsidRPr="00112425" w:rsidRDefault="00E4305F" w:rsidP="00FA66D0">
      <w:pPr>
        <w:keepNext/>
        <w:keepLines/>
      </w:pPr>
    </w:p>
    <w:p w14:paraId="52BA5D76" w14:textId="77777777" w:rsidR="00E4305F" w:rsidRPr="00112425" w:rsidRDefault="00E4305F" w:rsidP="00FA66D0">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112425" w:rsidRDefault="00995C6A" w:rsidP="00FA66D0">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112425" w:rsidRDefault="00995C6A" w:rsidP="00FA66D0">
            <w:pPr>
              <w:keepNext/>
              <w:keepLines/>
              <w:rPr>
                <w:rFonts w:ascii="Tahoma" w:eastAsia="Calibri" w:hAnsi="Tahoma" w:cs="Tahoma"/>
                <w:b/>
              </w:rPr>
            </w:pPr>
            <w:r w:rsidRPr="00112425">
              <w:rPr>
                <w:rFonts w:ascii="Tahoma" w:eastAsia="Calibri" w:hAnsi="Tahoma" w:cs="Tahoma"/>
                <w:b/>
              </w:rPr>
              <w:t>Obrazec 3 k Prilogi 4/1</w:t>
            </w:r>
          </w:p>
        </w:tc>
      </w:tr>
    </w:tbl>
    <w:p w14:paraId="7DE34AD8" w14:textId="77777777" w:rsidR="00E4305F" w:rsidRPr="00112425" w:rsidRDefault="00E4305F" w:rsidP="00FA66D0">
      <w:pPr>
        <w:keepNext/>
        <w:keepLines/>
      </w:pPr>
    </w:p>
    <w:p w14:paraId="13BB3536" w14:textId="77777777" w:rsidR="00E4305F" w:rsidRPr="00112425" w:rsidRDefault="00E4305F" w:rsidP="00FA66D0">
      <w:pPr>
        <w:keepNext/>
        <w:keepLines/>
      </w:pPr>
    </w:p>
    <w:p w14:paraId="0FF50C19" w14:textId="77777777" w:rsidR="00E4305F" w:rsidRPr="00112425" w:rsidRDefault="00E4305F" w:rsidP="00FA66D0">
      <w:pPr>
        <w:keepNext/>
        <w:keepLines/>
        <w:jc w:val="center"/>
        <w:rPr>
          <w:rFonts w:ascii="Tahoma" w:hAnsi="Tahoma" w:cs="Tahoma"/>
          <w:b/>
          <w:i/>
        </w:rPr>
      </w:pPr>
      <w:r w:rsidRPr="00112425">
        <w:rPr>
          <w:rFonts w:ascii="Tahoma" w:hAnsi="Tahoma" w:cs="Tahoma"/>
          <w:b/>
        </w:rPr>
        <w:t>SPORAZUM</w:t>
      </w:r>
    </w:p>
    <w:p w14:paraId="46DDC664" w14:textId="77777777" w:rsidR="00E4305F" w:rsidRPr="00112425" w:rsidRDefault="00E4305F" w:rsidP="00FA66D0">
      <w:pPr>
        <w:keepNext/>
        <w:keepLines/>
        <w:jc w:val="center"/>
        <w:rPr>
          <w:rFonts w:ascii="Tahoma" w:hAnsi="Tahoma" w:cs="Tahoma"/>
          <w:b/>
          <w:i/>
        </w:rPr>
      </w:pPr>
      <w:r w:rsidRPr="00112425">
        <w:rPr>
          <w:rFonts w:ascii="Tahoma" w:hAnsi="Tahoma" w:cs="Tahoma"/>
          <w:b/>
        </w:rPr>
        <w:t>O MEDSEBOJNEM SODELOVANJU</w:t>
      </w:r>
    </w:p>
    <w:p w14:paraId="4510C3B8" w14:textId="77777777" w:rsidR="00E4305F" w:rsidRPr="00112425" w:rsidRDefault="00E4305F" w:rsidP="00FA66D0">
      <w:pPr>
        <w:keepNext/>
        <w:keepLines/>
        <w:jc w:val="center"/>
        <w:rPr>
          <w:rFonts w:ascii="Tahoma" w:hAnsi="Tahoma" w:cs="Tahoma"/>
          <w:i/>
        </w:rPr>
      </w:pPr>
    </w:p>
    <w:p w14:paraId="2F313812" w14:textId="77777777" w:rsidR="00E4305F" w:rsidRPr="00112425" w:rsidRDefault="00E4305F" w:rsidP="00FA66D0">
      <w:pPr>
        <w:keepNext/>
        <w:keepLines/>
        <w:jc w:val="center"/>
        <w:rPr>
          <w:rFonts w:ascii="Tahoma" w:hAnsi="Tahoma" w:cs="Tahoma"/>
          <w:i/>
        </w:rPr>
      </w:pPr>
    </w:p>
    <w:p w14:paraId="0E40D64C" w14:textId="77777777" w:rsidR="00E4305F" w:rsidRPr="00112425" w:rsidRDefault="00E4305F" w:rsidP="00FA66D0">
      <w:pPr>
        <w:keepNext/>
        <w:keepLines/>
        <w:jc w:val="center"/>
        <w:rPr>
          <w:rFonts w:ascii="Tahoma" w:hAnsi="Tahoma" w:cs="Tahoma"/>
          <w:i/>
        </w:rPr>
      </w:pPr>
      <w:r w:rsidRPr="00112425">
        <w:rPr>
          <w:rFonts w:ascii="Tahoma" w:hAnsi="Tahoma" w:cs="Tahoma"/>
        </w:rPr>
        <w:t>(med ponudnikom in podizvajalci – priloži ponudnik)</w:t>
      </w:r>
    </w:p>
    <w:p w14:paraId="6869C739" w14:textId="77777777" w:rsidR="00E4305F" w:rsidRPr="00112425" w:rsidRDefault="00E4305F" w:rsidP="00FA66D0">
      <w:pPr>
        <w:keepNext/>
        <w:keepLines/>
      </w:pPr>
    </w:p>
    <w:p w14:paraId="3D0CB697" w14:textId="77777777" w:rsidR="00E4305F" w:rsidRPr="00112425" w:rsidRDefault="00E4305F" w:rsidP="00FA66D0">
      <w:pPr>
        <w:keepNext/>
        <w:keepLines/>
      </w:pPr>
    </w:p>
    <w:p w14:paraId="2BC59360" w14:textId="77777777" w:rsidR="00E4305F" w:rsidRPr="00112425" w:rsidRDefault="00E4305F" w:rsidP="00FA66D0">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58E008AE" w14:textId="77777777" w:rsidTr="0095082D">
        <w:tc>
          <w:tcPr>
            <w:tcW w:w="7933" w:type="dxa"/>
            <w:tcBorders>
              <w:top w:val="single" w:sz="4" w:space="0" w:color="auto"/>
              <w:bottom w:val="single" w:sz="4" w:space="0" w:color="auto"/>
            </w:tcBorders>
          </w:tcPr>
          <w:p w14:paraId="55B39F84" w14:textId="77777777" w:rsidR="0095082D" w:rsidRPr="00112425" w:rsidRDefault="0095082D" w:rsidP="00FA66D0">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112425" w:rsidRDefault="0095082D" w:rsidP="00FA66D0">
            <w:pPr>
              <w:keepNext/>
              <w:keepLines/>
              <w:rPr>
                <w:rFonts w:ascii="Tahoma" w:hAnsi="Tahoma" w:cs="Tahoma"/>
                <w:b/>
                <w:i/>
              </w:rPr>
            </w:pPr>
            <w:r w:rsidRPr="00112425">
              <w:rPr>
                <w:rFonts w:ascii="Tahoma" w:hAnsi="Tahoma" w:cs="Tahoma"/>
                <w:b/>
                <w:i/>
              </w:rPr>
              <w:t>Priloga 4/2</w:t>
            </w:r>
          </w:p>
        </w:tc>
      </w:tr>
    </w:tbl>
    <w:p w14:paraId="25B9DAD2" w14:textId="77777777" w:rsidR="00E4305F" w:rsidRPr="00112425" w:rsidRDefault="00E4305F" w:rsidP="00FA66D0">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731"/>
      </w:tblGrid>
      <w:tr w:rsidR="00E4305F" w:rsidRPr="00112425" w14:paraId="07E846AA" w14:textId="77777777" w:rsidTr="00754141">
        <w:trPr>
          <w:trHeight w:val="511"/>
          <w:jc w:val="center"/>
        </w:trPr>
        <w:tc>
          <w:tcPr>
            <w:tcW w:w="9358" w:type="dxa"/>
            <w:gridSpan w:val="2"/>
            <w:vAlign w:val="center"/>
          </w:tcPr>
          <w:p w14:paraId="660C7B6F" w14:textId="77777777" w:rsidR="00E4305F" w:rsidRPr="00112425" w:rsidRDefault="00CB23D7" w:rsidP="00FA66D0">
            <w:pPr>
              <w:keepNext/>
              <w:keepLines/>
              <w:jc w:val="center"/>
              <w:rPr>
                <w:rFonts w:ascii="Tahoma" w:hAnsi="Tahoma" w:cs="Tahoma"/>
              </w:rPr>
            </w:pPr>
            <w:r>
              <w:rPr>
                <w:rFonts w:ascii="Tahoma" w:hAnsi="Tahoma" w:cs="Tahoma"/>
              </w:rPr>
              <w:t>Javno naročilo št.</w:t>
            </w:r>
            <w:r w:rsidR="00E4305F" w:rsidRPr="00112425">
              <w:rPr>
                <w:rFonts w:ascii="Tahoma" w:hAnsi="Tahoma" w:cs="Tahoma"/>
              </w:rPr>
              <w:t xml:space="preserve"> </w:t>
            </w:r>
            <w:r w:rsidR="00623FC6">
              <w:rPr>
                <w:rFonts w:ascii="Tahoma" w:hAnsi="Tahoma" w:cs="Tahoma"/>
                <w:b/>
              </w:rPr>
              <w:t>VKS-182/22</w:t>
            </w:r>
            <w:r w:rsidR="009C3789" w:rsidRPr="00112425">
              <w:rPr>
                <w:rFonts w:ascii="Tahoma" w:hAnsi="Tahoma" w:cs="Tahoma"/>
                <w:b/>
              </w:rPr>
              <w:t xml:space="preserve"> </w:t>
            </w:r>
            <w:r w:rsidR="00623FC6">
              <w:rPr>
                <w:rFonts w:ascii="Tahoma" w:hAnsi="Tahoma" w:cs="Tahoma"/>
                <w:b/>
                <w:color w:val="000000"/>
              </w:rPr>
              <w:t>Prestavitev zbirnega kanala A2 na območju Vodmata</w:t>
            </w:r>
          </w:p>
        </w:tc>
      </w:tr>
      <w:tr w:rsidR="00E4305F" w:rsidRPr="00112425" w14:paraId="69123268" w14:textId="77777777" w:rsidTr="00754141">
        <w:trPr>
          <w:trHeight w:val="385"/>
          <w:jc w:val="center"/>
        </w:trPr>
        <w:tc>
          <w:tcPr>
            <w:tcW w:w="2627" w:type="dxa"/>
            <w:vAlign w:val="center"/>
          </w:tcPr>
          <w:p w14:paraId="74EBAC77"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Naziv subjekta</w:t>
            </w:r>
          </w:p>
        </w:tc>
        <w:tc>
          <w:tcPr>
            <w:tcW w:w="6731" w:type="dxa"/>
            <w:vAlign w:val="center"/>
          </w:tcPr>
          <w:p w14:paraId="104440BA" w14:textId="77777777" w:rsidR="00E4305F" w:rsidRPr="00112425" w:rsidRDefault="00E4305F" w:rsidP="00FA66D0">
            <w:pPr>
              <w:keepNext/>
              <w:keepLines/>
              <w:rPr>
                <w:rFonts w:ascii="Tahoma" w:hAnsi="Tahoma" w:cs="Tahoma"/>
                <w:sz w:val="18"/>
                <w:szCs w:val="18"/>
              </w:rPr>
            </w:pPr>
          </w:p>
          <w:p w14:paraId="2573DDD6" w14:textId="77777777" w:rsidR="00E4305F" w:rsidRPr="00112425" w:rsidRDefault="00E4305F" w:rsidP="00FA66D0">
            <w:pPr>
              <w:keepNext/>
              <w:keepLines/>
              <w:rPr>
                <w:rFonts w:ascii="Tahoma" w:hAnsi="Tahoma" w:cs="Tahoma"/>
                <w:sz w:val="18"/>
                <w:szCs w:val="18"/>
              </w:rPr>
            </w:pPr>
          </w:p>
        </w:tc>
      </w:tr>
      <w:tr w:rsidR="00E4305F" w:rsidRPr="00112425" w14:paraId="5040C9B7" w14:textId="77777777" w:rsidTr="00754141">
        <w:trPr>
          <w:jc w:val="center"/>
        </w:trPr>
        <w:tc>
          <w:tcPr>
            <w:tcW w:w="2627" w:type="dxa"/>
            <w:vAlign w:val="center"/>
          </w:tcPr>
          <w:p w14:paraId="7A24AD8C"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Polni naslov</w:t>
            </w:r>
            <w:r w:rsidR="00037DDD">
              <w:rPr>
                <w:rFonts w:ascii="Tahoma" w:hAnsi="Tahoma" w:cs="Tahoma"/>
                <w:sz w:val="18"/>
                <w:szCs w:val="18"/>
              </w:rPr>
              <w:t xml:space="preserve"> (sedež)</w:t>
            </w:r>
          </w:p>
        </w:tc>
        <w:tc>
          <w:tcPr>
            <w:tcW w:w="6731" w:type="dxa"/>
            <w:vAlign w:val="center"/>
          </w:tcPr>
          <w:p w14:paraId="6C22D808" w14:textId="77777777" w:rsidR="00E4305F" w:rsidRPr="00112425" w:rsidRDefault="00E4305F" w:rsidP="00FA66D0">
            <w:pPr>
              <w:keepNext/>
              <w:keepLines/>
              <w:rPr>
                <w:rFonts w:ascii="Tahoma" w:hAnsi="Tahoma" w:cs="Tahoma"/>
                <w:sz w:val="18"/>
                <w:szCs w:val="18"/>
              </w:rPr>
            </w:pPr>
          </w:p>
          <w:p w14:paraId="0FC694A2" w14:textId="77777777" w:rsidR="00E4305F" w:rsidRPr="00112425" w:rsidRDefault="00E4305F" w:rsidP="00FA66D0">
            <w:pPr>
              <w:keepNext/>
              <w:keepLines/>
              <w:rPr>
                <w:rFonts w:ascii="Tahoma" w:hAnsi="Tahoma" w:cs="Tahoma"/>
                <w:sz w:val="18"/>
                <w:szCs w:val="18"/>
              </w:rPr>
            </w:pPr>
          </w:p>
        </w:tc>
      </w:tr>
      <w:tr w:rsidR="00E4305F" w:rsidRPr="00112425" w14:paraId="32429C4F" w14:textId="77777777" w:rsidTr="00754141">
        <w:trPr>
          <w:jc w:val="center"/>
        </w:trPr>
        <w:tc>
          <w:tcPr>
            <w:tcW w:w="2627" w:type="dxa"/>
            <w:vAlign w:val="center"/>
          </w:tcPr>
          <w:p w14:paraId="60875A87" w14:textId="77777777" w:rsidR="00E4305F" w:rsidRPr="00112425" w:rsidRDefault="00E4305F" w:rsidP="00FA66D0">
            <w:pPr>
              <w:keepNext/>
              <w:keepLines/>
              <w:rPr>
                <w:rFonts w:ascii="Tahoma" w:hAnsi="Tahoma" w:cs="Tahoma"/>
                <w:sz w:val="18"/>
                <w:szCs w:val="18"/>
              </w:rPr>
            </w:pPr>
          </w:p>
          <w:p w14:paraId="43A8E035"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Vsi zakoniti zastopniki subjekta</w:t>
            </w:r>
          </w:p>
          <w:p w14:paraId="40AE3210" w14:textId="77777777" w:rsidR="00E4305F" w:rsidRPr="00112425" w:rsidRDefault="00E4305F" w:rsidP="00FA66D0">
            <w:pPr>
              <w:keepNext/>
              <w:keepLines/>
              <w:rPr>
                <w:rFonts w:ascii="Tahoma" w:hAnsi="Tahoma" w:cs="Tahoma"/>
                <w:sz w:val="18"/>
                <w:szCs w:val="18"/>
              </w:rPr>
            </w:pPr>
          </w:p>
        </w:tc>
        <w:tc>
          <w:tcPr>
            <w:tcW w:w="6731" w:type="dxa"/>
            <w:vAlign w:val="center"/>
          </w:tcPr>
          <w:p w14:paraId="75C35D5C" w14:textId="77777777" w:rsidR="00E4305F" w:rsidRPr="00112425" w:rsidRDefault="00E4305F" w:rsidP="00FA66D0">
            <w:pPr>
              <w:keepNext/>
              <w:keepLines/>
              <w:rPr>
                <w:rFonts w:ascii="Tahoma" w:hAnsi="Tahoma" w:cs="Tahoma"/>
                <w:sz w:val="18"/>
                <w:szCs w:val="18"/>
              </w:rPr>
            </w:pPr>
          </w:p>
          <w:p w14:paraId="62E1928C" w14:textId="77777777" w:rsidR="00E4305F" w:rsidRPr="00112425" w:rsidRDefault="00E4305F" w:rsidP="00FA66D0">
            <w:pPr>
              <w:keepNext/>
              <w:keepLines/>
              <w:rPr>
                <w:rFonts w:ascii="Tahoma" w:hAnsi="Tahoma" w:cs="Tahoma"/>
                <w:sz w:val="18"/>
                <w:szCs w:val="18"/>
              </w:rPr>
            </w:pPr>
          </w:p>
          <w:p w14:paraId="02BFF615" w14:textId="77777777" w:rsidR="00E4305F" w:rsidRPr="00112425" w:rsidRDefault="00E4305F" w:rsidP="00FA66D0">
            <w:pPr>
              <w:keepNext/>
              <w:keepLines/>
              <w:rPr>
                <w:rFonts w:ascii="Tahoma" w:hAnsi="Tahoma" w:cs="Tahoma"/>
                <w:sz w:val="18"/>
                <w:szCs w:val="18"/>
              </w:rPr>
            </w:pPr>
          </w:p>
          <w:p w14:paraId="1950225A" w14:textId="77777777" w:rsidR="00E4305F" w:rsidRPr="00112425" w:rsidRDefault="00E4305F" w:rsidP="00FA66D0">
            <w:pPr>
              <w:keepNext/>
              <w:keepLines/>
              <w:rPr>
                <w:rFonts w:ascii="Tahoma" w:hAnsi="Tahoma" w:cs="Tahoma"/>
                <w:sz w:val="18"/>
                <w:szCs w:val="18"/>
              </w:rPr>
            </w:pPr>
          </w:p>
        </w:tc>
      </w:tr>
      <w:tr w:rsidR="00E4305F" w:rsidRPr="00112425" w14:paraId="1C451BF7" w14:textId="77777777" w:rsidTr="00754141">
        <w:trPr>
          <w:trHeight w:val="357"/>
          <w:jc w:val="center"/>
        </w:trPr>
        <w:tc>
          <w:tcPr>
            <w:tcW w:w="2627" w:type="dxa"/>
            <w:vAlign w:val="center"/>
          </w:tcPr>
          <w:p w14:paraId="4073435D" w14:textId="77777777" w:rsidR="00E4305F" w:rsidRPr="00112425" w:rsidRDefault="00E4305F" w:rsidP="00FA66D0">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731" w:type="dxa"/>
            <w:vAlign w:val="center"/>
          </w:tcPr>
          <w:p w14:paraId="20EC1743" w14:textId="77777777" w:rsidR="00E4305F" w:rsidRPr="00112425" w:rsidRDefault="00E4305F" w:rsidP="00FA66D0">
            <w:pPr>
              <w:keepNext/>
              <w:keepLines/>
              <w:spacing w:line="276" w:lineRule="auto"/>
              <w:rPr>
                <w:rFonts w:ascii="Tahoma" w:hAnsi="Tahoma" w:cs="Tahoma"/>
                <w:sz w:val="18"/>
                <w:szCs w:val="18"/>
              </w:rPr>
            </w:pPr>
          </w:p>
        </w:tc>
      </w:tr>
      <w:tr w:rsidR="00E4305F" w:rsidRPr="00112425" w14:paraId="29B22833" w14:textId="77777777" w:rsidTr="00754141">
        <w:trPr>
          <w:trHeight w:val="405"/>
          <w:jc w:val="center"/>
        </w:trPr>
        <w:tc>
          <w:tcPr>
            <w:tcW w:w="2627" w:type="dxa"/>
            <w:vAlign w:val="center"/>
          </w:tcPr>
          <w:p w14:paraId="224E962B" w14:textId="77777777" w:rsidR="00E4305F" w:rsidRPr="00112425" w:rsidRDefault="00E4305F" w:rsidP="00FA66D0">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731" w:type="dxa"/>
            <w:vAlign w:val="center"/>
          </w:tcPr>
          <w:p w14:paraId="3BE3B561" w14:textId="77777777" w:rsidR="00E4305F" w:rsidRPr="00112425" w:rsidRDefault="00E4305F" w:rsidP="00FA66D0">
            <w:pPr>
              <w:keepNext/>
              <w:keepLines/>
              <w:spacing w:line="276" w:lineRule="auto"/>
              <w:rPr>
                <w:rFonts w:ascii="Tahoma" w:hAnsi="Tahoma" w:cs="Tahoma"/>
                <w:sz w:val="18"/>
                <w:szCs w:val="18"/>
              </w:rPr>
            </w:pPr>
          </w:p>
        </w:tc>
      </w:tr>
      <w:tr w:rsidR="00E4305F" w:rsidRPr="00112425" w14:paraId="34B8CB25" w14:textId="77777777" w:rsidTr="00754141">
        <w:trPr>
          <w:trHeight w:val="410"/>
          <w:jc w:val="center"/>
        </w:trPr>
        <w:tc>
          <w:tcPr>
            <w:tcW w:w="2627" w:type="dxa"/>
            <w:vAlign w:val="center"/>
          </w:tcPr>
          <w:p w14:paraId="32BCFDD3" w14:textId="77777777" w:rsidR="00E4305F" w:rsidRPr="00112425" w:rsidRDefault="00E4305F" w:rsidP="00FA66D0">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731" w:type="dxa"/>
            <w:vAlign w:val="center"/>
          </w:tcPr>
          <w:p w14:paraId="17626491" w14:textId="77777777" w:rsidR="00E4305F" w:rsidRPr="00112425" w:rsidRDefault="00E4305F" w:rsidP="00FA66D0">
            <w:pPr>
              <w:keepNext/>
              <w:keepLines/>
              <w:spacing w:line="276" w:lineRule="auto"/>
              <w:rPr>
                <w:rFonts w:ascii="Tahoma" w:hAnsi="Tahoma" w:cs="Tahoma"/>
                <w:sz w:val="18"/>
                <w:szCs w:val="18"/>
              </w:rPr>
            </w:pPr>
          </w:p>
        </w:tc>
      </w:tr>
      <w:tr w:rsidR="00E4305F" w:rsidRPr="00112425" w14:paraId="2411012E" w14:textId="77777777" w:rsidTr="00754141">
        <w:trPr>
          <w:jc w:val="center"/>
        </w:trPr>
        <w:tc>
          <w:tcPr>
            <w:tcW w:w="2627" w:type="dxa"/>
            <w:vAlign w:val="center"/>
          </w:tcPr>
          <w:p w14:paraId="30561452" w14:textId="77777777" w:rsidR="00E4305F" w:rsidRPr="00112425" w:rsidRDefault="00E4305F" w:rsidP="00FA66D0">
            <w:pPr>
              <w:keepNext/>
              <w:keepLines/>
              <w:jc w:val="center"/>
              <w:rPr>
                <w:rFonts w:ascii="Tahoma" w:hAnsi="Tahoma" w:cs="Tahoma"/>
                <w:sz w:val="18"/>
                <w:szCs w:val="18"/>
              </w:rPr>
            </w:pPr>
          </w:p>
          <w:p w14:paraId="71566B5F" w14:textId="77777777" w:rsidR="00E4305F" w:rsidRPr="00112425" w:rsidRDefault="00E4305F" w:rsidP="00FA66D0">
            <w:pPr>
              <w:keepNext/>
              <w:keepLines/>
              <w:jc w:val="center"/>
              <w:rPr>
                <w:rFonts w:ascii="Tahoma" w:hAnsi="Tahoma" w:cs="Tahoma"/>
                <w:sz w:val="18"/>
                <w:szCs w:val="18"/>
              </w:rPr>
            </w:pPr>
          </w:p>
          <w:p w14:paraId="1B6216B2" w14:textId="77777777" w:rsidR="00E4305F" w:rsidRPr="00112425" w:rsidRDefault="00E4305F" w:rsidP="00FA66D0">
            <w:pPr>
              <w:keepNext/>
              <w:keepLines/>
              <w:jc w:val="center"/>
              <w:rPr>
                <w:rFonts w:ascii="Tahoma" w:hAnsi="Tahoma" w:cs="Tahoma"/>
                <w:sz w:val="18"/>
                <w:szCs w:val="18"/>
              </w:rPr>
            </w:pPr>
          </w:p>
          <w:p w14:paraId="1D0D75D2" w14:textId="77777777" w:rsidR="00E4305F" w:rsidRPr="00112425" w:rsidRDefault="00E4305F" w:rsidP="00FA66D0">
            <w:pPr>
              <w:keepNext/>
              <w:keepLines/>
              <w:jc w:val="center"/>
              <w:rPr>
                <w:rFonts w:ascii="Tahoma" w:hAnsi="Tahoma" w:cs="Tahoma"/>
                <w:sz w:val="18"/>
                <w:szCs w:val="18"/>
              </w:rPr>
            </w:pPr>
          </w:p>
          <w:p w14:paraId="286DB3E2"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Vsak del javnega naročila, za katere namerava ponudnik uporabiti zmogljivost subjekta</w:t>
            </w:r>
          </w:p>
          <w:p w14:paraId="139AC098" w14:textId="77777777" w:rsidR="00E4305F" w:rsidRPr="00112425" w:rsidRDefault="00E4305F" w:rsidP="00FA66D0">
            <w:pPr>
              <w:keepNext/>
              <w:keepLines/>
              <w:jc w:val="center"/>
              <w:rPr>
                <w:rFonts w:ascii="Tahoma" w:hAnsi="Tahoma" w:cs="Tahoma"/>
                <w:sz w:val="18"/>
                <w:szCs w:val="18"/>
              </w:rPr>
            </w:pPr>
          </w:p>
          <w:p w14:paraId="32DB3261" w14:textId="77777777" w:rsidR="00E4305F" w:rsidRPr="00112425" w:rsidRDefault="00E4305F" w:rsidP="00FA66D0">
            <w:pPr>
              <w:keepNext/>
              <w:keepLines/>
              <w:jc w:val="center"/>
              <w:rPr>
                <w:rFonts w:ascii="Tahoma" w:hAnsi="Tahoma" w:cs="Tahoma"/>
                <w:sz w:val="18"/>
                <w:szCs w:val="18"/>
              </w:rPr>
            </w:pPr>
          </w:p>
          <w:p w14:paraId="1E287EB2" w14:textId="77777777" w:rsidR="00E4305F" w:rsidRPr="00112425" w:rsidRDefault="00E4305F" w:rsidP="00FA66D0">
            <w:pPr>
              <w:keepNext/>
              <w:keepLines/>
              <w:jc w:val="center"/>
              <w:rPr>
                <w:rFonts w:ascii="Tahoma" w:hAnsi="Tahoma" w:cs="Tahoma"/>
                <w:sz w:val="18"/>
                <w:szCs w:val="18"/>
              </w:rPr>
            </w:pPr>
          </w:p>
          <w:p w14:paraId="129122C5" w14:textId="77777777" w:rsidR="00E4305F" w:rsidRPr="00112425" w:rsidRDefault="00E4305F" w:rsidP="00FA66D0">
            <w:pPr>
              <w:keepNext/>
              <w:keepLines/>
              <w:jc w:val="center"/>
              <w:rPr>
                <w:rFonts w:ascii="Tahoma" w:hAnsi="Tahoma" w:cs="Tahoma"/>
                <w:sz w:val="18"/>
                <w:szCs w:val="18"/>
              </w:rPr>
            </w:pPr>
          </w:p>
        </w:tc>
        <w:tc>
          <w:tcPr>
            <w:tcW w:w="6731" w:type="dxa"/>
            <w:vAlign w:val="center"/>
          </w:tcPr>
          <w:p w14:paraId="64EFAA91" w14:textId="77777777" w:rsidR="00E4305F" w:rsidRPr="00112425" w:rsidRDefault="00E4305F" w:rsidP="00FA66D0">
            <w:pPr>
              <w:keepNext/>
              <w:keepLines/>
              <w:rPr>
                <w:sz w:val="18"/>
                <w:szCs w:val="18"/>
              </w:rPr>
            </w:pPr>
          </w:p>
          <w:p w14:paraId="596F760F" w14:textId="77777777" w:rsidR="00E4305F" w:rsidRPr="00112425" w:rsidRDefault="00E4305F" w:rsidP="00FA66D0">
            <w:pPr>
              <w:keepNext/>
              <w:keepLines/>
              <w:rPr>
                <w:sz w:val="18"/>
                <w:szCs w:val="18"/>
              </w:rPr>
            </w:pPr>
          </w:p>
        </w:tc>
      </w:tr>
      <w:tr w:rsidR="00E4305F" w:rsidRPr="00112425" w14:paraId="4EDC04D2" w14:textId="77777777" w:rsidTr="00754141">
        <w:trPr>
          <w:trHeight w:val="525"/>
          <w:jc w:val="center"/>
        </w:trPr>
        <w:tc>
          <w:tcPr>
            <w:tcW w:w="2627" w:type="dxa"/>
            <w:vAlign w:val="center"/>
          </w:tcPr>
          <w:p w14:paraId="3B67127C"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Količina/Delež (%) javnega naročila brez DDV</w:t>
            </w:r>
          </w:p>
        </w:tc>
        <w:tc>
          <w:tcPr>
            <w:tcW w:w="6731" w:type="dxa"/>
            <w:vAlign w:val="center"/>
          </w:tcPr>
          <w:p w14:paraId="7C3CF18A" w14:textId="77777777" w:rsidR="00E4305F" w:rsidRPr="00112425" w:rsidRDefault="00E4305F" w:rsidP="00FA66D0">
            <w:pPr>
              <w:keepNext/>
              <w:keepLines/>
              <w:rPr>
                <w:sz w:val="18"/>
                <w:szCs w:val="18"/>
              </w:rPr>
            </w:pPr>
          </w:p>
          <w:p w14:paraId="490B3ACF" w14:textId="77777777" w:rsidR="00E4305F" w:rsidRPr="00112425" w:rsidRDefault="00E4305F" w:rsidP="00FA66D0">
            <w:pPr>
              <w:keepNext/>
              <w:keepLines/>
              <w:rPr>
                <w:sz w:val="18"/>
                <w:szCs w:val="18"/>
              </w:rPr>
            </w:pPr>
          </w:p>
        </w:tc>
      </w:tr>
      <w:tr w:rsidR="00E4305F" w:rsidRPr="00112425" w14:paraId="6BFD3746" w14:textId="77777777" w:rsidTr="00754141">
        <w:trPr>
          <w:jc w:val="center"/>
        </w:trPr>
        <w:tc>
          <w:tcPr>
            <w:tcW w:w="2627" w:type="dxa"/>
            <w:vAlign w:val="center"/>
          </w:tcPr>
          <w:p w14:paraId="69B1BC29"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Kraj izvedbe</w:t>
            </w:r>
          </w:p>
        </w:tc>
        <w:tc>
          <w:tcPr>
            <w:tcW w:w="6731" w:type="dxa"/>
            <w:vAlign w:val="center"/>
          </w:tcPr>
          <w:p w14:paraId="628C62DC" w14:textId="77777777" w:rsidR="00E4305F" w:rsidRPr="00112425" w:rsidRDefault="00E4305F" w:rsidP="00FA66D0">
            <w:pPr>
              <w:keepNext/>
              <w:keepLines/>
              <w:rPr>
                <w:sz w:val="18"/>
                <w:szCs w:val="18"/>
              </w:rPr>
            </w:pPr>
          </w:p>
          <w:p w14:paraId="3EB97654" w14:textId="77777777" w:rsidR="00E4305F" w:rsidRPr="00112425" w:rsidRDefault="00E4305F" w:rsidP="00FA66D0">
            <w:pPr>
              <w:keepNext/>
              <w:keepLines/>
              <w:rPr>
                <w:sz w:val="18"/>
                <w:szCs w:val="18"/>
              </w:rPr>
            </w:pPr>
          </w:p>
        </w:tc>
      </w:tr>
      <w:tr w:rsidR="00E4305F" w:rsidRPr="00112425" w14:paraId="189479FF" w14:textId="77777777" w:rsidTr="00754141">
        <w:trPr>
          <w:jc w:val="center"/>
        </w:trPr>
        <w:tc>
          <w:tcPr>
            <w:tcW w:w="2627" w:type="dxa"/>
            <w:vAlign w:val="center"/>
          </w:tcPr>
          <w:p w14:paraId="6C3E728F" w14:textId="77777777" w:rsidR="00E4305F" w:rsidRPr="00112425" w:rsidRDefault="00E4305F" w:rsidP="00FA66D0">
            <w:pPr>
              <w:keepNext/>
              <w:keepLines/>
              <w:rPr>
                <w:rFonts w:ascii="Tahoma" w:hAnsi="Tahoma" w:cs="Tahoma"/>
                <w:sz w:val="18"/>
                <w:szCs w:val="18"/>
              </w:rPr>
            </w:pPr>
            <w:r w:rsidRPr="00112425">
              <w:rPr>
                <w:rFonts w:ascii="Tahoma" w:hAnsi="Tahoma" w:cs="Tahoma"/>
                <w:sz w:val="18"/>
                <w:szCs w:val="18"/>
              </w:rPr>
              <w:t>Rok izvedbe</w:t>
            </w:r>
          </w:p>
        </w:tc>
        <w:tc>
          <w:tcPr>
            <w:tcW w:w="6731" w:type="dxa"/>
            <w:vAlign w:val="center"/>
          </w:tcPr>
          <w:p w14:paraId="32BDDB26" w14:textId="77777777" w:rsidR="00E4305F" w:rsidRPr="00112425" w:rsidRDefault="00E4305F" w:rsidP="00FA66D0">
            <w:pPr>
              <w:keepNext/>
              <w:keepLines/>
              <w:rPr>
                <w:sz w:val="18"/>
                <w:szCs w:val="18"/>
              </w:rPr>
            </w:pPr>
          </w:p>
          <w:p w14:paraId="388D1CBE" w14:textId="77777777" w:rsidR="00E4305F" w:rsidRPr="00112425" w:rsidRDefault="00E4305F" w:rsidP="00FA66D0">
            <w:pPr>
              <w:keepNext/>
              <w:keepLines/>
              <w:rPr>
                <w:sz w:val="18"/>
                <w:szCs w:val="18"/>
              </w:rPr>
            </w:pPr>
          </w:p>
        </w:tc>
      </w:tr>
    </w:tbl>
    <w:p w14:paraId="1318DE5E" w14:textId="77777777" w:rsidR="00E4305F" w:rsidRPr="00112425" w:rsidRDefault="00E4305F" w:rsidP="00FA66D0">
      <w:pPr>
        <w:keepNext/>
        <w:keepLines/>
        <w:tabs>
          <w:tab w:val="left" w:pos="567"/>
          <w:tab w:val="left" w:pos="851"/>
          <w:tab w:val="left" w:pos="993"/>
        </w:tabs>
        <w:suppressAutoHyphens/>
        <w:jc w:val="both"/>
        <w:rPr>
          <w:rFonts w:ascii="Tahoma" w:hAnsi="Tahoma" w:cs="Tahoma"/>
          <w:lang w:eastAsia="ar-SA"/>
        </w:rPr>
      </w:pPr>
    </w:p>
    <w:p w14:paraId="3C176E80" w14:textId="77777777" w:rsidR="00E4305F" w:rsidRPr="00112425" w:rsidRDefault="00E4305F" w:rsidP="00FA66D0">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69F700BC" w14:textId="77777777" w:rsidR="00E4305F" w:rsidRPr="00112425" w:rsidRDefault="00E4305F" w:rsidP="00FA66D0">
      <w:pPr>
        <w:keepNext/>
        <w:keepLines/>
        <w:tabs>
          <w:tab w:val="left" w:pos="5400"/>
        </w:tabs>
        <w:jc w:val="both"/>
        <w:rPr>
          <w:rFonts w:ascii="Tahoma" w:hAnsi="Tahoma" w:cs="Tahoma"/>
        </w:rPr>
      </w:pPr>
    </w:p>
    <w:p w14:paraId="43E41D24" w14:textId="77777777" w:rsidR="00E4305F" w:rsidRPr="00112425" w:rsidRDefault="00E4305F" w:rsidP="00FA66D0">
      <w:pPr>
        <w:keepNext/>
        <w:keepLines/>
        <w:tabs>
          <w:tab w:val="left" w:pos="5400"/>
        </w:tabs>
        <w:jc w:val="both"/>
        <w:rPr>
          <w:rFonts w:ascii="Tahoma" w:hAnsi="Tahoma" w:cs="Tahoma"/>
        </w:rPr>
      </w:pPr>
    </w:p>
    <w:p w14:paraId="213EB6B0" w14:textId="77777777" w:rsidR="00E4305F" w:rsidRPr="00112425" w:rsidRDefault="00E4305F" w:rsidP="00FA66D0">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DF331C9" w14:textId="77777777" w:rsidR="00E4305F" w:rsidRPr="00112425" w:rsidRDefault="00E4305F" w:rsidP="00FA66D0">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5C9E088" w14:textId="77777777" w:rsidR="00E4305F" w:rsidRPr="00112425" w:rsidRDefault="00E4305F" w:rsidP="00FA66D0">
      <w:pPr>
        <w:keepNext/>
        <w:keepLines/>
        <w:tabs>
          <w:tab w:val="left" w:pos="5400"/>
        </w:tabs>
        <w:rPr>
          <w:rFonts w:ascii="Tahoma" w:hAnsi="Tahoma" w:cs="Tahoma"/>
        </w:rPr>
      </w:pPr>
    </w:p>
    <w:p w14:paraId="5CB7ACA1" w14:textId="77777777" w:rsidR="00E4305F" w:rsidRPr="00112425" w:rsidRDefault="00E4305F" w:rsidP="00FA66D0">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6673A2" w14:textId="77777777" w:rsidR="00E4305F" w:rsidRPr="00112425" w:rsidRDefault="00E4305F" w:rsidP="00FA66D0">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E6ECAD8" w14:textId="77777777" w:rsidR="00E4305F" w:rsidRPr="00112425" w:rsidRDefault="00E4305F" w:rsidP="00FA66D0">
      <w:pPr>
        <w:keepNext/>
        <w:keepLines/>
        <w:tabs>
          <w:tab w:val="left" w:pos="567"/>
          <w:tab w:val="left" w:pos="851"/>
          <w:tab w:val="left" w:pos="993"/>
        </w:tabs>
        <w:suppressAutoHyphens/>
        <w:jc w:val="both"/>
        <w:rPr>
          <w:rFonts w:ascii="Tahoma" w:hAnsi="Tahoma" w:cs="Tahoma"/>
          <w:b/>
          <w:i/>
          <w:sz w:val="18"/>
          <w:szCs w:val="18"/>
          <w:lang w:eastAsia="ar-SA"/>
        </w:rPr>
      </w:pPr>
    </w:p>
    <w:p w14:paraId="6B6894C3" w14:textId="77777777" w:rsidR="00E4305F" w:rsidRPr="00112425" w:rsidRDefault="00E4305F" w:rsidP="00FA66D0">
      <w:pPr>
        <w:keepNext/>
        <w:keepLines/>
        <w:tabs>
          <w:tab w:val="left" w:pos="567"/>
          <w:tab w:val="left" w:pos="851"/>
          <w:tab w:val="left" w:pos="993"/>
        </w:tabs>
        <w:suppressAutoHyphens/>
        <w:jc w:val="both"/>
        <w:rPr>
          <w:rFonts w:ascii="Tahoma" w:hAnsi="Tahoma" w:cs="Tahoma"/>
          <w:b/>
          <w:i/>
          <w:sz w:val="18"/>
          <w:szCs w:val="18"/>
          <w:lang w:eastAsia="ar-SA"/>
        </w:rPr>
      </w:pPr>
    </w:p>
    <w:p w14:paraId="261FE3F1" w14:textId="77777777" w:rsidR="00E4305F" w:rsidRPr="00112425" w:rsidRDefault="00E4305F" w:rsidP="00FA66D0">
      <w:pPr>
        <w:keepNext/>
        <w:keepLines/>
        <w:tabs>
          <w:tab w:val="left" w:pos="567"/>
          <w:tab w:val="left" w:pos="851"/>
          <w:tab w:val="left" w:pos="993"/>
        </w:tabs>
        <w:suppressAutoHyphens/>
        <w:jc w:val="both"/>
        <w:rPr>
          <w:rFonts w:ascii="Tahoma" w:hAnsi="Tahoma" w:cs="Tahoma"/>
          <w:b/>
          <w:i/>
          <w:sz w:val="18"/>
          <w:szCs w:val="18"/>
          <w:lang w:eastAsia="ar-SA"/>
        </w:rPr>
      </w:pPr>
    </w:p>
    <w:p w14:paraId="30786BFE" w14:textId="77777777" w:rsidR="00E4305F" w:rsidRPr="00112425" w:rsidRDefault="00E4305F" w:rsidP="00FA66D0">
      <w:pPr>
        <w:keepNext/>
        <w:keepLines/>
        <w:tabs>
          <w:tab w:val="left" w:pos="567"/>
          <w:tab w:val="left" w:pos="851"/>
          <w:tab w:val="left" w:pos="993"/>
        </w:tabs>
        <w:suppressAutoHyphens/>
        <w:jc w:val="both"/>
        <w:rPr>
          <w:rFonts w:ascii="Tahoma" w:hAnsi="Tahoma" w:cs="Tahoma"/>
          <w:b/>
          <w:i/>
          <w:sz w:val="18"/>
          <w:szCs w:val="18"/>
          <w:lang w:eastAsia="ar-SA"/>
        </w:rPr>
      </w:pPr>
    </w:p>
    <w:p w14:paraId="16D3C824" w14:textId="77777777" w:rsidR="00E4305F" w:rsidRPr="00112425" w:rsidRDefault="00E4305F" w:rsidP="00FA66D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5B1D0E3" w14:textId="77777777" w:rsidR="00E4305F" w:rsidRPr="00112425" w:rsidRDefault="00E4305F" w:rsidP="00FA66D0">
      <w:pPr>
        <w:keepNext/>
        <w:keepLines/>
        <w:tabs>
          <w:tab w:val="left" w:pos="567"/>
          <w:tab w:val="left" w:pos="851"/>
          <w:tab w:val="left" w:pos="993"/>
        </w:tabs>
        <w:suppressAutoHyphens/>
        <w:jc w:val="both"/>
        <w:rPr>
          <w:rFonts w:ascii="Tahoma" w:hAnsi="Tahoma" w:cs="Tahoma"/>
          <w:b/>
          <w:i/>
          <w:sz w:val="22"/>
          <w:szCs w:val="18"/>
          <w:lang w:eastAsia="ar-SA"/>
        </w:rPr>
      </w:pPr>
    </w:p>
    <w:p w14:paraId="21A77D11" w14:textId="77777777" w:rsidR="00E4305F" w:rsidRPr="00112425" w:rsidRDefault="00E4305F" w:rsidP="00FA66D0">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175BE88" w14:textId="77777777" w:rsidR="00E4305F" w:rsidRPr="00112425" w:rsidRDefault="00E4305F" w:rsidP="00FA66D0">
      <w:pPr>
        <w:keepNext/>
        <w:keepLines/>
      </w:pPr>
    </w:p>
    <w:p w14:paraId="0D1B3A95" w14:textId="77777777" w:rsidR="00E4305F" w:rsidRPr="00112425" w:rsidRDefault="00E4305F" w:rsidP="00FA66D0">
      <w:pPr>
        <w:keepNext/>
        <w:keepLines/>
      </w:pPr>
    </w:p>
    <w:p w14:paraId="68A30B11" w14:textId="77777777" w:rsidR="00E4305F" w:rsidRPr="00112425" w:rsidRDefault="00E4305F" w:rsidP="00FA66D0">
      <w:pPr>
        <w:keepNext/>
        <w:keepLines/>
      </w:pPr>
    </w:p>
    <w:p w14:paraId="51EC7A12" w14:textId="77777777" w:rsidR="001B1358" w:rsidRPr="00112425" w:rsidRDefault="001B1358" w:rsidP="00FA66D0">
      <w:pPr>
        <w:keepNext/>
        <w:keepLines/>
        <w:jc w:val="both"/>
        <w:rPr>
          <w:rFonts w:ascii="Tahoma" w:hAnsi="Tahoma" w:cs="Tahoma"/>
          <w:b/>
          <w:i/>
          <w:sz w:val="18"/>
          <w:szCs w:val="18"/>
        </w:rPr>
      </w:pPr>
    </w:p>
    <w:p w14:paraId="7813D7C8" w14:textId="77777777" w:rsidR="002D67CD" w:rsidRPr="00112425" w:rsidRDefault="002D67CD" w:rsidP="00FA66D0">
      <w:pPr>
        <w:keepNext/>
        <w:keepLines/>
        <w:tabs>
          <w:tab w:val="left" w:pos="284"/>
        </w:tabs>
        <w:jc w:val="both"/>
        <w:rPr>
          <w:rFonts w:ascii="Tahoma" w:hAnsi="Tahoma" w:cs="Tahoma"/>
          <w:b/>
          <w:i/>
          <w:sz w:val="18"/>
          <w:szCs w:val="18"/>
        </w:rPr>
      </w:pPr>
    </w:p>
    <w:p w14:paraId="2C4A0C4B" w14:textId="77777777" w:rsidR="00262952" w:rsidRDefault="00262952" w:rsidP="00FA66D0">
      <w:pPr>
        <w:keepNext/>
        <w:keepLines/>
        <w:rPr>
          <w:rFonts w:ascii="Tahoma" w:hAnsi="Tahoma" w:cs="Tahoma"/>
        </w:rPr>
      </w:pPr>
    </w:p>
    <w:p w14:paraId="2FC65DCF" w14:textId="77777777" w:rsidR="0095014B" w:rsidRDefault="0095014B" w:rsidP="00FA66D0">
      <w:pPr>
        <w:keepNext/>
        <w:keepLines/>
        <w:rPr>
          <w:rFonts w:ascii="Tahoma" w:hAnsi="Tahoma" w:cs="Tahoma"/>
        </w:rPr>
      </w:pPr>
    </w:p>
    <w:p w14:paraId="68098964" w14:textId="77777777" w:rsidR="0095014B" w:rsidRDefault="0095014B" w:rsidP="00FA66D0">
      <w:pPr>
        <w:keepNext/>
        <w:keepLines/>
        <w:rPr>
          <w:rFonts w:ascii="Tahoma" w:hAnsi="Tahoma" w:cs="Tahoma"/>
        </w:rPr>
      </w:pPr>
    </w:p>
    <w:p w14:paraId="50E8AE33" w14:textId="77777777" w:rsidR="0095014B" w:rsidRDefault="0095014B" w:rsidP="00FA66D0">
      <w:pPr>
        <w:keepNext/>
        <w:keepLines/>
        <w:rPr>
          <w:rFonts w:ascii="Tahoma" w:hAnsi="Tahoma" w:cs="Tahoma"/>
        </w:rPr>
      </w:pPr>
    </w:p>
    <w:p w14:paraId="096FB173" w14:textId="77777777" w:rsidR="00262952" w:rsidRDefault="00262952" w:rsidP="00FA66D0">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3C5E66"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77777777" w:rsidR="00262952" w:rsidRPr="003C5E66" w:rsidRDefault="00262952" w:rsidP="00FA66D0">
            <w:pPr>
              <w:keepNext/>
              <w:keepLines/>
              <w:jc w:val="both"/>
              <w:rPr>
                <w:rFonts w:ascii="Tahoma" w:hAnsi="Tahoma" w:cs="Tahoma"/>
              </w:rPr>
            </w:pPr>
            <w:r w:rsidRPr="003C5E66">
              <w:rPr>
                <w:rFonts w:ascii="Tahoma" w:hAnsi="Tahoma" w:cs="Tahoma"/>
              </w:rPr>
              <w:lastRenderedPageBreak/>
              <w:t xml:space="preserve">POTRDITEV REFERENC S STRANI POSAMEZNIH NAROČNIKOV </w:t>
            </w:r>
            <w:r w:rsidR="00987EC6">
              <w:rPr>
                <w:rFonts w:ascii="Tahoma" w:hAnsi="Tahoma" w:cs="Tahoma"/>
              </w:rPr>
              <w:t>– javna kanalizacija</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77777777" w:rsidR="00262952" w:rsidRPr="003C5E66" w:rsidRDefault="00262952" w:rsidP="00FA66D0">
            <w:pPr>
              <w:keepNext/>
              <w:keepLines/>
              <w:rPr>
                <w:rFonts w:ascii="Tahoma" w:hAnsi="Tahoma" w:cs="Tahoma"/>
                <w:b/>
                <w:i/>
              </w:rPr>
            </w:pPr>
            <w:r w:rsidRPr="003C5E66">
              <w:rPr>
                <w:rFonts w:ascii="Tahoma" w:hAnsi="Tahoma" w:cs="Tahoma"/>
                <w:b/>
                <w:i/>
              </w:rPr>
              <w:t xml:space="preserve">Priloga </w:t>
            </w:r>
            <w:r w:rsidR="005119AB">
              <w:rPr>
                <w:rFonts w:ascii="Tahoma" w:hAnsi="Tahoma" w:cs="Tahoma"/>
                <w:b/>
                <w:i/>
              </w:rPr>
              <w:t>5</w:t>
            </w:r>
            <w:r w:rsidR="00987EC6">
              <w:rPr>
                <w:rFonts w:ascii="Tahoma" w:hAnsi="Tahoma" w:cs="Tahoma"/>
                <w:b/>
                <w:i/>
              </w:rPr>
              <w:t>/1</w:t>
            </w:r>
          </w:p>
        </w:tc>
      </w:tr>
    </w:tbl>
    <w:p w14:paraId="4E57920C" w14:textId="77777777" w:rsidR="00262952" w:rsidRPr="003C5E66" w:rsidRDefault="00262952" w:rsidP="00FA66D0">
      <w:pPr>
        <w:keepNext/>
        <w:keepLines/>
        <w:tabs>
          <w:tab w:val="left" w:pos="993"/>
        </w:tabs>
        <w:ind w:left="993" w:hanging="993"/>
        <w:rPr>
          <w:rFonts w:ascii="Tahoma" w:hAnsi="Tahoma" w:cs="Tahoma"/>
          <w:b/>
        </w:rPr>
      </w:pPr>
      <w:r w:rsidRPr="003C5E66">
        <w:rPr>
          <w:rFonts w:ascii="Tahoma" w:hAnsi="Tahoma" w:cs="Tahoma"/>
          <w:b/>
        </w:rPr>
        <w:t>IZPOLNI PONUDNIK!!!!!!</w:t>
      </w:r>
    </w:p>
    <w:p w14:paraId="108AC6AE" w14:textId="77777777" w:rsidR="00262952" w:rsidRPr="003C5E66" w:rsidRDefault="00262952" w:rsidP="00FA66D0">
      <w:pPr>
        <w:keepNext/>
        <w:keepLines/>
        <w:rPr>
          <w:rFonts w:ascii="Tahoma" w:hAnsi="Tahoma" w:cs="Tahoma"/>
          <w:sz w:val="18"/>
        </w:rPr>
      </w:pPr>
    </w:p>
    <w:p w14:paraId="36F4BF67" w14:textId="77777777" w:rsidR="00262952" w:rsidRPr="003C5E66" w:rsidRDefault="00262952" w:rsidP="00FA66D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4345CD" w:rsidRPr="003C5E66" w14:paraId="7E01816C" w14:textId="77777777" w:rsidTr="00D204B7">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665FA31D" w14:textId="77777777" w:rsidR="004345CD" w:rsidRPr="004345CD" w:rsidRDefault="004345CD" w:rsidP="00FA66D0">
            <w:pPr>
              <w:keepNext/>
              <w:keepLines/>
              <w:rPr>
                <w:rFonts w:ascii="Tahoma" w:hAnsi="Tahoma" w:cs="Tahoma"/>
                <w:b/>
              </w:rPr>
            </w:pPr>
            <w:r w:rsidRPr="004345CD">
              <w:rPr>
                <w:rFonts w:ascii="Tahoma" w:hAnsi="Tahoma" w:cs="Tahoma"/>
                <w:b/>
              </w:rPr>
              <w:t>Podatki o investitorju del (izdajatelju reference)</w:t>
            </w:r>
          </w:p>
        </w:tc>
      </w:tr>
      <w:tr w:rsidR="00262952" w:rsidRPr="003C5E66" w14:paraId="2AD56D6A" w14:textId="77777777" w:rsidTr="000C7AEC">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B612E5" w:rsidRDefault="004345CD" w:rsidP="00FA66D0">
            <w:pPr>
              <w:keepNext/>
              <w:keepLines/>
              <w:rPr>
                <w:rFonts w:ascii="Tahoma" w:hAnsi="Tahoma" w:cs="Tahoma"/>
              </w:rPr>
            </w:pPr>
            <w:r>
              <w:rPr>
                <w:rFonts w:ascii="Tahoma" w:hAnsi="Tahoma" w:cs="Tahoma"/>
              </w:rPr>
              <w:t>Naziv i</w:t>
            </w:r>
            <w:r w:rsidR="00262952" w:rsidRPr="00B612E5">
              <w:rPr>
                <w:rFonts w:ascii="Tahoma" w:hAnsi="Tahoma" w:cs="Tahoma"/>
              </w:rPr>
              <w:t>nvestitor</w:t>
            </w:r>
            <w:r>
              <w:rPr>
                <w:rFonts w:ascii="Tahoma" w:hAnsi="Tahoma" w:cs="Tahoma"/>
              </w:rPr>
              <w:t>ja</w:t>
            </w:r>
            <w:r w:rsidR="00262952"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14A6F03B" w14:textId="77777777" w:rsidR="00262952" w:rsidRPr="003C5E66" w:rsidRDefault="00262952" w:rsidP="00FA66D0">
            <w:pPr>
              <w:keepNext/>
              <w:keepLines/>
              <w:rPr>
                <w:rFonts w:ascii="Tahoma" w:hAnsi="Tahoma" w:cs="Tahoma"/>
              </w:rPr>
            </w:pPr>
          </w:p>
          <w:p w14:paraId="635ABB6F" w14:textId="77777777" w:rsidR="00262952" w:rsidRPr="003C5E66" w:rsidRDefault="00262952" w:rsidP="00FA66D0">
            <w:pPr>
              <w:keepNext/>
              <w:keepLines/>
              <w:rPr>
                <w:rFonts w:ascii="Tahoma" w:hAnsi="Tahoma" w:cs="Tahoma"/>
              </w:rPr>
            </w:pPr>
          </w:p>
        </w:tc>
      </w:tr>
      <w:tr w:rsidR="00262952" w:rsidRPr="003C5E66" w14:paraId="27C7EF0F" w14:textId="77777777" w:rsidTr="000C7AEC">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B612E5" w:rsidRDefault="00262952" w:rsidP="00FA66D0">
            <w:pPr>
              <w:keepNext/>
              <w:keepLines/>
              <w:rPr>
                <w:rFonts w:ascii="Tahoma" w:hAnsi="Tahoma" w:cs="Tahoma"/>
              </w:rPr>
            </w:pPr>
            <w:r w:rsidRPr="00B612E5">
              <w:rPr>
                <w:rFonts w:ascii="Tahoma" w:hAnsi="Tahoma" w:cs="Tahoma"/>
              </w:rPr>
              <w:t>Naslov</w:t>
            </w:r>
            <w:r w:rsidR="00037DDD" w:rsidRPr="00B612E5">
              <w:rPr>
                <w:rFonts w:ascii="Tahoma" w:hAnsi="Tahoma" w:cs="Tahoma"/>
              </w:rPr>
              <w:t xml:space="preserve"> (sedež)</w:t>
            </w:r>
            <w:r w:rsidR="005119AB" w:rsidRPr="00B612E5">
              <w:rPr>
                <w:rFonts w:ascii="Tahoma" w:hAnsi="Tahoma" w:cs="Tahoma"/>
              </w:rPr>
              <w:t xml:space="preserve"> investitorja</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A1A1B92" w14:textId="77777777" w:rsidR="00262952" w:rsidRPr="003C5E66" w:rsidRDefault="00262952" w:rsidP="00FA66D0">
            <w:pPr>
              <w:keepNext/>
              <w:keepLines/>
              <w:rPr>
                <w:rFonts w:ascii="Tahoma" w:hAnsi="Tahoma" w:cs="Tahoma"/>
              </w:rPr>
            </w:pPr>
          </w:p>
          <w:p w14:paraId="16A08982" w14:textId="77777777" w:rsidR="00262952" w:rsidRPr="003C5E66" w:rsidRDefault="00262952" w:rsidP="00FA66D0">
            <w:pPr>
              <w:keepNext/>
              <w:keepLines/>
              <w:rPr>
                <w:rFonts w:ascii="Tahoma" w:hAnsi="Tahoma" w:cs="Tahoma"/>
              </w:rPr>
            </w:pPr>
          </w:p>
        </w:tc>
      </w:tr>
      <w:tr w:rsidR="004345CD" w:rsidRPr="003C5E66" w14:paraId="545A318B" w14:textId="77777777" w:rsidTr="00D204B7">
        <w:trPr>
          <w:trHeight w:val="375"/>
        </w:trPr>
        <w:tc>
          <w:tcPr>
            <w:tcW w:w="3546" w:type="dxa"/>
            <w:vMerge w:val="restart"/>
            <w:tcBorders>
              <w:top w:val="single" w:sz="2" w:space="0" w:color="auto"/>
              <w:left w:val="single" w:sz="2" w:space="0" w:color="auto"/>
              <w:right w:val="single" w:sz="2" w:space="0" w:color="auto"/>
            </w:tcBorders>
            <w:vAlign w:val="center"/>
          </w:tcPr>
          <w:p w14:paraId="3C2ADA15" w14:textId="77777777" w:rsidR="004345CD" w:rsidRPr="00B612E5" w:rsidRDefault="004345CD" w:rsidP="00FA66D0">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2FD23FB" w14:textId="77777777" w:rsidR="004345CD" w:rsidRPr="003C5E66" w:rsidRDefault="004345CD" w:rsidP="00FA66D0">
            <w:pPr>
              <w:keepNext/>
              <w:keepLines/>
              <w:rPr>
                <w:rFonts w:ascii="Tahoma" w:hAnsi="Tahoma" w:cs="Tahoma"/>
              </w:rPr>
            </w:pPr>
            <w:r>
              <w:rPr>
                <w:rFonts w:ascii="Tahoma" w:hAnsi="Tahoma" w:cs="Tahoma"/>
              </w:rPr>
              <w:t>Ime in priimek:</w:t>
            </w:r>
          </w:p>
        </w:tc>
      </w:tr>
      <w:tr w:rsidR="004345CD" w:rsidRPr="003C5E66" w14:paraId="477F4129" w14:textId="77777777" w:rsidTr="00D204B7">
        <w:trPr>
          <w:trHeight w:val="375"/>
        </w:trPr>
        <w:tc>
          <w:tcPr>
            <w:tcW w:w="3546" w:type="dxa"/>
            <w:vMerge/>
            <w:tcBorders>
              <w:left w:val="single" w:sz="2" w:space="0" w:color="auto"/>
              <w:bottom w:val="single" w:sz="2" w:space="0" w:color="auto"/>
              <w:right w:val="single" w:sz="2" w:space="0" w:color="auto"/>
            </w:tcBorders>
            <w:vAlign w:val="center"/>
          </w:tcPr>
          <w:p w14:paraId="232B87C6" w14:textId="77777777" w:rsidR="004345CD" w:rsidRDefault="004345CD" w:rsidP="00FA66D0">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58048E72" w14:textId="77777777" w:rsidR="004345CD" w:rsidRPr="003C5E66" w:rsidRDefault="004345CD" w:rsidP="00FA66D0">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41D98B3F" w14:textId="77777777" w:rsidR="004345CD" w:rsidRDefault="004345CD" w:rsidP="00FA66D0">
            <w:pPr>
              <w:keepNext/>
              <w:keepLines/>
              <w:rPr>
                <w:rFonts w:ascii="Tahoma" w:hAnsi="Tahoma" w:cs="Tahoma"/>
              </w:rPr>
            </w:pPr>
            <w:r>
              <w:rPr>
                <w:rFonts w:ascii="Tahoma" w:hAnsi="Tahoma" w:cs="Tahoma"/>
              </w:rPr>
              <w:t>E-pošta:</w:t>
            </w:r>
          </w:p>
          <w:p w14:paraId="51BFD5F0" w14:textId="77777777" w:rsidR="004345CD" w:rsidRPr="003C5E66" w:rsidRDefault="004345CD" w:rsidP="00FA66D0">
            <w:pPr>
              <w:keepNext/>
              <w:keepLines/>
              <w:rPr>
                <w:rFonts w:ascii="Tahoma" w:hAnsi="Tahoma" w:cs="Tahoma"/>
              </w:rPr>
            </w:pPr>
          </w:p>
        </w:tc>
      </w:tr>
      <w:tr w:rsidR="004345CD" w:rsidRPr="003C5E66" w14:paraId="5A6A8D48"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77F3AE17" w14:textId="77777777" w:rsidR="004345CD" w:rsidRPr="003C5E66" w:rsidRDefault="004345CD" w:rsidP="00FA66D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262952" w:rsidRPr="003C5E66" w14:paraId="4D939E7A" w14:textId="77777777" w:rsidTr="000C7AEC">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4BAF6C5" w14:textId="77777777" w:rsidR="00262952" w:rsidRPr="00B612E5" w:rsidRDefault="00262952" w:rsidP="00FA66D0">
            <w:pPr>
              <w:keepNext/>
              <w:keepLines/>
              <w:rPr>
                <w:rFonts w:ascii="Tahoma" w:hAnsi="Tahoma" w:cs="Tahoma"/>
              </w:rPr>
            </w:pPr>
            <w:r w:rsidRPr="00B612E5">
              <w:rPr>
                <w:rFonts w:ascii="Tahoma" w:hAnsi="Tahoma" w:cs="Tahoma"/>
              </w:rPr>
              <w:t>Izvajalec</w:t>
            </w:r>
            <w:r w:rsidR="005119AB" w:rsidRPr="00B612E5">
              <w:rPr>
                <w:rFonts w:ascii="Tahoma" w:hAnsi="Tahoma" w:cs="Tahoma"/>
              </w:rPr>
              <w:t xml:space="preserve"> (naziv in sedež)</w:t>
            </w:r>
            <w:r w:rsidRPr="00B612E5">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99C7D2" w14:textId="77777777" w:rsidR="00262952" w:rsidRPr="003C5E66" w:rsidRDefault="00262952" w:rsidP="00FA66D0">
            <w:pPr>
              <w:keepNext/>
              <w:keepLines/>
              <w:rPr>
                <w:rFonts w:ascii="Tahoma" w:hAnsi="Tahoma" w:cs="Tahoma"/>
              </w:rPr>
            </w:pPr>
          </w:p>
        </w:tc>
      </w:tr>
      <w:tr w:rsidR="005119AB" w:rsidRPr="003C5E66" w14:paraId="7661B8E4" w14:textId="77777777" w:rsidTr="000C7AEC">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33338A55" w14:textId="77777777" w:rsidR="005119AB" w:rsidRPr="00B612E5" w:rsidRDefault="005119AB" w:rsidP="00FA66D0">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B4EBAD1" w14:textId="77777777" w:rsidR="005119AB" w:rsidRPr="003C5E66" w:rsidRDefault="005119AB" w:rsidP="00FA66D0">
            <w:pPr>
              <w:keepNext/>
              <w:keepLines/>
              <w:rPr>
                <w:rFonts w:ascii="Tahoma" w:hAnsi="Tahoma" w:cs="Tahoma"/>
              </w:rPr>
            </w:pPr>
          </w:p>
        </w:tc>
      </w:tr>
      <w:tr w:rsidR="00780DDE" w:rsidRPr="003C5E66" w14:paraId="5B075CF2"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DFF0249" w14:textId="77777777" w:rsidR="00780DDE" w:rsidRPr="00780DDE" w:rsidRDefault="00780DDE" w:rsidP="00FA66D0">
            <w:pPr>
              <w:keepNext/>
              <w:keepLines/>
              <w:rPr>
                <w:rFonts w:ascii="Tahoma" w:hAnsi="Tahoma" w:cs="Tahoma"/>
                <w:b/>
              </w:rPr>
            </w:pPr>
            <w:r w:rsidRPr="00780DDE">
              <w:rPr>
                <w:rFonts w:ascii="Tahoma" w:hAnsi="Tahoma" w:cs="Tahoma"/>
                <w:b/>
              </w:rPr>
              <w:t>Podatki o referenčnem poslu</w:t>
            </w:r>
          </w:p>
        </w:tc>
      </w:tr>
      <w:tr w:rsidR="00262952" w:rsidRPr="003C5E66" w14:paraId="1DC1E6BF" w14:textId="77777777" w:rsidTr="00780DDE">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B612E5" w:rsidRDefault="00780DDE" w:rsidP="00FA66D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5369D29E" w14:textId="77777777" w:rsidR="00262952" w:rsidRPr="003C5E66" w:rsidRDefault="00262952" w:rsidP="00FA66D0">
            <w:pPr>
              <w:keepNext/>
              <w:keepLines/>
              <w:rPr>
                <w:rFonts w:ascii="Tahoma" w:hAnsi="Tahoma" w:cs="Tahoma"/>
              </w:rPr>
            </w:pPr>
          </w:p>
        </w:tc>
      </w:tr>
      <w:tr w:rsidR="00262952" w:rsidRPr="003C5E66" w14:paraId="5A42E3FC" w14:textId="77777777" w:rsidTr="000C7AEC">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32BDDDB7" w14:textId="77777777" w:rsidR="00262952" w:rsidRPr="00B612E5" w:rsidRDefault="00262952" w:rsidP="00FA66D0">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38EF9564" w14:textId="77777777" w:rsidR="00262952" w:rsidRPr="003C5E66" w:rsidRDefault="00262952" w:rsidP="00FA66D0">
            <w:pPr>
              <w:keepNext/>
              <w:keepLines/>
              <w:rPr>
                <w:rFonts w:ascii="Tahoma" w:hAnsi="Tahoma" w:cs="Tahoma"/>
              </w:rPr>
            </w:pPr>
            <w:r w:rsidRPr="003C5E66">
              <w:rPr>
                <w:rFonts w:ascii="Tahoma" w:hAnsi="Tahoma" w:cs="Tahoma"/>
              </w:rPr>
              <w:t xml:space="preserve"> Od  __________________         do_________________</w:t>
            </w:r>
          </w:p>
        </w:tc>
      </w:tr>
      <w:tr w:rsidR="00262952" w:rsidRPr="003C5E66" w14:paraId="247B0758" w14:textId="77777777" w:rsidTr="000C7AEC">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B612E5" w:rsidRDefault="00262952" w:rsidP="00FA66D0">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E8E78A1" w14:textId="77777777" w:rsidR="00262952" w:rsidRPr="003C5E66" w:rsidRDefault="00262952" w:rsidP="00FA66D0">
            <w:pPr>
              <w:keepNext/>
              <w:keepLines/>
              <w:rPr>
                <w:rFonts w:ascii="Tahoma" w:hAnsi="Tahoma" w:cs="Tahoma"/>
              </w:rPr>
            </w:pPr>
          </w:p>
          <w:p w14:paraId="5AB67388" w14:textId="77777777" w:rsidR="00262952" w:rsidRPr="003C5E66" w:rsidRDefault="00262952" w:rsidP="00FA66D0">
            <w:pPr>
              <w:keepNext/>
              <w:keepLines/>
              <w:rPr>
                <w:rFonts w:ascii="Tahoma" w:hAnsi="Tahoma" w:cs="Tahoma"/>
              </w:rPr>
            </w:pPr>
          </w:p>
        </w:tc>
      </w:tr>
      <w:tr w:rsidR="00987EC6" w:rsidRPr="003C5E66" w14:paraId="6373C63E" w14:textId="77777777" w:rsidTr="000067EA">
        <w:trPr>
          <w:trHeight w:val="1500"/>
        </w:trPr>
        <w:tc>
          <w:tcPr>
            <w:tcW w:w="3546" w:type="dxa"/>
            <w:tcBorders>
              <w:top w:val="single" w:sz="2" w:space="0" w:color="auto"/>
              <w:left w:val="single" w:sz="2" w:space="0" w:color="auto"/>
              <w:right w:val="single" w:sz="2" w:space="0" w:color="auto"/>
            </w:tcBorders>
            <w:vAlign w:val="center"/>
          </w:tcPr>
          <w:p w14:paraId="1ED573C4" w14:textId="77777777" w:rsidR="00987EC6" w:rsidRPr="003C5E66" w:rsidRDefault="00987EC6" w:rsidP="00FA66D0">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7DC6F3E6" w14:textId="77777777" w:rsidR="00987EC6" w:rsidRPr="003C5E66" w:rsidRDefault="00987EC6" w:rsidP="00FA66D0">
            <w:pPr>
              <w:keepNext/>
              <w:keepLines/>
              <w:jc w:val="center"/>
              <w:rPr>
                <w:rFonts w:ascii="Tahoma" w:hAnsi="Tahoma" w:cs="Tahoma"/>
              </w:rPr>
            </w:pPr>
            <w:r>
              <w:rPr>
                <w:rFonts w:ascii="Tahoma" w:hAnsi="Tahoma" w:cs="Tahoma"/>
              </w:rPr>
              <w:t xml:space="preserve">               </w:t>
            </w:r>
            <w:r w:rsidRPr="003C5E66">
              <w:rPr>
                <w:rFonts w:ascii="Tahoma" w:hAnsi="Tahoma" w:cs="Tahoma"/>
              </w:rPr>
              <w:t>Gradnj</w:t>
            </w:r>
            <w:r>
              <w:rPr>
                <w:rFonts w:ascii="Tahoma" w:hAnsi="Tahoma" w:cs="Tahoma"/>
              </w:rPr>
              <w:t>a</w:t>
            </w:r>
            <w:r w:rsidRPr="003C5E66">
              <w:rPr>
                <w:rFonts w:ascii="Tahoma" w:hAnsi="Tahoma" w:cs="Tahoma"/>
              </w:rPr>
              <w:t xml:space="preserve">  /  obnova  </w:t>
            </w:r>
            <w:r>
              <w:rPr>
                <w:rFonts w:ascii="Tahoma" w:hAnsi="Tahoma" w:cs="Tahoma"/>
              </w:rPr>
              <w:t xml:space="preserve">       </w:t>
            </w:r>
            <w:r w:rsidRPr="005119AB">
              <w:rPr>
                <w:rFonts w:ascii="Tahoma" w:hAnsi="Tahoma" w:cs="Tahoma"/>
                <w:i/>
                <w:sz w:val="18"/>
                <w:szCs w:val="18"/>
              </w:rPr>
              <w:t>(</w:t>
            </w:r>
            <w:r w:rsidRPr="005119AB">
              <w:rPr>
                <w:rFonts w:ascii="Tahoma" w:hAnsi="Tahoma" w:cs="Tahoma"/>
                <w:b/>
                <w:i/>
                <w:sz w:val="18"/>
                <w:szCs w:val="18"/>
              </w:rPr>
              <w:t>Obkroži!</w:t>
            </w:r>
            <w:r w:rsidRPr="005119AB">
              <w:rPr>
                <w:rFonts w:ascii="Tahoma" w:hAnsi="Tahoma" w:cs="Tahoma"/>
                <w:i/>
                <w:sz w:val="18"/>
                <w:szCs w:val="18"/>
              </w:rPr>
              <w:t>)</w:t>
            </w:r>
          </w:p>
          <w:p w14:paraId="5487CC9E" w14:textId="77777777" w:rsidR="00987EC6" w:rsidRPr="00987EC6" w:rsidRDefault="00987EC6" w:rsidP="00FA66D0">
            <w:pPr>
              <w:keepNext/>
              <w:keepLines/>
              <w:jc w:val="center"/>
              <w:rPr>
                <w:rFonts w:ascii="Tahoma" w:hAnsi="Tahoma" w:cs="Tahoma"/>
                <w:sz w:val="12"/>
                <w:szCs w:val="12"/>
              </w:rPr>
            </w:pPr>
          </w:p>
          <w:p w14:paraId="78C1B238" w14:textId="77777777" w:rsidR="00987EC6" w:rsidRDefault="00987EC6" w:rsidP="00987EC6">
            <w:pPr>
              <w:keepNext/>
              <w:keepLines/>
              <w:jc w:val="center"/>
              <w:rPr>
                <w:rFonts w:ascii="Tahoma" w:hAnsi="Tahoma" w:cs="Tahoma"/>
              </w:rPr>
            </w:pPr>
            <w:r w:rsidRPr="003C5E66">
              <w:rPr>
                <w:rFonts w:ascii="Tahoma" w:hAnsi="Tahoma" w:cs="Tahoma"/>
              </w:rPr>
              <w:t xml:space="preserve">javne </w:t>
            </w:r>
            <w:r>
              <w:rPr>
                <w:rFonts w:ascii="Tahoma" w:hAnsi="Tahoma" w:cs="Tahoma"/>
              </w:rPr>
              <w:t xml:space="preserve">kanalizacije </w:t>
            </w:r>
            <w:r w:rsidRPr="005119AB">
              <w:rPr>
                <w:rFonts w:ascii="Tahoma" w:hAnsi="Tahoma" w:cs="Tahoma"/>
              </w:rPr>
              <w:t xml:space="preserve">iz </w:t>
            </w:r>
            <w:r>
              <w:rPr>
                <w:rFonts w:ascii="Tahoma" w:hAnsi="Tahoma" w:cs="Tahoma"/>
              </w:rPr>
              <w:t>GRP     DA   /    NE</w:t>
            </w:r>
            <w:r w:rsidRPr="003C5E66">
              <w:rPr>
                <w:rFonts w:ascii="Tahoma" w:hAnsi="Tahoma" w:cs="Tahoma"/>
              </w:rPr>
              <w:t xml:space="preserve">    </w:t>
            </w:r>
          </w:p>
          <w:p w14:paraId="39DF12F8" w14:textId="77777777" w:rsidR="00987EC6" w:rsidRPr="003C5E66" w:rsidRDefault="00987EC6" w:rsidP="00FA66D0">
            <w:pPr>
              <w:keepNext/>
              <w:keepLines/>
              <w:jc w:val="center"/>
              <w:rPr>
                <w:rFonts w:ascii="Tahoma" w:hAnsi="Tahoma" w:cs="Tahoma"/>
                <w:sz w:val="12"/>
                <w:szCs w:val="12"/>
              </w:rPr>
            </w:pPr>
          </w:p>
          <w:p w14:paraId="3DE77B0D" w14:textId="77777777" w:rsidR="00987EC6" w:rsidRDefault="00987EC6" w:rsidP="00FA66D0">
            <w:pPr>
              <w:keepNext/>
              <w:keepLines/>
              <w:jc w:val="center"/>
              <w:rPr>
                <w:rFonts w:ascii="Tahoma" w:hAnsi="Tahoma" w:cs="Tahoma"/>
              </w:rPr>
            </w:pPr>
            <w:r>
              <w:rPr>
                <w:rFonts w:ascii="Tahoma" w:hAnsi="Tahoma" w:cs="Tahoma"/>
              </w:rPr>
              <w:t>DN _________ mm</w:t>
            </w:r>
          </w:p>
          <w:p w14:paraId="74687C15" w14:textId="77777777" w:rsidR="00987EC6" w:rsidRPr="00987EC6" w:rsidRDefault="00987EC6" w:rsidP="00FA66D0">
            <w:pPr>
              <w:keepNext/>
              <w:keepLines/>
              <w:jc w:val="center"/>
              <w:rPr>
                <w:rFonts w:ascii="Tahoma" w:hAnsi="Tahoma" w:cs="Tahoma"/>
                <w:sz w:val="12"/>
                <w:szCs w:val="12"/>
              </w:rPr>
            </w:pPr>
          </w:p>
          <w:p w14:paraId="676D3414" w14:textId="77777777" w:rsidR="00987EC6" w:rsidRPr="00987EC6" w:rsidRDefault="00987EC6" w:rsidP="00987EC6">
            <w:pPr>
              <w:keepNext/>
              <w:keepLines/>
              <w:jc w:val="center"/>
              <w:rPr>
                <w:rFonts w:ascii="Tahoma" w:hAnsi="Tahoma" w:cs="Tahoma"/>
              </w:rPr>
            </w:pPr>
            <w:r w:rsidRPr="003C5E66">
              <w:rPr>
                <w:rFonts w:ascii="Tahoma" w:hAnsi="Tahoma" w:cs="Tahoma"/>
              </w:rPr>
              <w:t>Dolžina</w:t>
            </w:r>
            <w:r>
              <w:rPr>
                <w:rFonts w:ascii="Tahoma" w:hAnsi="Tahoma" w:cs="Tahoma"/>
              </w:rPr>
              <w:t>:</w:t>
            </w:r>
            <w:r w:rsidRPr="003C5E66">
              <w:rPr>
                <w:rFonts w:ascii="Tahoma" w:hAnsi="Tahoma" w:cs="Tahoma"/>
              </w:rPr>
              <w:t xml:space="preserve"> ______  m</w:t>
            </w:r>
          </w:p>
        </w:tc>
      </w:tr>
      <w:tr w:rsidR="00262952" w:rsidRPr="003C5E66" w14:paraId="66CC3DF0" w14:textId="77777777" w:rsidTr="000067EA">
        <w:trPr>
          <w:trHeight w:val="987"/>
        </w:trPr>
        <w:tc>
          <w:tcPr>
            <w:tcW w:w="3546" w:type="dxa"/>
            <w:tcBorders>
              <w:top w:val="single" w:sz="2" w:space="0" w:color="auto"/>
              <w:left w:val="single" w:sz="2" w:space="0" w:color="auto"/>
              <w:bottom w:val="single" w:sz="2" w:space="0" w:color="auto"/>
              <w:right w:val="single" w:sz="2" w:space="0" w:color="auto"/>
            </w:tcBorders>
            <w:vAlign w:val="center"/>
          </w:tcPr>
          <w:p w14:paraId="6B8936B3" w14:textId="77777777" w:rsidR="00262952" w:rsidRPr="003C5E66" w:rsidRDefault="00262952" w:rsidP="00FA66D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0A046CBD" w14:textId="77777777" w:rsidR="00262952" w:rsidRPr="003C5E66" w:rsidRDefault="00262952" w:rsidP="00FA66D0">
            <w:pPr>
              <w:keepNext/>
              <w:keepLines/>
              <w:jc w:val="center"/>
              <w:rPr>
                <w:rFonts w:ascii="Tahoma" w:hAnsi="Tahoma" w:cs="Tahoma"/>
              </w:rPr>
            </w:pPr>
          </w:p>
        </w:tc>
      </w:tr>
    </w:tbl>
    <w:p w14:paraId="447111A1" w14:textId="77777777" w:rsidR="00262952" w:rsidRPr="003C5E66" w:rsidRDefault="00262952" w:rsidP="00FA66D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97240A6" w14:textId="77777777" w:rsidTr="000C7AEC">
        <w:trPr>
          <w:trHeight w:val="235"/>
        </w:trPr>
        <w:tc>
          <w:tcPr>
            <w:tcW w:w="3430" w:type="dxa"/>
            <w:tcBorders>
              <w:bottom w:val="single" w:sz="4" w:space="0" w:color="auto"/>
            </w:tcBorders>
          </w:tcPr>
          <w:p w14:paraId="40BE277A" w14:textId="77777777" w:rsidR="009121CF" w:rsidRPr="00CE1BAD" w:rsidRDefault="009121CF" w:rsidP="00FA66D0">
            <w:pPr>
              <w:keepNext/>
              <w:keepLines/>
              <w:ind w:firstLine="157"/>
              <w:jc w:val="both"/>
              <w:rPr>
                <w:rFonts w:ascii="Tahoma" w:hAnsi="Tahoma" w:cs="Tahoma"/>
                <w:snapToGrid w:val="0"/>
                <w:color w:val="000000"/>
              </w:rPr>
            </w:pPr>
          </w:p>
        </w:tc>
        <w:tc>
          <w:tcPr>
            <w:tcW w:w="2574" w:type="dxa"/>
          </w:tcPr>
          <w:p w14:paraId="59FD52ED" w14:textId="77777777" w:rsidR="009121CF" w:rsidRPr="00CE1BAD" w:rsidRDefault="009121CF" w:rsidP="00FA66D0">
            <w:pPr>
              <w:keepNext/>
              <w:keepLines/>
              <w:jc w:val="center"/>
              <w:rPr>
                <w:rFonts w:ascii="Tahoma" w:hAnsi="Tahoma" w:cs="Tahoma"/>
                <w:snapToGrid w:val="0"/>
                <w:color w:val="000000"/>
              </w:rPr>
            </w:pPr>
          </w:p>
        </w:tc>
        <w:tc>
          <w:tcPr>
            <w:tcW w:w="3148" w:type="dxa"/>
            <w:tcBorders>
              <w:bottom w:val="single" w:sz="4" w:space="0" w:color="auto"/>
            </w:tcBorders>
          </w:tcPr>
          <w:p w14:paraId="6663459B" w14:textId="77777777" w:rsidR="009121CF" w:rsidRPr="005D5727" w:rsidRDefault="009121CF" w:rsidP="00FA66D0">
            <w:pPr>
              <w:keepNext/>
              <w:keepLines/>
              <w:tabs>
                <w:tab w:val="left" w:pos="567"/>
                <w:tab w:val="num" w:pos="851"/>
                <w:tab w:val="left" w:pos="993"/>
              </w:tabs>
              <w:jc w:val="both"/>
              <w:rPr>
                <w:rFonts w:ascii="Tahoma" w:hAnsi="Tahoma" w:cs="Tahoma"/>
                <w:snapToGrid w:val="0"/>
                <w:color w:val="000000"/>
              </w:rPr>
            </w:pPr>
          </w:p>
        </w:tc>
      </w:tr>
      <w:tr w:rsidR="009121CF" w:rsidRPr="00CE1BAD" w14:paraId="0BCBAD25" w14:textId="77777777" w:rsidTr="000C7AEC">
        <w:trPr>
          <w:trHeight w:val="235"/>
        </w:trPr>
        <w:tc>
          <w:tcPr>
            <w:tcW w:w="3430" w:type="dxa"/>
            <w:tcBorders>
              <w:top w:val="single" w:sz="4" w:space="0" w:color="auto"/>
            </w:tcBorders>
          </w:tcPr>
          <w:p w14:paraId="7F26E503"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22C9396"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269FC2" w14:textId="77777777" w:rsidR="009121CF" w:rsidRPr="00CE1BAD" w:rsidRDefault="009121C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FBE2BDA" w14:textId="77777777" w:rsidR="00262952" w:rsidRPr="003C5E66" w:rsidRDefault="00262952" w:rsidP="00FA66D0">
      <w:pPr>
        <w:keepNext/>
        <w:keepLines/>
        <w:rPr>
          <w:rFonts w:ascii="Tahoma" w:hAnsi="Tahoma" w:cs="Tahoma"/>
          <w:b/>
        </w:rPr>
      </w:pPr>
      <w:r w:rsidRPr="003C5E66">
        <w:rPr>
          <w:rFonts w:ascii="Tahoma" w:hAnsi="Tahoma" w:cs="Tahoma"/>
          <w:b/>
        </w:rPr>
        <w:t>______________________________________________________________________</w:t>
      </w:r>
    </w:p>
    <w:p w14:paraId="5DA501A4" w14:textId="77777777" w:rsidR="00262952" w:rsidRPr="003C5E66" w:rsidRDefault="00262952" w:rsidP="00FA66D0">
      <w:pPr>
        <w:keepNext/>
        <w:keepLines/>
        <w:jc w:val="both"/>
        <w:rPr>
          <w:rFonts w:ascii="Tahoma" w:hAnsi="Tahoma" w:cs="Tahoma"/>
          <w:b/>
        </w:rPr>
      </w:pPr>
      <w:r w:rsidRPr="003C5E66">
        <w:rPr>
          <w:rFonts w:ascii="Tahoma" w:hAnsi="Tahoma" w:cs="Tahoma"/>
          <w:b/>
        </w:rPr>
        <w:t xml:space="preserve">IZPOLNI INVESTITOR (Izdajatelj reference)!!!!! </w:t>
      </w:r>
    </w:p>
    <w:p w14:paraId="1E3CDA4E" w14:textId="77777777" w:rsidR="00262952" w:rsidRPr="003C5E66" w:rsidRDefault="00262952" w:rsidP="00FA66D0">
      <w:pPr>
        <w:keepNext/>
        <w:keepLines/>
        <w:jc w:val="both"/>
        <w:rPr>
          <w:rFonts w:ascii="Tahoma" w:hAnsi="Tahoma" w:cs="Tahoma"/>
        </w:rPr>
      </w:pPr>
    </w:p>
    <w:p w14:paraId="1F8FA121" w14:textId="77777777" w:rsidR="00262952" w:rsidRPr="003C5E66" w:rsidRDefault="00262952" w:rsidP="00FA66D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623FC6">
        <w:rPr>
          <w:rFonts w:ascii="Tahoma" w:hAnsi="Tahoma" w:cs="Tahoma"/>
          <w:b/>
        </w:rPr>
        <w:t>VKS-182/22</w:t>
      </w:r>
      <w:r w:rsidRPr="003C5E66">
        <w:rPr>
          <w:rFonts w:ascii="Tahoma" w:hAnsi="Tahoma" w:cs="Tahoma"/>
          <w:b/>
        </w:rPr>
        <w:t xml:space="preserve"> </w:t>
      </w:r>
      <w:r w:rsidR="00623FC6">
        <w:rPr>
          <w:rFonts w:ascii="Tahoma" w:hAnsi="Tahoma" w:cs="Tahoma"/>
          <w:b/>
          <w:color w:val="000000"/>
        </w:rPr>
        <w:t>Prestavitev zbirnega kanala A2 na območju Vodmata</w:t>
      </w:r>
      <w:r w:rsidRPr="003C5E66">
        <w:rPr>
          <w:rFonts w:ascii="Tahoma" w:hAnsi="Tahoma" w:cs="Tahoma"/>
        </w:rPr>
        <w:t>.</w:t>
      </w:r>
    </w:p>
    <w:p w14:paraId="64252AB4" w14:textId="77777777" w:rsidR="00262952" w:rsidRDefault="00262952" w:rsidP="00FA66D0">
      <w:pPr>
        <w:keepNext/>
        <w:keepLines/>
        <w:jc w:val="center"/>
        <w:rPr>
          <w:rFonts w:ascii="Tahoma" w:hAnsi="Tahoma" w:cs="Tahoma"/>
        </w:rPr>
      </w:pPr>
    </w:p>
    <w:p w14:paraId="00E432AE" w14:textId="77777777" w:rsidR="00262952" w:rsidRPr="003C5E66" w:rsidRDefault="00262952" w:rsidP="00FA66D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4D78F748" w14:textId="77777777" w:rsidR="00262952" w:rsidRPr="003C5E66" w:rsidRDefault="00262952" w:rsidP="00FA66D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646F021" w14:textId="77777777" w:rsidTr="000C7AEC">
        <w:trPr>
          <w:trHeight w:val="235"/>
        </w:trPr>
        <w:tc>
          <w:tcPr>
            <w:tcW w:w="3430" w:type="dxa"/>
            <w:tcBorders>
              <w:bottom w:val="single" w:sz="4" w:space="0" w:color="auto"/>
            </w:tcBorders>
          </w:tcPr>
          <w:p w14:paraId="34B3563B" w14:textId="77777777" w:rsidR="009121CF" w:rsidRPr="00CE1BAD" w:rsidRDefault="009121CF" w:rsidP="00FA66D0">
            <w:pPr>
              <w:keepNext/>
              <w:keepLines/>
              <w:jc w:val="both"/>
              <w:rPr>
                <w:rFonts w:ascii="Tahoma" w:hAnsi="Tahoma" w:cs="Tahoma"/>
                <w:snapToGrid w:val="0"/>
                <w:color w:val="000000"/>
              </w:rPr>
            </w:pPr>
          </w:p>
        </w:tc>
        <w:tc>
          <w:tcPr>
            <w:tcW w:w="2574" w:type="dxa"/>
          </w:tcPr>
          <w:p w14:paraId="5EFFE8E7" w14:textId="77777777" w:rsidR="009121CF" w:rsidRPr="00CE1BAD" w:rsidRDefault="009121CF" w:rsidP="00FA66D0">
            <w:pPr>
              <w:keepNext/>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5D5727" w:rsidRDefault="009121CF" w:rsidP="00FA66D0">
            <w:pPr>
              <w:keepNext/>
              <w:keepLines/>
              <w:tabs>
                <w:tab w:val="left" w:pos="567"/>
                <w:tab w:val="num" w:pos="851"/>
                <w:tab w:val="left" w:pos="993"/>
              </w:tabs>
              <w:jc w:val="both"/>
              <w:rPr>
                <w:rFonts w:ascii="Tahoma" w:hAnsi="Tahoma" w:cs="Tahoma"/>
                <w:snapToGrid w:val="0"/>
                <w:color w:val="000000"/>
              </w:rPr>
            </w:pPr>
          </w:p>
        </w:tc>
      </w:tr>
      <w:tr w:rsidR="009121CF" w:rsidRPr="00CE1BAD" w14:paraId="1EB478F4" w14:textId="77777777" w:rsidTr="000C7AEC">
        <w:trPr>
          <w:trHeight w:val="235"/>
        </w:trPr>
        <w:tc>
          <w:tcPr>
            <w:tcW w:w="3430" w:type="dxa"/>
            <w:tcBorders>
              <w:top w:val="single" w:sz="4" w:space="0" w:color="auto"/>
            </w:tcBorders>
          </w:tcPr>
          <w:p w14:paraId="0A76F6BC"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0E44E7C"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A3A9C4" w14:textId="77777777" w:rsidR="009121CF" w:rsidRPr="00CE1BAD" w:rsidRDefault="009121C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0FDB0" w14:textId="77777777" w:rsidR="00262952" w:rsidRPr="003C5E66" w:rsidRDefault="00262952" w:rsidP="00FA66D0">
      <w:pPr>
        <w:keepNext/>
        <w:keepLines/>
        <w:rPr>
          <w:rFonts w:ascii="Tahoma" w:hAnsi="Tahoma" w:cs="Tahoma"/>
        </w:rPr>
      </w:pPr>
    </w:p>
    <w:p w14:paraId="71AED571" w14:textId="77777777" w:rsidR="00262952" w:rsidRDefault="00262952" w:rsidP="00FA66D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B3F5306" w14:textId="77777777" w:rsidR="00987EC6" w:rsidRDefault="00987EC6" w:rsidP="00FA66D0">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987EC6" w:rsidRPr="003C5E66" w14:paraId="41490D76" w14:textId="77777777" w:rsidTr="00A279E9">
        <w:tc>
          <w:tcPr>
            <w:tcW w:w="8359" w:type="dxa"/>
            <w:tcBorders>
              <w:top w:val="single" w:sz="4" w:space="0" w:color="auto"/>
              <w:left w:val="single" w:sz="4" w:space="0" w:color="auto"/>
              <w:bottom w:val="single" w:sz="4" w:space="0" w:color="auto"/>
              <w:right w:val="single" w:sz="4" w:space="0" w:color="808080"/>
            </w:tcBorders>
          </w:tcPr>
          <w:p w14:paraId="09C92454" w14:textId="77777777" w:rsidR="00987EC6" w:rsidRPr="003C5E66" w:rsidRDefault="00987EC6" w:rsidP="00987EC6">
            <w:pPr>
              <w:keepNext/>
              <w:keepLines/>
              <w:jc w:val="both"/>
              <w:rPr>
                <w:rFonts w:ascii="Tahoma" w:hAnsi="Tahoma" w:cs="Tahoma"/>
              </w:rPr>
            </w:pPr>
            <w:r w:rsidRPr="003C5E66">
              <w:rPr>
                <w:rFonts w:ascii="Tahoma" w:hAnsi="Tahoma" w:cs="Tahoma"/>
              </w:rPr>
              <w:lastRenderedPageBreak/>
              <w:t xml:space="preserve">POTRDITEV REFERENC S STRANI POSAMEZNIH NAROČNIKOV </w:t>
            </w:r>
            <w:r>
              <w:rPr>
                <w:rFonts w:ascii="Tahoma" w:hAnsi="Tahoma" w:cs="Tahoma"/>
              </w:rPr>
              <w:t>– betonski piloti</w:t>
            </w:r>
          </w:p>
        </w:tc>
        <w:tc>
          <w:tcPr>
            <w:tcW w:w="1361" w:type="dxa"/>
            <w:tcBorders>
              <w:top w:val="single" w:sz="4" w:space="0" w:color="auto"/>
              <w:left w:val="single" w:sz="4" w:space="0" w:color="808080"/>
              <w:bottom w:val="single" w:sz="4" w:space="0" w:color="auto"/>
              <w:right w:val="single" w:sz="4" w:space="0" w:color="auto"/>
            </w:tcBorders>
            <w:hideMark/>
          </w:tcPr>
          <w:p w14:paraId="04836F14" w14:textId="77777777" w:rsidR="00987EC6" w:rsidRPr="003C5E66" w:rsidRDefault="00987EC6" w:rsidP="00987EC6">
            <w:pPr>
              <w:keepNext/>
              <w:keepLines/>
              <w:rPr>
                <w:rFonts w:ascii="Tahoma" w:hAnsi="Tahoma" w:cs="Tahoma"/>
                <w:b/>
                <w:i/>
              </w:rPr>
            </w:pPr>
            <w:r w:rsidRPr="003C5E66">
              <w:rPr>
                <w:rFonts w:ascii="Tahoma" w:hAnsi="Tahoma" w:cs="Tahoma"/>
                <w:b/>
                <w:i/>
              </w:rPr>
              <w:t xml:space="preserve">Priloga </w:t>
            </w:r>
            <w:r>
              <w:rPr>
                <w:rFonts w:ascii="Tahoma" w:hAnsi="Tahoma" w:cs="Tahoma"/>
                <w:b/>
                <w:i/>
              </w:rPr>
              <w:t>5/2</w:t>
            </w:r>
          </w:p>
        </w:tc>
      </w:tr>
    </w:tbl>
    <w:p w14:paraId="2A962E60" w14:textId="77777777" w:rsidR="00987EC6" w:rsidRPr="003C5E66" w:rsidRDefault="00987EC6" w:rsidP="00987EC6">
      <w:pPr>
        <w:keepNext/>
        <w:keepLines/>
        <w:tabs>
          <w:tab w:val="left" w:pos="993"/>
        </w:tabs>
        <w:ind w:left="993" w:hanging="993"/>
        <w:rPr>
          <w:rFonts w:ascii="Tahoma" w:hAnsi="Tahoma" w:cs="Tahoma"/>
          <w:b/>
        </w:rPr>
      </w:pPr>
      <w:r w:rsidRPr="003C5E66">
        <w:rPr>
          <w:rFonts w:ascii="Tahoma" w:hAnsi="Tahoma" w:cs="Tahoma"/>
          <w:b/>
        </w:rPr>
        <w:t>IZPOLNI PONUDNIK!!!!!!</w:t>
      </w:r>
    </w:p>
    <w:p w14:paraId="5E7DEFCA" w14:textId="77777777" w:rsidR="00987EC6" w:rsidRPr="003C5E66" w:rsidRDefault="00987EC6" w:rsidP="00987EC6">
      <w:pPr>
        <w:keepNext/>
        <w:keepLines/>
        <w:rPr>
          <w:rFonts w:ascii="Tahoma" w:hAnsi="Tahoma" w:cs="Tahoma"/>
          <w:sz w:val="18"/>
        </w:rPr>
      </w:pPr>
    </w:p>
    <w:p w14:paraId="20650D33" w14:textId="77777777" w:rsidR="00987EC6" w:rsidRPr="003C5E66" w:rsidRDefault="00987EC6" w:rsidP="00987EC6">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3050"/>
      </w:tblGrid>
      <w:tr w:rsidR="00987EC6" w:rsidRPr="003C5E66" w14:paraId="3476B944" w14:textId="77777777" w:rsidTr="00A279E9">
        <w:trPr>
          <w:trHeight w:val="310"/>
        </w:trPr>
        <w:tc>
          <w:tcPr>
            <w:tcW w:w="9645" w:type="dxa"/>
            <w:gridSpan w:val="3"/>
            <w:tcBorders>
              <w:top w:val="single" w:sz="2" w:space="0" w:color="auto"/>
              <w:left w:val="single" w:sz="2" w:space="0" w:color="auto"/>
              <w:bottom w:val="single" w:sz="2" w:space="0" w:color="auto"/>
              <w:right w:val="single" w:sz="2" w:space="0" w:color="auto"/>
            </w:tcBorders>
            <w:vAlign w:val="center"/>
          </w:tcPr>
          <w:p w14:paraId="5FB817D2" w14:textId="77777777" w:rsidR="00987EC6" w:rsidRPr="004345CD" w:rsidRDefault="00987EC6" w:rsidP="00A279E9">
            <w:pPr>
              <w:keepNext/>
              <w:keepLines/>
              <w:rPr>
                <w:rFonts w:ascii="Tahoma" w:hAnsi="Tahoma" w:cs="Tahoma"/>
                <w:b/>
              </w:rPr>
            </w:pPr>
            <w:r w:rsidRPr="004345CD">
              <w:rPr>
                <w:rFonts w:ascii="Tahoma" w:hAnsi="Tahoma" w:cs="Tahoma"/>
                <w:b/>
              </w:rPr>
              <w:t>Podatki o investitorju del (izdajatelju reference)</w:t>
            </w:r>
          </w:p>
        </w:tc>
      </w:tr>
      <w:tr w:rsidR="00987EC6" w:rsidRPr="003C5E66" w14:paraId="3348376B" w14:textId="77777777" w:rsidTr="00A279E9">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49AE47B6" w14:textId="77777777" w:rsidR="00987EC6" w:rsidRPr="00B612E5" w:rsidRDefault="00987EC6" w:rsidP="00A279E9">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2"/>
            <w:tcBorders>
              <w:top w:val="single" w:sz="2" w:space="0" w:color="auto"/>
              <w:left w:val="single" w:sz="2" w:space="0" w:color="auto"/>
              <w:bottom w:val="single" w:sz="2" w:space="0" w:color="auto"/>
              <w:right w:val="single" w:sz="2" w:space="0" w:color="auto"/>
            </w:tcBorders>
          </w:tcPr>
          <w:p w14:paraId="3E01DB12" w14:textId="77777777" w:rsidR="00987EC6" w:rsidRPr="003C5E66" w:rsidRDefault="00987EC6" w:rsidP="00A279E9">
            <w:pPr>
              <w:keepNext/>
              <w:keepLines/>
              <w:rPr>
                <w:rFonts w:ascii="Tahoma" w:hAnsi="Tahoma" w:cs="Tahoma"/>
              </w:rPr>
            </w:pPr>
          </w:p>
          <w:p w14:paraId="683E2617" w14:textId="77777777" w:rsidR="00987EC6" w:rsidRPr="003C5E66" w:rsidRDefault="00987EC6" w:rsidP="00A279E9">
            <w:pPr>
              <w:keepNext/>
              <w:keepLines/>
              <w:rPr>
                <w:rFonts w:ascii="Tahoma" w:hAnsi="Tahoma" w:cs="Tahoma"/>
              </w:rPr>
            </w:pPr>
          </w:p>
        </w:tc>
      </w:tr>
      <w:tr w:rsidR="00987EC6" w:rsidRPr="003C5E66" w14:paraId="2906C94D" w14:textId="77777777" w:rsidTr="00A279E9">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7482CF65" w14:textId="77777777" w:rsidR="00987EC6" w:rsidRPr="00B612E5" w:rsidRDefault="00987EC6" w:rsidP="00A279E9">
            <w:pPr>
              <w:keepNext/>
              <w:keepLines/>
              <w:rPr>
                <w:rFonts w:ascii="Tahoma" w:hAnsi="Tahoma" w:cs="Tahoma"/>
              </w:rPr>
            </w:pPr>
            <w:r w:rsidRPr="00B612E5">
              <w:rPr>
                <w:rFonts w:ascii="Tahoma" w:hAnsi="Tahoma" w:cs="Tahoma"/>
              </w:rPr>
              <w:t>Naslov (sedež) investitorja:</w:t>
            </w:r>
          </w:p>
        </w:tc>
        <w:tc>
          <w:tcPr>
            <w:tcW w:w="6099" w:type="dxa"/>
            <w:gridSpan w:val="2"/>
            <w:tcBorders>
              <w:top w:val="single" w:sz="2" w:space="0" w:color="auto"/>
              <w:left w:val="single" w:sz="2" w:space="0" w:color="auto"/>
              <w:bottom w:val="single" w:sz="2" w:space="0" w:color="auto"/>
              <w:right w:val="single" w:sz="2" w:space="0" w:color="auto"/>
            </w:tcBorders>
          </w:tcPr>
          <w:p w14:paraId="595B597D" w14:textId="77777777" w:rsidR="00987EC6" w:rsidRPr="003C5E66" w:rsidRDefault="00987EC6" w:rsidP="00A279E9">
            <w:pPr>
              <w:keepNext/>
              <w:keepLines/>
              <w:rPr>
                <w:rFonts w:ascii="Tahoma" w:hAnsi="Tahoma" w:cs="Tahoma"/>
              </w:rPr>
            </w:pPr>
          </w:p>
          <w:p w14:paraId="2084FDBC" w14:textId="77777777" w:rsidR="00987EC6" w:rsidRPr="003C5E66" w:rsidRDefault="00987EC6" w:rsidP="00A279E9">
            <w:pPr>
              <w:keepNext/>
              <w:keepLines/>
              <w:rPr>
                <w:rFonts w:ascii="Tahoma" w:hAnsi="Tahoma" w:cs="Tahoma"/>
              </w:rPr>
            </w:pPr>
          </w:p>
        </w:tc>
      </w:tr>
      <w:tr w:rsidR="00987EC6" w:rsidRPr="003C5E66" w14:paraId="4A7208E3" w14:textId="77777777" w:rsidTr="00A279E9">
        <w:trPr>
          <w:trHeight w:val="375"/>
        </w:trPr>
        <w:tc>
          <w:tcPr>
            <w:tcW w:w="3546" w:type="dxa"/>
            <w:vMerge w:val="restart"/>
            <w:tcBorders>
              <w:top w:val="single" w:sz="2" w:space="0" w:color="auto"/>
              <w:left w:val="single" w:sz="2" w:space="0" w:color="auto"/>
              <w:right w:val="single" w:sz="2" w:space="0" w:color="auto"/>
            </w:tcBorders>
            <w:vAlign w:val="center"/>
          </w:tcPr>
          <w:p w14:paraId="046544B3" w14:textId="77777777" w:rsidR="00987EC6" w:rsidRPr="00B612E5" w:rsidRDefault="00987EC6" w:rsidP="00A279E9">
            <w:pPr>
              <w:keepNext/>
              <w:keepLines/>
              <w:rPr>
                <w:rFonts w:ascii="Tahoma" w:hAnsi="Tahoma" w:cs="Tahoma"/>
              </w:rPr>
            </w:pPr>
            <w:r>
              <w:rPr>
                <w:rFonts w:ascii="Tahoma" w:hAnsi="Tahoma" w:cs="Tahoma"/>
              </w:rPr>
              <w:t>Kontaktna oseba investitorja:</w:t>
            </w:r>
          </w:p>
        </w:tc>
        <w:tc>
          <w:tcPr>
            <w:tcW w:w="6099" w:type="dxa"/>
            <w:gridSpan w:val="2"/>
            <w:tcBorders>
              <w:top w:val="single" w:sz="2" w:space="0" w:color="auto"/>
              <w:left w:val="single" w:sz="2" w:space="0" w:color="auto"/>
              <w:bottom w:val="single" w:sz="2" w:space="0" w:color="auto"/>
              <w:right w:val="single" w:sz="2" w:space="0" w:color="auto"/>
            </w:tcBorders>
          </w:tcPr>
          <w:p w14:paraId="3C094392" w14:textId="77777777" w:rsidR="00987EC6" w:rsidRPr="003C5E66" w:rsidRDefault="00987EC6" w:rsidP="00A279E9">
            <w:pPr>
              <w:keepNext/>
              <w:keepLines/>
              <w:rPr>
                <w:rFonts w:ascii="Tahoma" w:hAnsi="Tahoma" w:cs="Tahoma"/>
              </w:rPr>
            </w:pPr>
            <w:r>
              <w:rPr>
                <w:rFonts w:ascii="Tahoma" w:hAnsi="Tahoma" w:cs="Tahoma"/>
              </w:rPr>
              <w:t>Ime in priimek:</w:t>
            </w:r>
          </w:p>
        </w:tc>
      </w:tr>
      <w:tr w:rsidR="00987EC6" w:rsidRPr="003C5E66" w14:paraId="66166188" w14:textId="77777777" w:rsidTr="00A279E9">
        <w:trPr>
          <w:trHeight w:val="375"/>
        </w:trPr>
        <w:tc>
          <w:tcPr>
            <w:tcW w:w="3546" w:type="dxa"/>
            <w:vMerge/>
            <w:tcBorders>
              <w:left w:val="single" w:sz="2" w:space="0" w:color="auto"/>
              <w:bottom w:val="single" w:sz="2" w:space="0" w:color="auto"/>
              <w:right w:val="single" w:sz="2" w:space="0" w:color="auto"/>
            </w:tcBorders>
            <w:vAlign w:val="center"/>
          </w:tcPr>
          <w:p w14:paraId="13CBC5EF" w14:textId="77777777" w:rsidR="00987EC6" w:rsidRDefault="00987EC6" w:rsidP="00A279E9">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0B7510A8" w14:textId="77777777" w:rsidR="00987EC6" w:rsidRPr="003C5E66" w:rsidRDefault="00987EC6" w:rsidP="00A279E9">
            <w:pPr>
              <w:keepNext/>
              <w:keepLines/>
              <w:rPr>
                <w:rFonts w:ascii="Tahoma" w:hAnsi="Tahoma" w:cs="Tahoma"/>
              </w:rPr>
            </w:pPr>
            <w:r>
              <w:rPr>
                <w:rFonts w:ascii="Tahoma" w:hAnsi="Tahoma" w:cs="Tahoma"/>
              </w:rPr>
              <w:t>Telefon:</w:t>
            </w:r>
          </w:p>
        </w:tc>
        <w:tc>
          <w:tcPr>
            <w:tcW w:w="3050" w:type="dxa"/>
            <w:tcBorders>
              <w:top w:val="single" w:sz="2" w:space="0" w:color="auto"/>
              <w:left w:val="single" w:sz="2" w:space="0" w:color="auto"/>
              <w:bottom w:val="single" w:sz="2" w:space="0" w:color="auto"/>
              <w:right w:val="single" w:sz="2" w:space="0" w:color="auto"/>
            </w:tcBorders>
          </w:tcPr>
          <w:p w14:paraId="250CC4AA" w14:textId="77777777" w:rsidR="00987EC6" w:rsidRDefault="00987EC6" w:rsidP="00A279E9">
            <w:pPr>
              <w:keepNext/>
              <w:keepLines/>
              <w:rPr>
                <w:rFonts w:ascii="Tahoma" w:hAnsi="Tahoma" w:cs="Tahoma"/>
              </w:rPr>
            </w:pPr>
            <w:r>
              <w:rPr>
                <w:rFonts w:ascii="Tahoma" w:hAnsi="Tahoma" w:cs="Tahoma"/>
              </w:rPr>
              <w:t>E-pošta:</w:t>
            </w:r>
          </w:p>
          <w:p w14:paraId="75E17A1B" w14:textId="77777777" w:rsidR="00987EC6" w:rsidRPr="003C5E66" w:rsidRDefault="00987EC6" w:rsidP="00A279E9">
            <w:pPr>
              <w:keepNext/>
              <w:keepLines/>
              <w:rPr>
                <w:rFonts w:ascii="Tahoma" w:hAnsi="Tahoma" w:cs="Tahoma"/>
              </w:rPr>
            </w:pPr>
          </w:p>
        </w:tc>
      </w:tr>
      <w:tr w:rsidR="00987EC6" w:rsidRPr="003C5E66" w14:paraId="72FCC4D4" w14:textId="77777777" w:rsidTr="000067EA">
        <w:trPr>
          <w:trHeight w:val="355"/>
        </w:trPr>
        <w:tc>
          <w:tcPr>
            <w:tcW w:w="9645" w:type="dxa"/>
            <w:gridSpan w:val="3"/>
            <w:tcBorders>
              <w:top w:val="single" w:sz="2" w:space="0" w:color="auto"/>
              <w:left w:val="single" w:sz="2" w:space="0" w:color="auto"/>
              <w:bottom w:val="single" w:sz="2" w:space="0" w:color="auto"/>
              <w:right w:val="single" w:sz="2" w:space="0" w:color="auto"/>
            </w:tcBorders>
            <w:vAlign w:val="center"/>
          </w:tcPr>
          <w:p w14:paraId="03A884D6" w14:textId="77777777" w:rsidR="00987EC6" w:rsidRPr="003C5E66" w:rsidRDefault="00987EC6" w:rsidP="00A279E9">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987EC6" w:rsidRPr="003C5E66" w14:paraId="4E3008FE" w14:textId="77777777" w:rsidTr="00A279E9">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6617F6F8" w14:textId="77777777" w:rsidR="00987EC6" w:rsidRPr="00B612E5" w:rsidRDefault="00987EC6" w:rsidP="00A279E9">
            <w:pPr>
              <w:keepNext/>
              <w:keepLines/>
              <w:rPr>
                <w:rFonts w:ascii="Tahoma" w:hAnsi="Tahoma" w:cs="Tahoma"/>
              </w:rPr>
            </w:pPr>
            <w:r w:rsidRPr="00B612E5">
              <w:rPr>
                <w:rFonts w:ascii="Tahoma" w:hAnsi="Tahoma" w:cs="Tahoma"/>
              </w:rPr>
              <w:t>Izvajalec (naziv in sedež):</w:t>
            </w:r>
          </w:p>
        </w:tc>
        <w:tc>
          <w:tcPr>
            <w:tcW w:w="6099" w:type="dxa"/>
            <w:gridSpan w:val="2"/>
            <w:tcBorders>
              <w:top w:val="single" w:sz="2" w:space="0" w:color="auto"/>
              <w:left w:val="single" w:sz="2" w:space="0" w:color="auto"/>
              <w:bottom w:val="single" w:sz="2" w:space="0" w:color="auto"/>
              <w:right w:val="single" w:sz="2" w:space="0" w:color="auto"/>
            </w:tcBorders>
          </w:tcPr>
          <w:p w14:paraId="406A6EF8" w14:textId="77777777" w:rsidR="00987EC6" w:rsidRPr="003C5E66" w:rsidRDefault="00987EC6" w:rsidP="00A279E9">
            <w:pPr>
              <w:keepNext/>
              <w:keepLines/>
              <w:rPr>
                <w:rFonts w:ascii="Tahoma" w:hAnsi="Tahoma" w:cs="Tahoma"/>
              </w:rPr>
            </w:pPr>
          </w:p>
        </w:tc>
      </w:tr>
      <w:tr w:rsidR="00987EC6" w:rsidRPr="003C5E66" w14:paraId="2347CE07" w14:textId="77777777" w:rsidTr="00A279E9">
        <w:trPr>
          <w:trHeight w:val="423"/>
        </w:trPr>
        <w:tc>
          <w:tcPr>
            <w:tcW w:w="3546" w:type="dxa"/>
            <w:tcBorders>
              <w:top w:val="single" w:sz="2" w:space="0" w:color="auto"/>
              <w:left w:val="single" w:sz="2" w:space="0" w:color="auto"/>
              <w:bottom w:val="single" w:sz="2" w:space="0" w:color="auto"/>
              <w:right w:val="single" w:sz="2" w:space="0" w:color="auto"/>
            </w:tcBorders>
            <w:vAlign w:val="center"/>
          </w:tcPr>
          <w:p w14:paraId="23D5DD81" w14:textId="77777777" w:rsidR="00987EC6" w:rsidRPr="00B612E5" w:rsidRDefault="00987EC6" w:rsidP="00A279E9">
            <w:pPr>
              <w:keepNext/>
              <w:keepLines/>
              <w:rPr>
                <w:rFonts w:ascii="Tahoma" w:hAnsi="Tahoma" w:cs="Tahoma"/>
              </w:rPr>
            </w:pPr>
            <w:r w:rsidRPr="00B612E5">
              <w:rPr>
                <w:rFonts w:ascii="Tahoma" w:hAnsi="Tahoma" w:cs="Tahoma"/>
              </w:rPr>
              <w:t>Vodja gradnje (ime in priimek)</w:t>
            </w:r>
          </w:p>
        </w:tc>
        <w:tc>
          <w:tcPr>
            <w:tcW w:w="6099" w:type="dxa"/>
            <w:gridSpan w:val="2"/>
            <w:tcBorders>
              <w:top w:val="single" w:sz="2" w:space="0" w:color="auto"/>
              <w:left w:val="single" w:sz="2" w:space="0" w:color="auto"/>
              <w:bottom w:val="single" w:sz="2" w:space="0" w:color="auto"/>
              <w:right w:val="single" w:sz="2" w:space="0" w:color="auto"/>
            </w:tcBorders>
          </w:tcPr>
          <w:p w14:paraId="5E9F608C" w14:textId="77777777" w:rsidR="00987EC6" w:rsidRPr="003C5E66" w:rsidRDefault="00987EC6" w:rsidP="00A279E9">
            <w:pPr>
              <w:keepNext/>
              <w:keepLines/>
              <w:rPr>
                <w:rFonts w:ascii="Tahoma" w:hAnsi="Tahoma" w:cs="Tahoma"/>
              </w:rPr>
            </w:pPr>
          </w:p>
        </w:tc>
      </w:tr>
      <w:tr w:rsidR="00987EC6" w:rsidRPr="003C5E66" w14:paraId="630E6376" w14:textId="77777777" w:rsidTr="000067EA">
        <w:trPr>
          <w:trHeight w:val="344"/>
        </w:trPr>
        <w:tc>
          <w:tcPr>
            <w:tcW w:w="9645" w:type="dxa"/>
            <w:gridSpan w:val="3"/>
            <w:tcBorders>
              <w:top w:val="single" w:sz="2" w:space="0" w:color="auto"/>
              <w:left w:val="single" w:sz="2" w:space="0" w:color="auto"/>
              <w:bottom w:val="single" w:sz="2" w:space="0" w:color="auto"/>
              <w:right w:val="single" w:sz="2" w:space="0" w:color="auto"/>
            </w:tcBorders>
            <w:vAlign w:val="center"/>
            <w:hideMark/>
          </w:tcPr>
          <w:p w14:paraId="14B79CFD" w14:textId="77777777" w:rsidR="00987EC6" w:rsidRPr="00780DDE" w:rsidRDefault="00987EC6" w:rsidP="00A279E9">
            <w:pPr>
              <w:keepNext/>
              <w:keepLines/>
              <w:rPr>
                <w:rFonts w:ascii="Tahoma" w:hAnsi="Tahoma" w:cs="Tahoma"/>
                <w:b/>
              </w:rPr>
            </w:pPr>
            <w:r w:rsidRPr="00780DDE">
              <w:rPr>
                <w:rFonts w:ascii="Tahoma" w:hAnsi="Tahoma" w:cs="Tahoma"/>
                <w:b/>
              </w:rPr>
              <w:t>Podatki o referenčnem poslu</w:t>
            </w:r>
          </w:p>
        </w:tc>
      </w:tr>
      <w:tr w:rsidR="00987EC6" w:rsidRPr="003C5E66" w14:paraId="0B20091A" w14:textId="77777777" w:rsidTr="00A279E9">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3A0A7FA2" w14:textId="77777777" w:rsidR="00987EC6" w:rsidRPr="00B612E5" w:rsidRDefault="00987EC6" w:rsidP="00A279E9">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2"/>
            <w:tcBorders>
              <w:top w:val="single" w:sz="2" w:space="0" w:color="auto"/>
              <w:left w:val="single" w:sz="2" w:space="0" w:color="auto"/>
              <w:bottom w:val="single" w:sz="2" w:space="0" w:color="auto"/>
              <w:right w:val="single" w:sz="2" w:space="0" w:color="auto"/>
            </w:tcBorders>
          </w:tcPr>
          <w:p w14:paraId="3FCF348E" w14:textId="77777777" w:rsidR="00987EC6" w:rsidRPr="003C5E66" w:rsidRDefault="00987EC6" w:rsidP="00A279E9">
            <w:pPr>
              <w:keepNext/>
              <w:keepLines/>
              <w:rPr>
                <w:rFonts w:ascii="Tahoma" w:hAnsi="Tahoma" w:cs="Tahoma"/>
              </w:rPr>
            </w:pPr>
          </w:p>
        </w:tc>
      </w:tr>
      <w:tr w:rsidR="00987EC6" w:rsidRPr="003C5E66" w14:paraId="487CD8AA" w14:textId="77777777" w:rsidTr="00A279E9">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6709D1EE" w14:textId="77777777" w:rsidR="00987EC6" w:rsidRPr="00B612E5" w:rsidRDefault="00987EC6" w:rsidP="00A279E9">
            <w:pPr>
              <w:keepNext/>
              <w:keepLines/>
              <w:rPr>
                <w:rFonts w:ascii="Tahoma" w:hAnsi="Tahoma" w:cs="Tahoma"/>
              </w:rPr>
            </w:pPr>
            <w:r w:rsidRPr="00B612E5">
              <w:rPr>
                <w:rFonts w:ascii="Tahoma" w:hAnsi="Tahoma" w:cs="Tahoma"/>
              </w:rPr>
              <w:t>Mesec in leto izvedbe:</w:t>
            </w:r>
          </w:p>
        </w:tc>
        <w:tc>
          <w:tcPr>
            <w:tcW w:w="6099" w:type="dxa"/>
            <w:gridSpan w:val="2"/>
            <w:tcBorders>
              <w:top w:val="single" w:sz="2" w:space="0" w:color="auto"/>
              <w:left w:val="single" w:sz="2" w:space="0" w:color="auto"/>
              <w:bottom w:val="single" w:sz="2" w:space="0" w:color="auto"/>
              <w:right w:val="single" w:sz="2" w:space="0" w:color="auto"/>
            </w:tcBorders>
            <w:vAlign w:val="bottom"/>
          </w:tcPr>
          <w:p w14:paraId="7EC78D18" w14:textId="77777777" w:rsidR="00987EC6" w:rsidRPr="003C5E66" w:rsidRDefault="00987EC6" w:rsidP="00A279E9">
            <w:pPr>
              <w:keepNext/>
              <w:keepLines/>
              <w:rPr>
                <w:rFonts w:ascii="Tahoma" w:hAnsi="Tahoma" w:cs="Tahoma"/>
              </w:rPr>
            </w:pPr>
            <w:r w:rsidRPr="003C5E66">
              <w:rPr>
                <w:rFonts w:ascii="Tahoma" w:hAnsi="Tahoma" w:cs="Tahoma"/>
              </w:rPr>
              <w:t xml:space="preserve"> Od  __________________         do_________________</w:t>
            </w:r>
          </w:p>
        </w:tc>
      </w:tr>
      <w:tr w:rsidR="00987EC6" w:rsidRPr="003C5E66" w14:paraId="3209ABC9" w14:textId="77777777" w:rsidTr="00A279E9">
        <w:trPr>
          <w:trHeight w:val="363"/>
        </w:trPr>
        <w:tc>
          <w:tcPr>
            <w:tcW w:w="3546" w:type="dxa"/>
            <w:tcBorders>
              <w:top w:val="single" w:sz="2" w:space="0" w:color="auto"/>
              <w:left w:val="single" w:sz="2" w:space="0" w:color="auto"/>
              <w:bottom w:val="single" w:sz="2" w:space="0" w:color="auto"/>
              <w:right w:val="single" w:sz="2" w:space="0" w:color="auto"/>
            </w:tcBorders>
            <w:vAlign w:val="center"/>
            <w:hideMark/>
          </w:tcPr>
          <w:p w14:paraId="7890D0D7" w14:textId="77777777" w:rsidR="00987EC6" w:rsidRPr="00B612E5" w:rsidRDefault="00987EC6" w:rsidP="00A279E9">
            <w:pPr>
              <w:keepNext/>
              <w:keepLines/>
              <w:rPr>
                <w:rFonts w:ascii="Tahoma" w:hAnsi="Tahoma" w:cs="Tahoma"/>
              </w:rPr>
            </w:pPr>
            <w:r w:rsidRPr="00B612E5">
              <w:rPr>
                <w:rFonts w:ascii="Tahoma" w:hAnsi="Tahoma" w:cs="Tahoma"/>
              </w:rPr>
              <w:t>Kraj izvedbe:</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66A8B533" w14:textId="77777777" w:rsidR="00987EC6" w:rsidRPr="003C5E66" w:rsidRDefault="00987EC6" w:rsidP="00A279E9">
            <w:pPr>
              <w:keepNext/>
              <w:keepLines/>
              <w:rPr>
                <w:rFonts w:ascii="Tahoma" w:hAnsi="Tahoma" w:cs="Tahoma"/>
              </w:rPr>
            </w:pPr>
          </w:p>
          <w:p w14:paraId="713C5159" w14:textId="77777777" w:rsidR="00987EC6" w:rsidRPr="003C5E66" w:rsidRDefault="00987EC6" w:rsidP="00A279E9">
            <w:pPr>
              <w:keepNext/>
              <w:keepLines/>
              <w:rPr>
                <w:rFonts w:ascii="Tahoma" w:hAnsi="Tahoma" w:cs="Tahoma"/>
              </w:rPr>
            </w:pPr>
          </w:p>
        </w:tc>
      </w:tr>
      <w:tr w:rsidR="00987EC6" w:rsidRPr="003C5E66" w14:paraId="67EE0579" w14:textId="77777777" w:rsidTr="00987EC6">
        <w:trPr>
          <w:trHeight w:val="649"/>
        </w:trPr>
        <w:tc>
          <w:tcPr>
            <w:tcW w:w="3546" w:type="dxa"/>
            <w:tcBorders>
              <w:top w:val="single" w:sz="2" w:space="0" w:color="auto"/>
              <w:left w:val="single" w:sz="2" w:space="0" w:color="auto"/>
              <w:right w:val="single" w:sz="2" w:space="0" w:color="auto"/>
            </w:tcBorders>
            <w:vAlign w:val="center"/>
          </w:tcPr>
          <w:p w14:paraId="380FF997" w14:textId="77777777" w:rsidR="00987EC6" w:rsidRPr="003C5E66" w:rsidRDefault="00987EC6" w:rsidP="00A279E9">
            <w:pPr>
              <w:keepNext/>
              <w:keepLines/>
              <w:shd w:val="clear" w:color="auto" w:fill="FFFFFF"/>
              <w:tabs>
                <w:tab w:val="left" w:pos="0"/>
              </w:tabs>
              <w:ind w:right="6"/>
              <w:jc w:val="both"/>
              <w:rPr>
                <w:rFonts w:ascii="Tahoma" w:hAnsi="Tahoma" w:cs="Tahoma"/>
              </w:rPr>
            </w:pPr>
            <w:r w:rsidRPr="003C5E66">
              <w:rPr>
                <w:rFonts w:ascii="Tahoma" w:hAnsi="Tahoma" w:cs="Tahoma"/>
              </w:rPr>
              <w:t xml:space="preserve">Uspešno izveden in zaključen </w:t>
            </w:r>
            <w:r>
              <w:rPr>
                <w:rFonts w:ascii="Tahoma" w:hAnsi="Tahoma" w:cs="Tahoma"/>
              </w:rPr>
              <w:t xml:space="preserve">projekt </w:t>
            </w:r>
            <w:r w:rsidRPr="00F801C7">
              <w:rPr>
                <w:rFonts w:ascii="Tahoma" w:hAnsi="Tahoma" w:cs="Tahoma"/>
                <w:i/>
              </w:rPr>
              <w:t>(izpolni/vpiši)</w:t>
            </w:r>
            <w:r>
              <w:rPr>
                <w:rFonts w:ascii="Tahoma" w:hAnsi="Tahoma" w:cs="Tahoma"/>
              </w:rPr>
              <w:t>:</w:t>
            </w:r>
            <w:r w:rsidRPr="003C5E66">
              <w:rPr>
                <w:rFonts w:ascii="Tahoma" w:hAnsi="Tahoma" w:cs="Tahoma"/>
              </w:rPr>
              <w:t xml:space="preserve"> </w:t>
            </w:r>
          </w:p>
        </w:tc>
        <w:tc>
          <w:tcPr>
            <w:tcW w:w="6099" w:type="dxa"/>
            <w:gridSpan w:val="2"/>
            <w:tcBorders>
              <w:top w:val="single" w:sz="2" w:space="0" w:color="auto"/>
              <w:left w:val="single" w:sz="2" w:space="0" w:color="auto"/>
              <w:right w:val="single" w:sz="2" w:space="0" w:color="auto"/>
            </w:tcBorders>
            <w:vAlign w:val="center"/>
          </w:tcPr>
          <w:p w14:paraId="57E6D8D7" w14:textId="77777777" w:rsidR="00987EC6" w:rsidRDefault="00987EC6" w:rsidP="00A279E9">
            <w:pPr>
              <w:keepNext/>
              <w:keepLines/>
              <w:jc w:val="center"/>
              <w:rPr>
                <w:rFonts w:ascii="Tahoma" w:hAnsi="Tahoma" w:cs="Tahoma"/>
              </w:rPr>
            </w:pPr>
          </w:p>
          <w:p w14:paraId="4E1998C8" w14:textId="77777777" w:rsidR="00987EC6" w:rsidRDefault="00987EC6" w:rsidP="00A279E9">
            <w:pPr>
              <w:keepNext/>
              <w:keepLines/>
              <w:jc w:val="center"/>
              <w:rPr>
                <w:rFonts w:ascii="Tahoma" w:hAnsi="Tahoma" w:cs="Tahoma"/>
              </w:rPr>
            </w:pPr>
            <w:r>
              <w:rPr>
                <w:rFonts w:ascii="Tahoma" w:hAnsi="Tahoma" w:cs="Tahoma"/>
              </w:rPr>
              <w:t>Vgradnja uvrtanih betonskih pilotov _____________ m</w:t>
            </w:r>
          </w:p>
          <w:p w14:paraId="470700FB" w14:textId="77777777" w:rsidR="00987EC6" w:rsidRPr="003C5E66" w:rsidRDefault="00987EC6" w:rsidP="00A279E9">
            <w:pPr>
              <w:keepNext/>
              <w:keepLines/>
              <w:jc w:val="center"/>
              <w:rPr>
                <w:rFonts w:ascii="Tahoma" w:hAnsi="Tahoma" w:cs="Tahoma"/>
                <w:sz w:val="12"/>
                <w:szCs w:val="12"/>
              </w:rPr>
            </w:pPr>
          </w:p>
          <w:p w14:paraId="72BD6C3B" w14:textId="77777777" w:rsidR="00987EC6" w:rsidRPr="00987EC6" w:rsidRDefault="00987EC6" w:rsidP="00A279E9">
            <w:pPr>
              <w:keepNext/>
              <w:keepLines/>
              <w:jc w:val="center"/>
              <w:rPr>
                <w:rFonts w:ascii="Tahoma" w:hAnsi="Tahoma" w:cs="Tahoma"/>
              </w:rPr>
            </w:pPr>
          </w:p>
        </w:tc>
      </w:tr>
      <w:tr w:rsidR="00987EC6" w:rsidRPr="003C5E66" w14:paraId="1DB9933F" w14:textId="77777777" w:rsidTr="00A279E9">
        <w:trPr>
          <w:trHeight w:val="1219"/>
        </w:trPr>
        <w:tc>
          <w:tcPr>
            <w:tcW w:w="3546" w:type="dxa"/>
            <w:tcBorders>
              <w:top w:val="single" w:sz="2" w:space="0" w:color="auto"/>
              <w:left w:val="single" w:sz="2" w:space="0" w:color="auto"/>
              <w:bottom w:val="single" w:sz="2" w:space="0" w:color="auto"/>
              <w:right w:val="single" w:sz="2" w:space="0" w:color="auto"/>
            </w:tcBorders>
            <w:vAlign w:val="center"/>
          </w:tcPr>
          <w:p w14:paraId="3154DE7B" w14:textId="77777777" w:rsidR="00987EC6" w:rsidRPr="003C5E66" w:rsidRDefault="00987EC6" w:rsidP="00A279E9">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2"/>
            <w:tcBorders>
              <w:top w:val="single" w:sz="2" w:space="0" w:color="auto"/>
              <w:left w:val="single" w:sz="2" w:space="0" w:color="auto"/>
              <w:bottom w:val="single" w:sz="4" w:space="0" w:color="auto"/>
              <w:right w:val="single" w:sz="2" w:space="0" w:color="auto"/>
            </w:tcBorders>
            <w:vAlign w:val="center"/>
          </w:tcPr>
          <w:p w14:paraId="1FE7E143" w14:textId="77777777" w:rsidR="00987EC6" w:rsidRPr="003C5E66" w:rsidRDefault="00987EC6" w:rsidP="00A279E9">
            <w:pPr>
              <w:keepNext/>
              <w:keepLines/>
              <w:jc w:val="center"/>
              <w:rPr>
                <w:rFonts w:ascii="Tahoma" w:hAnsi="Tahoma" w:cs="Tahoma"/>
              </w:rPr>
            </w:pPr>
          </w:p>
        </w:tc>
      </w:tr>
    </w:tbl>
    <w:p w14:paraId="73528B6F" w14:textId="77777777" w:rsidR="00987EC6" w:rsidRPr="003C5E66" w:rsidRDefault="00987EC6" w:rsidP="00987EC6">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43D1C1E2" w14:textId="77777777" w:rsidTr="00A279E9">
        <w:trPr>
          <w:trHeight w:val="235"/>
        </w:trPr>
        <w:tc>
          <w:tcPr>
            <w:tcW w:w="3430" w:type="dxa"/>
            <w:tcBorders>
              <w:bottom w:val="single" w:sz="4" w:space="0" w:color="auto"/>
            </w:tcBorders>
          </w:tcPr>
          <w:p w14:paraId="40BC2054" w14:textId="77777777" w:rsidR="00987EC6" w:rsidRPr="00CE1BAD" w:rsidRDefault="00987EC6" w:rsidP="00A279E9">
            <w:pPr>
              <w:keepNext/>
              <w:keepLines/>
              <w:ind w:firstLine="157"/>
              <w:jc w:val="both"/>
              <w:rPr>
                <w:rFonts w:ascii="Tahoma" w:hAnsi="Tahoma" w:cs="Tahoma"/>
                <w:snapToGrid w:val="0"/>
                <w:color w:val="000000"/>
              </w:rPr>
            </w:pPr>
          </w:p>
        </w:tc>
        <w:tc>
          <w:tcPr>
            <w:tcW w:w="2574" w:type="dxa"/>
          </w:tcPr>
          <w:p w14:paraId="0C310BDD" w14:textId="77777777" w:rsidR="00987EC6" w:rsidRPr="00CE1BAD" w:rsidRDefault="00987EC6" w:rsidP="00A279E9">
            <w:pPr>
              <w:keepNext/>
              <w:keepLines/>
              <w:jc w:val="center"/>
              <w:rPr>
                <w:rFonts w:ascii="Tahoma" w:hAnsi="Tahoma" w:cs="Tahoma"/>
                <w:snapToGrid w:val="0"/>
                <w:color w:val="000000"/>
              </w:rPr>
            </w:pPr>
          </w:p>
        </w:tc>
        <w:tc>
          <w:tcPr>
            <w:tcW w:w="3148" w:type="dxa"/>
            <w:tcBorders>
              <w:bottom w:val="single" w:sz="4" w:space="0" w:color="auto"/>
            </w:tcBorders>
          </w:tcPr>
          <w:p w14:paraId="50A0CC7D" w14:textId="77777777" w:rsidR="00987EC6" w:rsidRPr="005D5727" w:rsidRDefault="00987EC6" w:rsidP="00A279E9">
            <w:pPr>
              <w:keepNext/>
              <w:keepLines/>
              <w:tabs>
                <w:tab w:val="left" w:pos="567"/>
                <w:tab w:val="num" w:pos="851"/>
                <w:tab w:val="left" w:pos="993"/>
              </w:tabs>
              <w:jc w:val="both"/>
              <w:rPr>
                <w:rFonts w:ascii="Tahoma" w:hAnsi="Tahoma" w:cs="Tahoma"/>
                <w:snapToGrid w:val="0"/>
                <w:color w:val="000000"/>
              </w:rPr>
            </w:pPr>
          </w:p>
        </w:tc>
      </w:tr>
      <w:tr w:rsidR="00987EC6" w:rsidRPr="00CE1BAD" w14:paraId="645187DD" w14:textId="77777777" w:rsidTr="00A279E9">
        <w:trPr>
          <w:trHeight w:val="235"/>
        </w:trPr>
        <w:tc>
          <w:tcPr>
            <w:tcW w:w="3430" w:type="dxa"/>
            <w:tcBorders>
              <w:top w:val="single" w:sz="4" w:space="0" w:color="auto"/>
            </w:tcBorders>
          </w:tcPr>
          <w:p w14:paraId="6107D936" w14:textId="77777777" w:rsidR="00987EC6" w:rsidRPr="00CE1BAD" w:rsidRDefault="00987EC6" w:rsidP="00A279E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524CBDB" w14:textId="77777777" w:rsidR="00987EC6" w:rsidRPr="00CE1BAD" w:rsidRDefault="00987EC6" w:rsidP="00A279E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FAD3EDD" w14:textId="77777777" w:rsidR="00987EC6" w:rsidRPr="00CE1BAD" w:rsidRDefault="00987EC6" w:rsidP="00A279E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6D61290" w14:textId="77777777" w:rsidR="00987EC6" w:rsidRPr="003C5E66" w:rsidRDefault="00987EC6" w:rsidP="00987EC6">
      <w:pPr>
        <w:keepNext/>
        <w:keepLines/>
        <w:rPr>
          <w:rFonts w:ascii="Tahoma" w:hAnsi="Tahoma" w:cs="Tahoma"/>
          <w:b/>
        </w:rPr>
      </w:pPr>
      <w:r w:rsidRPr="003C5E66">
        <w:rPr>
          <w:rFonts w:ascii="Tahoma" w:hAnsi="Tahoma" w:cs="Tahoma"/>
          <w:b/>
        </w:rPr>
        <w:t>______________________________________________________________________</w:t>
      </w:r>
    </w:p>
    <w:p w14:paraId="7D92D9A7" w14:textId="77777777" w:rsidR="00987EC6" w:rsidRPr="003C5E66" w:rsidRDefault="00987EC6" w:rsidP="00987EC6">
      <w:pPr>
        <w:keepNext/>
        <w:keepLines/>
        <w:jc w:val="both"/>
        <w:rPr>
          <w:rFonts w:ascii="Tahoma" w:hAnsi="Tahoma" w:cs="Tahoma"/>
          <w:b/>
        </w:rPr>
      </w:pPr>
      <w:r w:rsidRPr="003C5E66">
        <w:rPr>
          <w:rFonts w:ascii="Tahoma" w:hAnsi="Tahoma" w:cs="Tahoma"/>
          <w:b/>
        </w:rPr>
        <w:t xml:space="preserve">IZPOLNI INVESTITOR (Izdajatelj reference)!!!!! </w:t>
      </w:r>
    </w:p>
    <w:p w14:paraId="05B4D67B" w14:textId="77777777" w:rsidR="00987EC6" w:rsidRPr="003C5E66" w:rsidRDefault="00987EC6" w:rsidP="00987EC6">
      <w:pPr>
        <w:keepNext/>
        <w:keepLines/>
        <w:jc w:val="both"/>
        <w:rPr>
          <w:rFonts w:ascii="Tahoma" w:hAnsi="Tahoma" w:cs="Tahoma"/>
        </w:rPr>
      </w:pPr>
    </w:p>
    <w:p w14:paraId="0594D513" w14:textId="77777777" w:rsidR="00987EC6" w:rsidRPr="003C5E66" w:rsidRDefault="00987EC6" w:rsidP="00987EC6">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Pr>
          <w:rFonts w:ascii="Tahoma" w:hAnsi="Tahoma" w:cs="Tahoma"/>
          <w:b/>
        </w:rPr>
        <w:t>VKS-182/22</w:t>
      </w:r>
      <w:r w:rsidRPr="003C5E66">
        <w:rPr>
          <w:rFonts w:ascii="Tahoma" w:hAnsi="Tahoma" w:cs="Tahoma"/>
          <w:b/>
        </w:rPr>
        <w:t xml:space="preserve"> </w:t>
      </w:r>
      <w:r>
        <w:rPr>
          <w:rFonts w:ascii="Tahoma" w:hAnsi="Tahoma" w:cs="Tahoma"/>
          <w:b/>
          <w:color w:val="000000"/>
        </w:rPr>
        <w:t>Prestavitev zbirnega kanala A2 na območju Vodmata</w:t>
      </w:r>
      <w:r w:rsidRPr="003C5E66">
        <w:rPr>
          <w:rFonts w:ascii="Tahoma" w:hAnsi="Tahoma" w:cs="Tahoma"/>
        </w:rPr>
        <w:t>.</w:t>
      </w:r>
    </w:p>
    <w:p w14:paraId="39BEE9B5" w14:textId="77777777" w:rsidR="00987EC6" w:rsidRDefault="00987EC6" w:rsidP="00987EC6">
      <w:pPr>
        <w:keepNext/>
        <w:keepLines/>
        <w:jc w:val="center"/>
        <w:rPr>
          <w:rFonts w:ascii="Tahoma" w:hAnsi="Tahoma" w:cs="Tahoma"/>
        </w:rPr>
      </w:pPr>
    </w:p>
    <w:p w14:paraId="6C189A3F" w14:textId="77777777" w:rsidR="00987EC6" w:rsidRPr="003C5E66" w:rsidRDefault="00987EC6" w:rsidP="00987EC6">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06E24665" w14:textId="77777777" w:rsidR="00987EC6" w:rsidRPr="003C5E66" w:rsidRDefault="00987EC6" w:rsidP="00987EC6">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87EC6" w:rsidRPr="005D5727" w14:paraId="00C33F27" w14:textId="77777777" w:rsidTr="00A279E9">
        <w:trPr>
          <w:trHeight w:val="235"/>
        </w:trPr>
        <w:tc>
          <w:tcPr>
            <w:tcW w:w="3430" w:type="dxa"/>
            <w:tcBorders>
              <w:bottom w:val="single" w:sz="4" w:space="0" w:color="auto"/>
            </w:tcBorders>
          </w:tcPr>
          <w:p w14:paraId="31B34C8F" w14:textId="77777777" w:rsidR="00987EC6" w:rsidRPr="00CE1BAD" w:rsidRDefault="00987EC6" w:rsidP="00A279E9">
            <w:pPr>
              <w:keepNext/>
              <w:keepLines/>
              <w:jc w:val="both"/>
              <w:rPr>
                <w:rFonts w:ascii="Tahoma" w:hAnsi="Tahoma" w:cs="Tahoma"/>
                <w:snapToGrid w:val="0"/>
                <w:color w:val="000000"/>
              </w:rPr>
            </w:pPr>
          </w:p>
        </w:tc>
        <w:tc>
          <w:tcPr>
            <w:tcW w:w="2574" w:type="dxa"/>
          </w:tcPr>
          <w:p w14:paraId="468CE8CF" w14:textId="77777777" w:rsidR="00987EC6" w:rsidRPr="00CE1BAD" w:rsidRDefault="00987EC6" w:rsidP="00A279E9">
            <w:pPr>
              <w:keepNext/>
              <w:keepLines/>
              <w:jc w:val="center"/>
              <w:rPr>
                <w:rFonts w:ascii="Tahoma" w:hAnsi="Tahoma" w:cs="Tahoma"/>
                <w:snapToGrid w:val="0"/>
                <w:color w:val="000000"/>
              </w:rPr>
            </w:pPr>
          </w:p>
        </w:tc>
        <w:tc>
          <w:tcPr>
            <w:tcW w:w="3148" w:type="dxa"/>
            <w:tcBorders>
              <w:bottom w:val="single" w:sz="4" w:space="0" w:color="auto"/>
            </w:tcBorders>
          </w:tcPr>
          <w:p w14:paraId="26CC2564" w14:textId="77777777" w:rsidR="00987EC6" w:rsidRPr="005D5727" w:rsidRDefault="00987EC6" w:rsidP="00A279E9">
            <w:pPr>
              <w:keepNext/>
              <w:keepLines/>
              <w:tabs>
                <w:tab w:val="left" w:pos="567"/>
                <w:tab w:val="num" w:pos="851"/>
                <w:tab w:val="left" w:pos="993"/>
              </w:tabs>
              <w:jc w:val="both"/>
              <w:rPr>
                <w:rFonts w:ascii="Tahoma" w:hAnsi="Tahoma" w:cs="Tahoma"/>
                <w:snapToGrid w:val="0"/>
                <w:color w:val="000000"/>
              </w:rPr>
            </w:pPr>
          </w:p>
        </w:tc>
      </w:tr>
      <w:tr w:rsidR="00987EC6" w:rsidRPr="00CE1BAD" w14:paraId="10C17DB0" w14:textId="77777777" w:rsidTr="00A279E9">
        <w:trPr>
          <w:trHeight w:val="235"/>
        </w:trPr>
        <w:tc>
          <w:tcPr>
            <w:tcW w:w="3430" w:type="dxa"/>
            <w:tcBorders>
              <w:top w:val="single" w:sz="4" w:space="0" w:color="auto"/>
            </w:tcBorders>
          </w:tcPr>
          <w:p w14:paraId="5D5A7C21" w14:textId="77777777" w:rsidR="00987EC6" w:rsidRPr="00CE1BAD" w:rsidRDefault="00987EC6" w:rsidP="00A279E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358EA55" w14:textId="77777777" w:rsidR="00987EC6" w:rsidRPr="00CE1BAD" w:rsidRDefault="00987EC6" w:rsidP="00A279E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522BD36" w14:textId="77777777" w:rsidR="00987EC6" w:rsidRPr="00CE1BAD" w:rsidRDefault="00987EC6" w:rsidP="00A279E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69FF7DD6" w14:textId="77777777" w:rsidR="00987EC6" w:rsidRPr="003C5E66" w:rsidRDefault="00987EC6" w:rsidP="00987EC6">
      <w:pPr>
        <w:keepNext/>
        <w:keepLines/>
        <w:rPr>
          <w:rFonts w:ascii="Tahoma" w:hAnsi="Tahoma" w:cs="Tahoma"/>
        </w:rPr>
      </w:pPr>
    </w:p>
    <w:p w14:paraId="098B5DBA" w14:textId="77777777" w:rsidR="00987EC6" w:rsidRPr="003C5E66" w:rsidRDefault="00987EC6" w:rsidP="00987EC6">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42975A06" w14:textId="77777777" w:rsidR="00987EC6" w:rsidRPr="003C5E66" w:rsidRDefault="00987EC6" w:rsidP="00FA66D0">
      <w:pPr>
        <w:keepNext/>
        <w:keepLines/>
        <w:jc w:val="both"/>
        <w:rPr>
          <w:rFonts w:ascii="Tahoma" w:hAnsi="Tahoma" w:cs="Tahoma"/>
          <w:i/>
          <w:sz w:val="18"/>
          <w:szCs w:val="18"/>
        </w:rPr>
      </w:pPr>
    </w:p>
    <w:p w14:paraId="43656D86" w14:textId="77777777" w:rsidR="007779B6" w:rsidRPr="00A05E61" w:rsidRDefault="00FE6940" w:rsidP="00FA66D0">
      <w:pPr>
        <w:keepNext/>
        <w:keepLines/>
        <w:rPr>
          <w:rFonts w:ascii="Tahoma" w:hAnsi="Tahoma" w:cs="Tahoma"/>
        </w:rPr>
      </w:pPr>
      <w:r w:rsidRPr="00112425">
        <w:rPr>
          <w:rFonts w:ascii="Tahoma"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134"/>
      </w:tblGrid>
      <w:tr w:rsidR="008173E4" w:rsidRPr="003C5E66" w14:paraId="58789188" w14:textId="77777777" w:rsidTr="000067EA">
        <w:tc>
          <w:tcPr>
            <w:tcW w:w="8217" w:type="dxa"/>
            <w:tcBorders>
              <w:top w:val="single" w:sz="4" w:space="0" w:color="auto"/>
              <w:left w:val="single" w:sz="4" w:space="0" w:color="auto"/>
              <w:bottom w:val="single" w:sz="4" w:space="0" w:color="auto"/>
              <w:right w:val="single" w:sz="4" w:space="0" w:color="808080"/>
            </w:tcBorders>
          </w:tcPr>
          <w:p w14:paraId="25278340" w14:textId="77777777" w:rsidR="008173E4" w:rsidRPr="003C5E66" w:rsidRDefault="009975ED" w:rsidP="00FA66D0">
            <w:pPr>
              <w:keepNext/>
              <w:keepLines/>
              <w:jc w:val="both"/>
              <w:rPr>
                <w:rFonts w:ascii="Tahoma" w:hAnsi="Tahoma" w:cs="Tahoma"/>
              </w:rPr>
            </w:pPr>
            <w:r>
              <w:rPr>
                <w:rFonts w:ascii="Tahoma" w:hAnsi="Tahoma" w:cs="Tahoma"/>
              </w:rPr>
              <w:lastRenderedPageBreak/>
              <w:t>STROKOVNA SPOSOBNOST</w:t>
            </w:r>
            <w:r w:rsidR="008173E4" w:rsidRPr="003C5E66">
              <w:rPr>
                <w:rFonts w:ascii="Tahoma" w:hAnsi="Tahoma" w:cs="Tahoma"/>
              </w:rPr>
              <w:t xml:space="preserve"> – </w:t>
            </w:r>
            <w:r w:rsidRPr="003C5E66">
              <w:rPr>
                <w:rFonts w:ascii="Tahoma" w:hAnsi="Tahoma" w:cs="Tahoma"/>
              </w:rPr>
              <w:t xml:space="preserve">VODJA </w:t>
            </w:r>
            <w:r>
              <w:rPr>
                <w:rFonts w:ascii="Tahoma" w:hAnsi="Tahoma" w:cs="Tahoma"/>
              </w:rPr>
              <w:t>GRADNJE</w:t>
            </w:r>
          </w:p>
        </w:tc>
        <w:tc>
          <w:tcPr>
            <w:tcW w:w="1134" w:type="dxa"/>
            <w:tcBorders>
              <w:top w:val="single" w:sz="4" w:space="0" w:color="auto"/>
              <w:left w:val="single" w:sz="4" w:space="0" w:color="808080"/>
              <w:bottom w:val="single" w:sz="4" w:space="0" w:color="auto"/>
              <w:right w:val="single" w:sz="4" w:space="0" w:color="auto"/>
            </w:tcBorders>
            <w:hideMark/>
          </w:tcPr>
          <w:p w14:paraId="77E2F25B" w14:textId="77777777" w:rsidR="008173E4" w:rsidRPr="003C5E66" w:rsidRDefault="008173E4" w:rsidP="00FA66D0">
            <w:pPr>
              <w:keepNext/>
              <w:keepLines/>
              <w:rPr>
                <w:rFonts w:ascii="Tahoma" w:hAnsi="Tahoma" w:cs="Tahoma"/>
                <w:b/>
                <w:i/>
              </w:rPr>
            </w:pPr>
            <w:r w:rsidRPr="003C5E66">
              <w:rPr>
                <w:rFonts w:ascii="Tahoma" w:hAnsi="Tahoma" w:cs="Tahoma"/>
                <w:b/>
                <w:i/>
              </w:rPr>
              <w:t>P</w:t>
            </w:r>
            <w:r w:rsidR="009975ED">
              <w:rPr>
                <w:rFonts w:ascii="Tahoma" w:hAnsi="Tahoma" w:cs="Tahoma"/>
                <w:b/>
                <w:i/>
              </w:rPr>
              <w:t>riloga 6</w:t>
            </w:r>
          </w:p>
        </w:tc>
      </w:tr>
    </w:tbl>
    <w:p w14:paraId="2473EDA4" w14:textId="77777777" w:rsidR="008173E4" w:rsidRDefault="008173E4" w:rsidP="00FA66D0">
      <w:pPr>
        <w:keepNext/>
        <w:keepLines/>
        <w:rPr>
          <w:rFonts w:ascii="Tahoma" w:hAnsi="Tahoma" w:cs="Tahoma"/>
        </w:rPr>
      </w:pPr>
    </w:p>
    <w:p w14:paraId="0E708140" w14:textId="77777777" w:rsidR="00842ECD" w:rsidRDefault="00623FC6" w:rsidP="00FA66D0">
      <w:pPr>
        <w:keepNext/>
        <w:keepLines/>
        <w:rPr>
          <w:rFonts w:ascii="Tahoma" w:hAnsi="Tahoma" w:cs="Tahoma"/>
          <w:b/>
          <w:color w:val="000000"/>
        </w:rPr>
      </w:pPr>
      <w:r>
        <w:rPr>
          <w:rFonts w:ascii="Tahoma" w:hAnsi="Tahoma" w:cs="Tahoma"/>
          <w:b/>
        </w:rPr>
        <w:t>VKS-182/22</w:t>
      </w:r>
      <w:r w:rsidR="00842ECD" w:rsidRPr="003C5E66">
        <w:rPr>
          <w:rFonts w:ascii="Tahoma" w:hAnsi="Tahoma" w:cs="Tahoma"/>
          <w:b/>
        </w:rPr>
        <w:t xml:space="preserve"> </w:t>
      </w:r>
      <w:r>
        <w:rPr>
          <w:rFonts w:ascii="Tahoma" w:hAnsi="Tahoma" w:cs="Tahoma"/>
          <w:b/>
          <w:color w:val="000000"/>
        </w:rPr>
        <w:t>Prestavitev zbirnega kanala A2 na območju Vodmata</w:t>
      </w:r>
    </w:p>
    <w:p w14:paraId="0D1B3178" w14:textId="77777777" w:rsidR="00842ECD" w:rsidRDefault="00842ECD" w:rsidP="00FA66D0">
      <w:pPr>
        <w:keepNext/>
        <w:keepLines/>
        <w:rPr>
          <w:rFonts w:ascii="Tahoma" w:hAnsi="Tahoma" w:cs="Tahoma"/>
          <w:b/>
          <w:color w:val="000000"/>
        </w:rPr>
      </w:pPr>
    </w:p>
    <w:p w14:paraId="67458B6D" w14:textId="77777777" w:rsidR="0001610C" w:rsidRPr="0001610C" w:rsidRDefault="0001610C" w:rsidP="00FA66D0">
      <w:pPr>
        <w:keepNext/>
        <w:keepLines/>
        <w:rPr>
          <w:rFonts w:ascii="Tahoma" w:hAnsi="Tahoma" w:cs="Tahoma"/>
          <w:color w:val="000000"/>
        </w:rPr>
      </w:pPr>
      <w:r w:rsidRPr="0001610C">
        <w:rPr>
          <w:rFonts w:ascii="Tahoma" w:hAnsi="Tahoma" w:cs="Tahoma"/>
          <w:color w:val="000000"/>
        </w:rPr>
        <w:t>Izjavljamo, da spodaj imenovani vodja gradnje izpolnjevati zahteve za vodenje gradnje v skladu z GZ-1.</w:t>
      </w:r>
    </w:p>
    <w:p w14:paraId="7202D5B2" w14:textId="77777777" w:rsidR="00842ECD" w:rsidRDefault="00842ECD" w:rsidP="00FA66D0">
      <w:pPr>
        <w:keepNext/>
        <w:keepLines/>
        <w:rPr>
          <w:rFonts w:ascii="Tahoma" w:hAnsi="Tahoma" w:cs="Tahom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2322"/>
        <w:gridCol w:w="1599"/>
        <w:gridCol w:w="2116"/>
        <w:gridCol w:w="2538"/>
      </w:tblGrid>
      <w:tr w:rsidR="00842ECD" w:rsidRPr="00112425" w14:paraId="5B0E20CD" w14:textId="77777777" w:rsidTr="00842ECD">
        <w:trPr>
          <w:trHeight w:val="290"/>
        </w:trPr>
        <w:tc>
          <w:tcPr>
            <w:tcW w:w="526" w:type="dxa"/>
            <w:tcBorders>
              <w:top w:val="single" w:sz="4" w:space="0" w:color="auto"/>
              <w:left w:val="single" w:sz="4" w:space="0" w:color="auto"/>
              <w:bottom w:val="single" w:sz="4" w:space="0" w:color="auto"/>
              <w:right w:val="single" w:sz="4" w:space="0" w:color="auto"/>
            </w:tcBorders>
          </w:tcPr>
          <w:p w14:paraId="71CD0C97" w14:textId="77777777" w:rsidR="00842ECD" w:rsidRPr="00112425" w:rsidRDefault="00842ECD" w:rsidP="00FA66D0">
            <w:pPr>
              <w:keepNext/>
              <w:keepLines/>
              <w:jc w:val="center"/>
              <w:rPr>
                <w:rFonts w:ascii="Tahoma" w:hAnsi="Tahoma" w:cs="Tahoma"/>
              </w:rPr>
            </w:pPr>
          </w:p>
        </w:tc>
        <w:tc>
          <w:tcPr>
            <w:tcW w:w="2322" w:type="dxa"/>
            <w:tcBorders>
              <w:top w:val="single" w:sz="4" w:space="0" w:color="auto"/>
              <w:left w:val="single" w:sz="4" w:space="0" w:color="auto"/>
              <w:bottom w:val="single" w:sz="4" w:space="0" w:color="auto"/>
              <w:right w:val="single" w:sz="4" w:space="0" w:color="auto"/>
            </w:tcBorders>
            <w:hideMark/>
          </w:tcPr>
          <w:p w14:paraId="6268F1AB" w14:textId="77777777" w:rsidR="00842ECD" w:rsidRPr="00112425" w:rsidRDefault="00842ECD" w:rsidP="00FA66D0">
            <w:pPr>
              <w:keepNext/>
              <w:keepLines/>
              <w:spacing w:before="120" w:after="120"/>
              <w:jc w:val="center"/>
              <w:rPr>
                <w:rFonts w:ascii="Tahoma" w:hAnsi="Tahoma" w:cs="Tahoma"/>
              </w:rPr>
            </w:pPr>
            <w:r>
              <w:rPr>
                <w:rFonts w:ascii="Tahoma" w:hAnsi="Tahoma" w:cs="Tahoma"/>
              </w:rPr>
              <w:t>Ime in priimek</w:t>
            </w:r>
          </w:p>
        </w:tc>
        <w:tc>
          <w:tcPr>
            <w:tcW w:w="1599" w:type="dxa"/>
            <w:tcBorders>
              <w:top w:val="single" w:sz="4" w:space="0" w:color="auto"/>
              <w:left w:val="single" w:sz="4" w:space="0" w:color="auto"/>
              <w:bottom w:val="single" w:sz="4" w:space="0" w:color="auto"/>
              <w:right w:val="single" w:sz="4" w:space="0" w:color="auto"/>
            </w:tcBorders>
            <w:hideMark/>
          </w:tcPr>
          <w:p w14:paraId="6F0C0DDA" w14:textId="77777777" w:rsidR="00842ECD" w:rsidRPr="00112425" w:rsidRDefault="00842ECD" w:rsidP="00FA66D0">
            <w:pPr>
              <w:keepNext/>
              <w:keepLines/>
              <w:spacing w:before="120" w:after="120"/>
              <w:jc w:val="center"/>
              <w:rPr>
                <w:rFonts w:ascii="Tahoma" w:hAnsi="Tahoma" w:cs="Tahoma"/>
              </w:rPr>
            </w:pPr>
            <w:r>
              <w:rPr>
                <w:rFonts w:ascii="Tahoma" w:hAnsi="Tahoma" w:cs="Tahoma"/>
              </w:rPr>
              <w:t>Funkcija</w:t>
            </w:r>
          </w:p>
        </w:tc>
        <w:tc>
          <w:tcPr>
            <w:tcW w:w="2116" w:type="dxa"/>
            <w:tcBorders>
              <w:top w:val="single" w:sz="4" w:space="0" w:color="auto"/>
              <w:left w:val="single" w:sz="4" w:space="0" w:color="auto"/>
              <w:bottom w:val="single" w:sz="4" w:space="0" w:color="auto"/>
              <w:right w:val="single" w:sz="4" w:space="0" w:color="auto"/>
            </w:tcBorders>
          </w:tcPr>
          <w:p w14:paraId="3C7C5124" w14:textId="77777777" w:rsidR="00842ECD" w:rsidRPr="00112425" w:rsidRDefault="00842ECD" w:rsidP="00FA66D0">
            <w:pPr>
              <w:keepNext/>
              <w:keepLines/>
              <w:spacing w:before="120" w:after="120"/>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538" w:type="dxa"/>
            <w:tcBorders>
              <w:top w:val="single" w:sz="4" w:space="0" w:color="auto"/>
              <w:left w:val="single" w:sz="4" w:space="0" w:color="auto"/>
              <w:bottom w:val="single" w:sz="4" w:space="0" w:color="auto"/>
              <w:right w:val="single" w:sz="4" w:space="0" w:color="auto"/>
            </w:tcBorders>
          </w:tcPr>
          <w:p w14:paraId="0841B01E" w14:textId="77777777" w:rsidR="00842ECD" w:rsidRPr="00112425" w:rsidRDefault="00842ECD" w:rsidP="00FA66D0">
            <w:pPr>
              <w:keepNext/>
              <w:keepLines/>
              <w:spacing w:before="120" w:after="120"/>
              <w:jc w:val="center"/>
              <w:rPr>
                <w:rFonts w:ascii="Tahoma" w:hAnsi="Tahoma" w:cs="Tahoma"/>
              </w:rPr>
            </w:pPr>
            <w:r w:rsidRPr="00112425">
              <w:rPr>
                <w:rFonts w:ascii="Tahoma" w:hAnsi="Tahoma" w:cs="Tahoma"/>
              </w:rPr>
              <w:t xml:space="preserve">Delodajalec </w:t>
            </w:r>
          </w:p>
        </w:tc>
      </w:tr>
      <w:tr w:rsidR="00842ECD" w:rsidRPr="00112425" w14:paraId="4F4EA060" w14:textId="77777777" w:rsidTr="00842ECD">
        <w:trPr>
          <w:trHeight w:val="481"/>
        </w:trPr>
        <w:tc>
          <w:tcPr>
            <w:tcW w:w="526" w:type="dxa"/>
            <w:tcBorders>
              <w:top w:val="single" w:sz="4" w:space="0" w:color="auto"/>
              <w:left w:val="single" w:sz="4" w:space="0" w:color="auto"/>
              <w:bottom w:val="single" w:sz="4" w:space="0" w:color="auto"/>
              <w:right w:val="single" w:sz="4" w:space="0" w:color="auto"/>
            </w:tcBorders>
            <w:hideMark/>
          </w:tcPr>
          <w:p w14:paraId="480D3143" w14:textId="77777777" w:rsidR="00842ECD" w:rsidRPr="00112425" w:rsidRDefault="00842ECD" w:rsidP="00FA66D0">
            <w:pPr>
              <w:keepNext/>
              <w:keepLines/>
              <w:spacing w:before="20" w:after="20"/>
              <w:jc w:val="center"/>
              <w:rPr>
                <w:rFonts w:ascii="Tahoma" w:hAnsi="Tahoma" w:cs="Tahoma"/>
              </w:rPr>
            </w:pPr>
            <w:r w:rsidRPr="00112425">
              <w:rPr>
                <w:rFonts w:ascii="Tahoma" w:hAnsi="Tahoma" w:cs="Tahoma"/>
              </w:rPr>
              <w:t>1.</w:t>
            </w:r>
          </w:p>
        </w:tc>
        <w:tc>
          <w:tcPr>
            <w:tcW w:w="2322" w:type="dxa"/>
            <w:tcBorders>
              <w:top w:val="single" w:sz="4" w:space="0" w:color="auto"/>
              <w:left w:val="single" w:sz="4" w:space="0" w:color="auto"/>
              <w:bottom w:val="single" w:sz="4" w:space="0" w:color="auto"/>
              <w:right w:val="single" w:sz="4" w:space="0" w:color="auto"/>
            </w:tcBorders>
            <w:vAlign w:val="center"/>
          </w:tcPr>
          <w:p w14:paraId="3D27BA8C" w14:textId="77777777" w:rsidR="00842ECD" w:rsidRPr="00112425" w:rsidRDefault="00842ECD" w:rsidP="00FA66D0">
            <w:pPr>
              <w:keepNext/>
              <w:keepLines/>
              <w:spacing w:before="20" w:after="20"/>
              <w:jc w:val="both"/>
              <w:rPr>
                <w:rFonts w:ascii="Tahoma" w:hAnsi="Tahoma" w:cs="Tahoma"/>
              </w:rPr>
            </w:pPr>
          </w:p>
        </w:tc>
        <w:tc>
          <w:tcPr>
            <w:tcW w:w="1599" w:type="dxa"/>
            <w:tcBorders>
              <w:top w:val="single" w:sz="4" w:space="0" w:color="auto"/>
              <w:left w:val="single" w:sz="4" w:space="0" w:color="auto"/>
              <w:bottom w:val="single" w:sz="4" w:space="0" w:color="auto"/>
              <w:right w:val="single" w:sz="4" w:space="0" w:color="auto"/>
            </w:tcBorders>
            <w:vAlign w:val="center"/>
          </w:tcPr>
          <w:p w14:paraId="382C5338" w14:textId="77777777" w:rsidR="00842ECD" w:rsidRPr="00112425" w:rsidRDefault="00842ECD" w:rsidP="00FA66D0">
            <w:pPr>
              <w:keepNext/>
              <w:keepLines/>
              <w:spacing w:before="20" w:after="20"/>
              <w:jc w:val="both"/>
              <w:rPr>
                <w:rFonts w:ascii="Tahoma" w:hAnsi="Tahoma" w:cs="Tahoma"/>
              </w:rPr>
            </w:pPr>
            <w:r>
              <w:rPr>
                <w:rFonts w:ascii="Tahoma" w:hAnsi="Tahoma" w:cs="Tahoma"/>
              </w:rPr>
              <w:t>Vodja gradnje</w:t>
            </w:r>
          </w:p>
        </w:tc>
        <w:tc>
          <w:tcPr>
            <w:tcW w:w="2116" w:type="dxa"/>
            <w:tcBorders>
              <w:top w:val="single" w:sz="4" w:space="0" w:color="auto"/>
              <w:left w:val="single" w:sz="4" w:space="0" w:color="auto"/>
              <w:bottom w:val="single" w:sz="4" w:space="0" w:color="auto"/>
              <w:right w:val="single" w:sz="4" w:space="0" w:color="auto"/>
            </w:tcBorders>
            <w:vAlign w:val="center"/>
          </w:tcPr>
          <w:p w14:paraId="17815454" w14:textId="77777777" w:rsidR="00842ECD" w:rsidRPr="00112425" w:rsidRDefault="00842ECD" w:rsidP="00FA66D0">
            <w:pPr>
              <w:keepNext/>
              <w:keepLines/>
              <w:spacing w:before="20" w:after="20"/>
              <w:jc w:val="both"/>
              <w:rPr>
                <w:rFonts w:ascii="Tahoma" w:hAnsi="Tahoma" w:cs="Tahoma"/>
              </w:rPr>
            </w:pPr>
          </w:p>
        </w:tc>
        <w:tc>
          <w:tcPr>
            <w:tcW w:w="2538" w:type="dxa"/>
            <w:tcBorders>
              <w:top w:val="single" w:sz="4" w:space="0" w:color="auto"/>
              <w:left w:val="single" w:sz="4" w:space="0" w:color="auto"/>
              <w:bottom w:val="single" w:sz="4" w:space="0" w:color="auto"/>
              <w:right w:val="single" w:sz="4" w:space="0" w:color="auto"/>
            </w:tcBorders>
            <w:vAlign w:val="center"/>
          </w:tcPr>
          <w:p w14:paraId="578CCAD8" w14:textId="77777777" w:rsidR="00842ECD" w:rsidRPr="00112425" w:rsidRDefault="00842ECD" w:rsidP="00FA66D0">
            <w:pPr>
              <w:keepNext/>
              <w:keepLines/>
              <w:spacing w:before="20" w:after="20"/>
              <w:jc w:val="both"/>
              <w:rPr>
                <w:rFonts w:ascii="Tahoma" w:hAnsi="Tahoma" w:cs="Tahoma"/>
              </w:rPr>
            </w:pPr>
          </w:p>
        </w:tc>
      </w:tr>
    </w:tbl>
    <w:p w14:paraId="166B6FE6" w14:textId="77777777" w:rsidR="00842ECD" w:rsidRDefault="00842ECD" w:rsidP="00FA66D0">
      <w:pPr>
        <w:keepNext/>
        <w:keepLines/>
        <w:jc w:val="both"/>
        <w:rPr>
          <w:rFonts w:ascii="Tahoma" w:hAnsi="Tahoma" w:cs="Tahoma"/>
          <w:i/>
          <w:sz w:val="18"/>
          <w:szCs w:val="18"/>
        </w:rPr>
      </w:pPr>
    </w:p>
    <w:p w14:paraId="32B0890C" w14:textId="77777777" w:rsidR="00842ECD" w:rsidRDefault="00842ECD" w:rsidP="00FA66D0">
      <w:pPr>
        <w:keepNext/>
        <w:keepLines/>
        <w:jc w:val="both"/>
        <w:rPr>
          <w:rFonts w:ascii="Tahoma" w:hAnsi="Tahoma" w:cs="Tahoma"/>
          <w:i/>
          <w:sz w:val="18"/>
          <w:szCs w:val="18"/>
        </w:rPr>
      </w:pPr>
    </w:p>
    <w:p w14:paraId="39865791" w14:textId="77777777" w:rsidR="00842ECD" w:rsidRPr="003C5E66" w:rsidRDefault="00842ECD" w:rsidP="00FA66D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B79CD88" w14:textId="77777777" w:rsidTr="000C7AEC">
        <w:trPr>
          <w:trHeight w:val="235"/>
        </w:trPr>
        <w:tc>
          <w:tcPr>
            <w:tcW w:w="3430" w:type="dxa"/>
            <w:tcBorders>
              <w:bottom w:val="single" w:sz="4" w:space="0" w:color="auto"/>
            </w:tcBorders>
          </w:tcPr>
          <w:p w14:paraId="71DA3714" w14:textId="77777777" w:rsidR="009121CF" w:rsidRPr="00CE1BAD" w:rsidRDefault="009121CF" w:rsidP="00FA66D0">
            <w:pPr>
              <w:keepNext/>
              <w:keepLines/>
              <w:jc w:val="both"/>
              <w:rPr>
                <w:rFonts w:ascii="Tahoma" w:hAnsi="Tahoma" w:cs="Tahoma"/>
                <w:snapToGrid w:val="0"/>
                <w:color w:val="000000"/>
              </w:rPr>
            </w:pPr>
          </w:p>
        </w:tc>
        <w:tc>
          <w:tcPr>
            <w:tcW w:w="2574" w:type="dxa"/>
          </w:tcPr>
          <w:p w14:paraId="5B7FFF90" w14:textId="77777777" w:rsidR="009121CF" w:rsidRPr="00CE1BAD" w:rsidRDefault="009121CF" w:rsidP="00FA66D0">
            <w:pPr>
              <w:keepNext/>
              <w:keepLines/>
              <w:jc w:val="center"/>
              <w:rPr>
                <w:rFonts w:ascii="Tahoma" w:hAnsi="Tahoma" w:cs="Tahoma"/>
                <w:snapToGrid w:val="0"/>
                <w:color w:val="000000"/>
              </w:rPr>
            </w:pPr>
          </w:p>
        </w:tc>
        <w:tc>
          <w:tcPr>
            <w:tcW w:w="3148" w:type="dxa"/>
            <w:tcBorders>
              <w:bottom w:val="single" w:sz="4" w:space="0" w:color="auto"/>
            </w:tcBorders>
          </w:tcPr>
          <w:p w14:paraId="587C168C" w14:textId="77777777" w:rsidR="009121CF" w:rsidRPr="005D5727" w:rsidRDefault="009121CF" w:rsidP="00FA66D0">
            <w:pPr>
              <w:keepNext/>
              <w:keepLines/>
              <w:tabs>
                <w:tab w:val="left" w:pos="567"/>
                <w:tab w:val="num" w:pos="851"/>
                <w:tab w:val="left" w:pos="993"/>
              </w:tabs>
              <w:jc w:val="both"/>
              <w:rPr>
                <w:rFonts w:ascii="Tahoma" w:hAnsi="Tahoma" w:cs="Tahoma"/>
                <w:snapToGrid w:val="0"/>
                <w:color w:val="000000"/>
              </w:rPr>
            </w:pPr>
          </w:p>
        </w:tc>
      </w:tr>
      <w:tr w:rsidR="009121CF" w:rsidRPr="00CE1BAD" w14:paraId="51154B60" w14:textId="77777777" w:rsidTr="000C7AEC">
        <w:trPr>
          <w:trHeight w:val="235"/>
        </w:trPr>
        <w:tc>
          <w:tcPr>
            <w:tcW w:w="3430" w:type="dxa"/>
            <w:tcBorders>
              <w:top w:val="single" w:sz="4" w:space="0" w:color="auto"/>
            </w:tcBorders>
          </w:tcPr>
          <w:p w14:paraId="7ACE979F"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29B97F6" w14:textId="77777777" w:rsidR="009121CF" w:rsidRPr="00CE1BAD" w:rsidRDefault="009121CF" w:rsidP="00FA66D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21931C" w14:textId="77777777" w:rsidR="009121CF" w:rsidRPr="00CE1BAD" w:rsidRDefault="009121CF" w:rsidP="00FA66D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38F9702D" w14:textId="77777777" w:rsidR="0095014B" w:rsidRDefault="0095014B" w:rsidP="00FA66D0">
      <w:pPr>
        <w:keepNext/>
        <w:keepLines/>
        <w:jc w:val="both"/>
        <w:rPr>
          <w:rFonts w:ascii="Tahoma" w:hAnsi="Tahoma" w:cs="Tahoma"/>
          <w:i/>
          <w:sz w:val="18"/>
          <w:szCs w:val="18"/>
        </w:rPr>
      </w:pPr>
    </w:p>
    <w:p w14:paraId="54514111" w14:textId="77777777" w:rsidR="00842ECD" w:rsidRDefault="00842ECD" w:rsidP="00FA66D0">
      <w:pPr>
        <w:keepNext/>
        <w:keepLines/>
        <w:jc w:val="both"/>
        <w:rPr>
          <w:rFonts w:ascii="Tahoma" w:hAnsi="Tahoma" w:cs="Tahoma"/>
          <w:i/>
          <w:sz w:val="18"/>
          <w:szCs w:val="18"/>
        </w:rPr>
      </w:pPr>
    </w:p>
    <w:p w14:paraId="4C3A1765" w14:textId="77777777" w:rsidR="00842ECD" w:rsidRDefault="00842ECD" w:rsidP="00FA66D0">
      <w:pPr>
        <w:keepNext/>
        <w:keepLines/>
        <w:jc w:val="both"/>
        <w:rPr>
          <w:rFonts w:ascii="Tahoma" w:hAnsi="Tahoma" w:cs="Tahoma"/>
          <w:i/>
          <w:sz w:val="18"/>
          <w:szCs w:val="18"/>
        </w:rPr>
      </w:pPr>
    </w:p>
    <w:p w14:paraId="6BA05EF2" w14:textId="77777777" w:rsidR="00842ECD" w:rsidRDefault="00842ECD" w:rsidP="00FA66D0">
      <w:pPr>
        <w:keepNext/>
        <w:keepLines/>
        <w:jc w:val="both"/>
        <w:rPr>
          <w:rFonts w:ascii="Tahoma" w:hAnsi="Tahoma" w:cs="Tahoma"/>
          <w:i/>
          <w:sz w:val="18"/>
          <w:szCs w:val="18"/>
        </w:rPr>
      </w:pPr>
    </w:p>
    <w:p w14:paraId="02676147" w14:textId="77777777" w:rsidR="00842ECD" w:rsidRDefault="00842ECD" w:rsidP="00FA66D0">
      <w:pPr>
        <w:keepNext/>
        <w:keepLines/>
        <w:jc w:val="both"/>
        <w:rPr>
          <w:rFonts w:ascii="Tahoma" w:hAnsi="Tahoma" w:cs="Tahoma"/>
          <w:i/>
          <w:sz w:val="18"/>
          <w:szCs w:val="18"/>
        </w:rPr>
      </w:pPr>
    </w:p>
    <w:p w14:paraId="530BA1E8" w14:textId="77777777" w:rsidR="00842ECD" w:rsidRDefault="00842ECD" w:rsidP="00FA66D0">
      <w:pPr>
        <w:keepNext/>
        <w:keepLines/>
        <w:jc w:val="both"/>
        <w:rPr>
          <w:rFonts w:ascii="Tahoma" w:hAnsi="Tahoma" w:cs="Tahoma"/>
          <w:i/>
          <w:sz w:val="18"/>
          <w:szCs w:val="18"/>
        </w:rPr>
      </w:pPr>
    </w:p>
    <w:p w14:paraId="004F1535" w14:textId="77777777" w:rsidR="00842ECD" w:rsidRDefault="00842ECD" w:rsidP="00FA66D0">
      <w:pPr>
        <w:keepNext/>
        <w:keepLines/>
        <w:jc w:val="both"/>
        <w:rPr>
          <w:rFonts w:ascii="Tahoma" w:hAnsi="Tahoma" w:cs="Tahoma"/>
          <w:i/>
          <w:sz w:val="18"/>
          <w:szCs w:val="18"/>
        </w:rPr>
      </w:pPr>
    </w:p>
    <w:p w14:paraId="74ED4726" w14:textId="77777777" w:rsidR="00842ECD" w:rsidRDefault="00842ECD" w:rsidP="00FA66D0">
      <w:pPr>
        <w:keepNext/>
        <w:keepLines/>
        <w:jc w:val="both"/>
        <w:rPr>
          <w:rFonts w:ascii="Tahoma" w:hAnsi="Tahoma" w:cs="Tahoma"/>
          <w:i/>
          <w:sz w:val="18"/>
          <w:szCs w:val="18"/>
        </w:rPr>
      </w:pPr>
    </w:p>
    <w:p w14:paraId="4DCF8626" w14:textId="77777777" w:rsidR="00842ECD" w:rsidRDefault="00842ECD" w:rsidP="00FA66D0">
      <w:pPr>
        <w:keepNext/>
        <w:keepLines/>
        <w:jc w:val="both"/>
        <w:rPr>
          <w:rFonts w:ascii="Tahoma" w:hAnsi="Tahoma" w:cs="Tahoma"/>
          <w:i/>
          <w:sz w:val="18"/>
          <w:szCs w:val="18"/>
        </w:rPr>
      </w:pPr>
    </w:p>
    <w:p w14:paraId="2D5A4615" w14:textId="77777777" w:rsidR="00842ECD" w:rsidRDefault="00842ECD" w:rsidP="00FA66D0">
      <w:pPr>
        <w:keepNext/>
        <w:keepLines/>
        <w:jc w:val="both"/>
        <w:rPr>
          <w:rFonts w:ascii="Tahoma" w:hAnsi="Tahoma" w:cs="Tahoma"/>
          <w:i/>
          <w:sz w:val="18"/>
          <w:szCs w:val="18"/>
        </w:rPr>
      </w:pPr>
    </w:p>
    <w:p w14:paraId="7B3F6B24" w14:textId="77777777" w:rsidR="00842ECD" w:rsidRDefault="00842ECD" w:rsidP="00FA66D0">
      <w:pPr>
        <w:keepNext/>
        <w:keepLines/>
        <w:jc w:val="both"/>
        <w:rPr>
          <w:rFonts w:ascii="Tahoma" w:hAnsi="Tahoma" w:cs="Tahoma"/>
          <w:i/>
          <w:sz w:val="18"/>
          <w:szCs w:val="18"/>
        </w:rPr>
      </w:pPr>
    </w:p>
    <w:p w14:paraId="4AFE4A46" w14:textId="77777777" w:rsidR="00842ECD" w:rsidRDefault="00842ECD" w:rsidP="00FA66D0">
      <w:pPr>
        <w:keepNext/>
        <w:keepLines/>
        <w:jc w:val="both"/>
        <w:rPr>
          <w:rFonts w:ascii="Tahoma" w:hAnsi="Tahoma" w:cs="Tahoma"/>
          <w:i/>
          <w:sz w:val="18"/>
          <w:szCs w:val="18"/>
        </w:rPr>
      </w:pPr>
    </w:p>
    <w:p w14:paraId="1874458F" w14:textId="77777777" w:rsidR="00842ECD" w:rsidRDefault="00842ECD" w:rsidP="00FA66D0">
      <w:pPr>
        <w:keepNext/>
        <w:keepLines/>
        <w:jc w:val="both"/>
        <w:rPr>
          <w:rFonts w:ascii="Tahoma" w:hAnsi="Tahoma" w:cs="Tahoma"/>
          <w:i/>
          <w:sz w:val="18"/>
          <w:szCs w:val="18"/>
        </w:rPr>
      </w:pPr>
    </w:p>
    <w:p w14:paraId="3F9D4887" w14:textId="77777777" w:rsidR="00842ECD" w:rsidRDefault="00842ECD" w:rsidP="00FA66D0">
      <w:pPr>
        <w:keepNext/>
        <w:keepLines/>
        <w:jc w:val="both"/>
        <w:rPr>
          <w:rFonts w:ascii="Tahoma" w:hAnsi="Tahoma" w:cs="Tahoma"/>
          <w:i/>
          <w:sz w:val="18"/>
          <w:szCs w:val="18"/>
        </w:rPr>
      </w:pPr>
    </w:p>
    <w:p w14:paraId="0FF44B1F" w14:textId="77777777" w:rsidR="00842ECD" w:rsidRDefault="00842ECD" w:rsidP="00FA66D0">
      <w:pPr>
        <w:keepNext/>
        <w:keepLines/>
        <w:jc w:val="both"/>
        <w:rPr>
          <w:rFonts w:ascii="Tahoma" w:hAnsi="Tahoma" w:cs="Tahoma"/>
          <w:i/>
          <w:sz w:val="18"/>
          <w:szCs w:val="18"/>
        </w:rPr>
      </w:pPr>
    </w:p>
    <w:p w14:paraId="29F2A334" w14:textId="77777777" w:rsidR="00842ECD" w:rsidRDefault="00842ECD" w:rsidP="00FA66D0">
      <w:pPr>
        <w:keepNext/>
        <w:keepLines/>
        <w:jc w:val="both"/>
        <w:rPr>
          <w:rFonts w:ascii="Tahoma" w:hAnsi="Tahoma" w:cs="Tahoma"/>
          <w:i/>
          <w:sz w:val="18"/>
          <w:szCs w:val="18"/>
        </w:rPr>
      </w:pPr>
    </w:p>
    <w:p w14:paraId="5C6BCB8B" w14:textId="77777777" w:rsidR="00842ECD" w:rsidRDefault="00842ECD" w:rsidP="00FA66D0">
      <w:pPr>
        <w:keepNext/>
        <w:keepLines/>
        <w:jc w:val="both"/>
        <w:rPr>
          <w:rFonts w:ascii="Tahoma" w:hAnsi="Tahoma" w:cs="Tahoma"/>
          <w:i/>
          <w:sz w:val="18"/>
          <w:szCs w:val="18"/>
        </w:rPr>
      </w:pPr>
    </w:p>
    <w:p w14:paraId="2E6C828B" w14:textId="77777777" w:rsidR="00842ECD" w:rsidRDefault="00842ECD" w:rsidP="00FA66D0">
      <w:pPr>
        <w:keepNext/>
        <w:keepLines/>
        <w:jc w:val="both"/>
        <w:rPr>
          <w:rFonts w:ascii="Tahoma" w:hAnsi="Tahoma" w:cs="Tahoma"/>
          <w:i/>
          <w:sz w:val="18"/>
          <w:szCs w:val="18"/>
        </w:rPr>
      </w:pPr>
    </w:p>
    <w:p w14:paraId="13D8C951" w14:textId="77777777" w:rsidR="00842ECD" w:rsidRDefault="00842ECD" w:rsidP="00FA66D0">
      <w:pPr>
        <w:keepNext/>
        <w:keepLines/>
        <w:jc w:val="both"/>
        <w:rPr>
          <w:rFonts w:ascii="Tahoma" w:hAnsi="Tahoma" w:cs="Tahoma"/>
          <w:i/>
          <w:sz w:val="18"/>
          <w:szCs w:val="18"/>
        </w:rPr>
      </w:pPr>
    </w:p>
    <w:p w14:paraId="7EAFF274" w14:textId="77777777" w:rsidR="00842ECD" w:rsidRDefault="00842ECD" w:rsidP="00FA66D0">
      <w:pPr>
        <w:keepNext/>
        <w:keepLines/>
        <w:jc w:val="both"/>
        <w:rPr>
          <w:rFonts w:ascii="Tahoma" w:hAnsi="Tahoma" w:cs="Tahoma"/>
          <w:i/>
          <w:sz w:val="18"/>
          <w:szCs w:val="18"/>
        </w:rPr>
      </w:pPr>
    </w:p>
    <w:p w14:paraId="3EF537AA" w14:textId="77777777" w:rsidR="00842ECD" w:rsidRDefault="00842ECD" w:rsidP="00FA66D0">
      <w:pPr>
        <w:keepNext/>
        <w:keepLines/>
        <w:jc w:val="both"/>
        <w:rPr>
          <w:rFonts w:ascii="Tahoma" w:hAnsi="Tahoma" w:cs="Tahoma"/>
          <w:i/>
          <w:sz w:val="18"/>
          <w:szCs w:val="18"/>
        </w:rPr>
      </w:pPr>
    </w:p>
    <w:p w14:paraId="60654168" w14:textId="77777777" w:rsidR="00842ECD" w:rsidRDefault="00842ECD" w:rsidP="00FA66D0">
      <w:pPr>
        <w:keepNext/>
        <w:keepLines/>
        <w:jc w:val="both"/>
        <w:rPr>
          <w:rFonts w:ascii="Tahoma" w:hAnsi="Tahoma" w:cs="Tahoma"/>
          <w:i/>
          <w:sz w:val="18"/>
          <w:szCs w:val="18"/>
        </w:rPr>
      </w:pPr>
    </w:p>
    <w:p w14:paraId="278B2C04" w14:textId="77777777" w:rsidR="00842ECD" w:rsidRDefault="00842ECD" w:rsidP="00FA66D0">
      <w:pPr>
        <w:keepNext/>
        <w:keepLines/>
        <w:jc w:val="both"/>
        <w:rPr>
          <w:rFonts w:ascii="Tahoma" w:hAnsi="Tahoma" w:cs="Tahoma"/>
          <w:i/>
          <w:sz w:val="18"/>
          <w:szCs w:val="18"/>
        </w:rPr>
      </w:pPr>
    </w:p>
    <w:p w14:paraId="21246B40" w14:textId="77777777" w:rsidR="00842ECD" w:rsidRDefault="00842ECD" w:rsidP="00FA66D0">
      <w:pPr>
        <w:keepNext/>
        <w:keepLines/>
        <w:jc w:val="both"/>
        <w:rPr>
          <w:rFonts w:ascii="Tahoma" w:hAnsi="Tahoma" w:cs="Tahoma"/>
          <w:i/>
          <w:sz w:val="18"/>
          <w:szCs w:val="18"/>
        </w:rPr>
      </w:pPr>
    </w:p>
    <w:p w14:paraId="0D3328E8" w14:textId="77777777" w:rsidR="00842ECD" w:rsidRDefault="00842ECD" w:rsidP="00FA66D0">
      <w:pPr>
        <w:keepNext/>
        <w:keepLines/>
        <w:jc w:val="both"/>
        <w:rPr>
          <w:rFonts w:ascii="Tahoma" w:hAnsi="Tahoma" w:cs="Tahoma"/>
          <w:i/>
          <w:sz w:val="18"/>
          <w:szCs w:val="18"/>
        </w:rPr>
      </w:pPr>
    </w:p>
    <w:p w14:paraId="7EB4F7A9" w14:textId="77777777" w:rsidR="00842ECD" w:rsidRDefault="00842ECD" w:rsidP="00FA66D0">
      <w:pPr>
        <w:keepNext/>
        <w:keepLines/>
        <w:jc w:val="both"/>
        <w:rPr>
          <w:rFonts w:ascii="Tahoma" w:hAnsi="Tahoma" w:cs="Tahoma"/>
          <w:i/>
          <w:sz w:val="18"/>
          <w:szCs w:val="18"/>
        </w:rPr>
      </w:pPr>
    </w:p>
    <w:p w14:paraId="7F8E151D" w14:textId="77777777" w:rsidR="00842ECD" w:rsidRDefault="00842ECD" w:rsidP="00FA66D0">
      <w:pPr>
        <w:keepNext/>
        <w:keepLines/>
        <w:jc w:val="both"/>
        <w:rPr>
          <w:rFonts w:ascii="Tahoma" w:hAnsi="Tahoma" w:cs="Tahoma"/>
          <w:i/>
          <w:sz w:val="18"/>
          <w:szCs w:val="18"/>
        </w:rPr>
      </w:pPr>
    </w:p>
    <w:p w14:paraId="08CCEA28" w14:textId="77777777" w:rsidR="00842ECD" w:rsidRDefault="00842ECD" w:rsidP="00FA66D0">
      <w:pPr>
        <w:keepNext/>
        <w:keepLines/>
        <w:jc w:val="both"/>
        <w:rPr>
          <w:rFonts w:ascii="Tahoma" w:hAnsi="Tahoma" w:cs="Tahoma"/>
          <w:i/>
          <w:sz w:val="18"/>
          <w:szCs w:val="18"/>
        </w:rPr>
      </w:pPr>
    </w:p>
    <w:p w14:paraId="383FB44F" w14:textId="77777777" w:rsidR="00842ECD" w:rsidRDefault="00842ECD" w:rsidP="00FA66D0">
      <w:pPr>
        <w:keepNext/>
        <w:keepLines/>
        <w:jc w:val="both"/>
        <w:rPr>
          <w:rFonts w:ascii="Tahoma" w:hAnsi="Tahoma" w:cs="Tahoma"/>
          <w:i/>
          <w:sz w:val="18"/>
          <w:szCs w:val="18"/>
        </w:rPr>
      </w:pPr>
    </w:p>
    <w:p w14:paraId="7EF501E1" w14:textId="77777777" w:rsidR="00842ECD" w:rsidRDefault="00842ECD" w:rsidP="00FA66D0">
      <w:pPr>
        <w:keepNext/>
        <w:keepLines/>
        <w:jc w:val="both"/>
        <w:rPr>
          <w:rFonts w:ascii="Tahoma" w:hAnsi="Tahoma" w:cs="Tahoma"/>
          <w:i/>
          <w:sz w:val="18"/>
          <w:szCs w:val="18"/>
        </w:rPr>
      </w:pPr>
    </w:p>
    <w:p w14:paraId="18560402" w14:textId="77777777" w:rsidR="00842ECD" w:rsidRDefault="00842ECD" w:rsidP="00FA66D0">
      <w:pPr>
        <w:keepNext/>
        <w:keepLines/>
        <w:jc w:val="both"/>
        <w:rPr>
          <w:rFonts w:ascii="Tahoma" w:hAnsi="Tahoma" w:cs="Tahoma"/>
          <w:i/>
          <w:sz w:val="18"/>
          <w:szCs w:val="18"/>
        </w:rPr>
      </w:pPr>
    </w:p>
    <w:p w14:paraId="36E49087" w14:textId="77777777" w:rsidR="00842ECD" w:rsidRDefault="00842ECD" w:rsidP="00FA66D0">
      <w:pPr>
        <w:keepNext/>
        <w:keepLines/>
        <w:jc w:val="both"/>
        <w:rPr>
          <w:rFonts w:ascii="Tahoma" w:hAnsi="Tahoma" w:cs="Tahoma"/>
          <w:i/>
          <w:sz w:val="18"/>
          <w:szCs w:val="18"/>
        </w:rPr>
      </w:pPr>
    </w:p>
    <w:p w14:paraId="79894FAD" w14:textId="77777777" w:rsidR="00842ECD" w:rsidRDefault="00842ECD" w:rsidP="00FA66D0">
      <w:pPr>
        <w:keepNext/>
        <w:keepLines/>
        <w:jc w:val="both"/>
        <w:rPr>
          <w:rFonts w:ascii="Tahoma" w:hAnsi="Tahoma" w:cs="Tahoma"/>
          <w:i/>
          <w:sz w:val="18"/>
          <w:szCs w:val="18"/>
        </w:rPr>
      </w:pPr>
    </w:p>
    <w:p w14:paraId="23C28860" w14:textId="77777777" w:rsidR="00842ECD" w:rsidRDefault="00842ECD" w:rsidP="00FA66D0">
      <w:pPr>
        <w:keepNext/>
        <w:keepLines/>
        <w:jc w:val="both"/>
        <w:rPr>
          <w:rFonts w:ascii="Tahoma" w:hAnsi="Tahoma" w:cs="Tahoma"/>
          <w:i/>
          <w:sz w:val="18"/>
          <w:szCs w:val="18"/>
        </w:rPr>
      </w:pPr>
    </w:p>
    <w:p w14:paraId="78F68D55" w14:textId="77777777" w:rsidR="00842ECD" w:rsidRDefault="00842ECD" w:rsidP="00FA66D0">
      <w:pPr>
        <w:keepNext/>
        <w:keepLines/>
        <w:jc w:val="both"/>
        <w:rPr>
          <w:rFonts w:ascii="Tahoma" w:hAnsi="Tahoma" w:cs="Tahoma"/>
          <w:i/>
          <w:sz w:val="18"/>
          <w:szCs w:val="18"/>
        </w:rPr>
      </w:pPr>
    </w:p>
    <w:p w14:paraId="2598FA81" w14:textId="77777777" w:rsidR="00842ECD" w:rsidRDefault="00842ECD" w:rsidP="00FA66D0">
      <w:pPr>
        <w:keepNext/>
        <w:keepLines/>
        <w:jc w:val="both"/>
        <w:rPr>
          <w:rFonts w:ascii="Tahoma" w:hAnsi="Tahoma" w:cs="Tahoma"/>
          <w:i/>
          <w:sz w:val="18"/>
          <w:szCs w:val="18"/>
        </w:rPr>
      </w:pPr>
    </w:p>
    <w:p w14:paraId="78CEEDD1" w14:textId="77777777" w:rsidR="00842ECD" w:rsidRDefault="00842ECD" w:rsidP="00FA66D0">
      <w:pPr>
        <w:keepNext/>
        <w:keepLines/>
        <w:jc w:val="both"/>
        <w:rPr>
          <w:rFonts w:ascii="Tahoma" w:hAnsi="Tahoma" w:cs="Tahoma"/>
          <w:i/>
          <w:sz w:val="18"/>
          <w:szCs w:val="18"/>
        </w:rPr>
      </w:pPr>
    </w:p>
    <w:p w14:paraId="35866BA7" w14:textId="77777777" w:rsidR="00842ECD" w:rsidRDefault="00842ECD" w:rsidP="00FA66D0">
      <w:pPr>
        <w:keepNext/>
        <w:keepLines/>
        <w:jc w:val="both"/>
        <w:rPr>
          <w:rFonts w:ascii="Tahoma" w:hAnsi="Tahoma" w:cs="Tahoma"/>
          <w:i/>
          <w:sz w:val="18"/>
          <w:szCs w:val="18"/>
        </w:rPr>
      </w:pPr>
    </w:p>
    <w:p w14:paraId="00DCC1E9" w14:textId="77777777" w:rsidR="00842ECD" w:rsidRDefault="00842ECD" w:rsidP="00FA66D0">
      <w:pPr>
        <w:keepNext/>
        <w:keepLines/>
        <w:jc w:val="both"/>
        <w:rPr>
          <w:rFonts w:ascii="Tahoma" w:hAnsi="Tahoma" w:cs="Tahoma"/>
          <w:i/>
          <w:sz w:val="18"/>
          <w:szCs w:val="18"/>
        </w:rPr>
      </w:pPr>
    </w:p>
    <w:p w14:paraId="3007ABC3" w14:textId="77777777" w:rsidR="00842ECD" w:rsidRDefault="00842ECD" w:rsidP="00FA66D0">
      <w:pPr>
        <w:keepNext/>
        <w:keepLines/>
        <w:jc w:val="both"/>
        <w:rPr>
          <w:rFonts w:ascii="Tahoma" w:hAnsi="Tahoma" w:cs="Tahoma"/>
          <w:i/>
          <w:sz w:val="18"/>
          <w:szCs w:val="18"/>
        </w:rPr>
      </w:pPr>
    </w:p>
    <w:p w14:paraId="31552073" w14:textId="77777777" w:rsidR="00842ECD" w:rsidRDefault="00842ECD" w:rsidP="00FA66D0">
      <w:pPr>
        <w:keepNext/>
        <w:keepLines/>
        <w:jc w:val="both"/>
        <w:rPr>
          <w:rFonts w:ascii="Tahoma" w:hAnsi="Tahoma" w:cs="Tahoma"/>
          <w:i/>
          <w:sz w:val="18"/>
          <w:szCs w:val="18"/>
        </w:rPr>
      </w:pPr>
    </w:p>
    <w:p w14:paraId="29CA9B22" w14:textId="77777777" w:rsidR="00842ECD" w:rsidRDefault="00842ECD" w:rsidP="00FA66D0">
      <w:pPr>
        <w:keepNext/>
        <w:keepLines/>
        <w:jc w:val="both"/>
        <w:rPr>
          <w:rFonts w:ascii="Tahoma" w:hAnsi="Tahoma" w:cs="Tahoma"/>
          <w:i/>
          <w:sz w:val="18"/>
          <w:szCs w:val="18"/>
        </w:rPr>
      </w:pPr>
    </w:p>
    <w:p w14:paraId="5CAE1DC9" w14:textId="77777777" w:rsidR="00842ECD" w:rsidRDefault="00842ECD" w:rsidP="00FA66D0">
      <w:pPr>
        <w:keepNext/>
        <w:keepLines/>
        <w:jc w:val="both"/>
        <w:rPr>
          <w:rFonts w:ascii="Tahoma" w:hAnsi="Tahoma" w:cs="Tahoma"/>
          <w:i/>
          <w:sz w:val="18"/>
          <w:szCs w:val="18"/>
        </w:rPr>
      </w:pPr>
    </w:p>
    <w:p w14:paraId="1EB99395" w14:textId="77777777" w:rsidR="00922B85" w:rsidRDefault="00922B85" w:rsidP="00FA66D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332"/>
      </w:tblGrid>
      <w:tr w:rsidR="008066AF" w:rsidRPr="00112425" w14:paraId="4A7187E8" w14:textId="77777777" w:rsidTr="000067EA">
        <w:tc>
          <w:tcPr>
            <w:tcW w:w="8161" w:type="dxa"/>
            <w:tcBorders>
              <w:top w:val="single" w:sz="4" w:space="0" w:color="auto"/>
              <w:left w:val="single" w:sz="4" w:space="0" w:color="auto"/>
              <w:bottom w:val="single" w:sz="4" w:space="0" w:color="auto"/>
              <w:right w:val="single" w:sz="4" w:space="0" w:color="auto"/>
            </w:tcBorders>
            <w:hideMark/>
          </w:tcPr>
          <w:p w14:paraId="505F77F8" w14:textId="77777777" w:rsidR="008066AF" w:rsidRPr="00112425" w:rsidRDefault="008066AF" w:rsidP="00FA66D0">
            <w:pPr>
              <w:keepNext/>
              <w:keepLines/>
              <w:rPr>
                <w:rFonts w:ascii="Tahoma" w:hAnsi="Tahoma" w:cs="Tahoma"/>
                <w:b/>
              </w:rPr>
            </w:pPr>
            <w:r>
              <w:rPr>
                <w:rFonts w:ascii="Tahoma" w:hAnsi="Tahoma" w:cs="Tahoma"/>
              </w:rPr>
              <w:lastRenderedPageBreak/>
              <w:t>OSNUTEK POGODBE</w:t>
            </w:r>
          </w:p>
        </w:tc>
        <w:tc>
          <w:tcPr>
            <w:tcW w:w="1332" w:type="dxa"/>
            <w:tcBorders>
              <w:top w:val="single" w:sz="4" w:space="0" w:color="auto"/>
              <w:left w:val="single" w:sz="4" w:space="0" w:color="auto"/>
              <w:bottom w:val="single" w:sz="4" w:space="0" w:color="auto"/>
              <w:right w:val="single" w:sz="4" w:space="0" w:color="auto"/>
            </w:tcBorders>
            <w:hideMark/>
          </w:tcPr>
          <w:p w14:paraId="798A51D0" w14:textId="77777777" w:rsidR="008066AF" w:rsidRPr="00112425" w:rsidRDefault="008066AF" w:rsidP="00FA66D0">
            <w:pPr>
              <w:keepNext/>
              <w:keepLines/>
              <w:rPr>
                <w:rFonts w:ascii="Tahoma" w:hAnsi="Tahoma" w:cs="Tahoma"/>
                <w:b/>
                <w:i/>
              </w:rPr>
            </w:pPr>
            <w:r w:rsidRPr="00112425">
              <w:rPr>
                <w:rFonts w:ascii="Tahoma" w:hAnsi="Tahoma" w:cs="Tahoma"/>
                <w:b/>
                <w:i/>
              </w:rPr>
              <w:t xml:space="preserve">Priloga </w:t>
            </w:r>
            <w:r>
              <w:rPr>
                <w:rFonts w:ascii="Tahoma" w:hAnsi="Tahoma" w:cs="Tahoma"/>
                <w:b/>
                <w:i/>
              </w:rPr>
              <w:t>7</w:t>
            </w:r>
          </w:p>
        </w:tc>
      </w:tr>
    </w:tbl>
    <w:p w14:paraId="0077A621" w14:textId="77777777" w:rsidR="00A055C4" w:rsidRPr="004C1F13" w:rsidRDefault="00A055C4" w:rsidP="00FA66D0">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29444499" w14:textId="77777777" w:rsidTr="00E90FDB">
        <w:tc>
          <w:tcPr>
            <w:tcW w:w="2905" w:type="dxa"/>
            <w:vAlign w:val="center"/>
          </w:tcPr>
          <w:p w14:paraId="092CE11C" w14:textId="77777777" w:rsidR="00E90FDB" w:rsidRPr="004C1F13" w:rsidRDefault="00E90FDB" w:rsidP="00FA66D0">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19C4AD97" w14:textId="77777777" w:rsidR="00E90FDB" w:rsidRPr="004C1F13" w:rsidRDefault="00E90FDB" w:rsidP="00FA66D0">
            <w:pPr>
              <w:keepNext/>
              <w:keepLines/>
              <w:jc w:val="center"/>
              <w:rPr>
                <w:rFonts w:ascii="Tahoma" w:hAnsi="Tahoma" w:cs="Tahoma"/>
                <w:b/>
              </w:rPr>
            </w:pPr>
          </w:p>
        </w:tc>
      </w:tr>
      <w:tr w:rsidR="00E90FDB" w:rsidRPr="004C1F13" w14:paraId="010ACD30" w14:textId="77777777" w:rsidTr="00E90FDB">
        <w:tc>
          <w:tcPr>
            <w:tcW w:w="2905" w:type="dxa"/>
          </w:tcPr>
          <w:p w14:paraId="3B086F65" w14:textId="77777777" w:rsidR="00E90FDB" w:rsidRPr="004C1F13" w:rsidRDefault="00E90FDB" w:rsidP="00FA66D0">
            <w:pPr>
              <w:keepNext/>
              <w:keepLines/>
              <w:jc w:val="both"/>
              <w:rPr>
                <w:rFonts w:ascii="Tahoma" w:hAnsi="Tahoma" w:cs="Tahoma"/>
                <w:lang w:eastAsia="en-US"/>
              </w:rPr>
            </w:pPr>
          </w:p>
        </w:tc>
        <w:tc>
          <w:tcPr>
            <w:tcW w:w="2552" w:type="dxa"/>
            <w:tcBorders>
              <w:top w:val="single" w:sz="4" w:space="0" w:color="auto"/>
            </w:tcBorders>
          </w:tcPr>
          <w:p w14:paraId="4DA654AA" w14:textId="77777777" w:rsidR="00E90FDB" w:rsidRPr="004C1F13" w:rsidRDefault="00E90FDB" w:rsidP="00FA66D0">
            <w:pPr>
              <w:keepNext/>
              <w:keepLines/>
              <w:jc w:val="both"/>
              <w:rPr>
                <w:rFonts w:ascii="Tahoma" w:hAnsi="Tahoma" w:cs="Tahoma"/>
                <w:lang w:eastAsia="en-US"/>
              </w:rPr>
            </w:pPr>
          </w:p>
        </w:tc>
      </w:tr>
      <w:tr w:rsidR="00E90FDB" w:rsidRPr="004C1F13" w14:paraId="687E78E7" w14:textId="77777777" w:rsidTr="00E90FDB">
        <w:tc>
          <w:tcPr>
            <w:tcW w:w="2905" w:type="dxa"/>
          </w:tcPr>
          <w:p w14:paraId="166E4C3C" w14:textId="77777777" w:rsidR="00E90FDB" w:rsidRPr="004C1F13" w:rsidRDefault="00E90FDB" w:rsidP="00FA66D0">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206F4A34" w14:textId="77777777" w:rsidR="00E90FDB" w:rsidRPr="004C1F13" w:rsidRDefault="00E90FDB" w:rsidP="00FA66D0">
            <w:pPr>
              <w:keepNext/>
              <w:keepLines/>
              <w:jc w:val="both"/>
              <w:rPr>
                <w:rFonts w:ascii="Tahoma" w:hAnsi="Tahoma" w:cs="Tahoma"/>
                <w:lang w:eastAsia="en-US"/>
              </w:rPr>
            </w:pPr>
          </w:p>
        </w:tc>
      </w:tr>
    </w:tbl>
    <w:p w14:paraId="56F12D77" w14:textId="77777777" w:rsidR="00E90FDB" w:rsidRPr="004C1F13" w:rsidRDefault="00E90FDB" w:rsidP="00FA66D0">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16A71DEB" w14:textId="77777777" w:rsidTr="00365ABA">
        <w:tc>
          <w:tcPr>
            <w:tcW w:w="1985" w:type="dxa"/>
          </w:tcPr>
          <w:p w14:paraId="7D6A13D4" w14:textId="77777777" w:rsidR="00E90FDB" w:rsidRPr="004C1F13" w:rsidRDefault="00E90FDB" w:rsidP="00FA66D0">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6987B7E8" w14:textId="77777777" w:rsidR="00E90FDB" w:rsidRPr="004C1F13" w:rsidRDefault="00623FC6" w:rsidP="00FA66D0">
            <w:pPr>
              <w:keepNext/>
              <w:keepLines/>
              <w:spacing w:after="200" w:line="276" w:lineRule="auto"/>
              <w:rPr>
                <w:rFonts w:ascii="Tahoma" w:hAnsi="Tahoma" w:cs="Tahoma"/>
                <w:b/>
              </w:rPr>
            </w:pPr>
            <w:r>
              <w:rPr>
                <w:rFonts w:ascii="Tahoma" w:hAnsi="Tahoma" w:cs="Tahoma"/>
                <w:b/>
                <w:caps/>
              </w:rPr>
              <w:t>Prestavitev zbirnega kanala A2 na območju Vodmata</w:t>
            </w:r>
          </w:p>
        </w:tc>
      </w:tr>
    </w:tbl>
    <w:p w14:paraId="243383A9" w14:textId="77777777" w:rsidR="00E90FDB" w:rsidRPr="004C1F13" w:rsidRDefault="00E90FDB" w:rsidP="00FA66D0">
      <w:pPr>
        <w:keepNext/>
        <w:keepLines/>
        <w:jc w:val="both"/>
        <w:rPr>
          <w:rFonts w:ascii="Tahoma" w:hAnsi="Tahoma" w:cs="Tahoma"/>
        </w:rPr>
      </w:pPr>
      <w:r w:rsidRPr="004C1F13">
        <w:rPr>
          <w:rFonts w:ascii="Tahoma" w:hAnsi="Tahoma" w:cs="Tahoma"/>
        </w:rPr>
        <w:t>sklenjena med</w:t>
      </w:r>
    </w:p>
    <w:p w14:paraId="674EA237" w14:textId="77777777" w:rsidR="00E90FDB" w:rsidRPr="004C1F13" w:rsidRDefault="00E90FDB" w:rsidP="00FA66D0">
      <w:pPr>
        <w:keepNext/>
        <w:keepLines/>
        <w:jc w:val="both"/>
        <w:rPr>
          <w:rFonts w:ascii="Tahoma" w:hAnsi="Tahoma" w:cs="Tahoma"/>
        </w:rPr>
      </w:pPr>
    </w:p>
    <w:p w14:paraId="4EB1FE2F" w14:textId="77777777" w:rsidR="00E90FDB" w:rsidRPr="004C1F13" w:rsidRDefault="00E90FDB" w:rsidP="00FA66D0">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D7121A0" w14:textId="77777777" w:rsidR="00E90FDB" w:rsidRPr="004C1F13" w:rsidRDefault="00E90FDB" w:rsidP="00FA66D0">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1FDAE60E" w14:textId="77777777" w:rsidTr="00E90FDB">
        <w:trPr>
          <w:trHeight w:val="2419"/>
        </w:trPr>
        <w:tc>
          <w:tcPr>
            <w:tcW w:w="6670" w:type="dxa"/>
          </w:tcPr>
          <w:p w14:paraId="1823B4B8" w14:textId="77777777" w:rsidR="00E90FDB" w:rsidRPr="004C1F13" w:rsidRDefault="00E90FDB" w:rsidP="00FA66D0">
            <w:pPr>
              <w:keepNext/>
              <w:keepLines/>
              <w:jc w:val="both"/>
              <w:rPr>
                <w:rFonts w:ascii="Tahoma" w:hAnsi="Tahoma" w:cs="Tahoma"/>
              </w:rPr>
            </w:pPr>
            <w:r w:rsidRPr="004C1F13">
              <w:rPr>
                <w:rFonts w:ascii="Tahoma" w:hAnsi="Tahoma" w:cs="Tahoma"/>
                <w:b/>
              </w:rPr>
              <w:t>JAVNO PODJETJE VODOVOD KANALIZACIJA SNAGA d.o.o.</w:t>
            </w:r>
          </w:p>
          <w:p w14:paraId="2CD8B629" w14:textId="77777777" w:rsidR="00E90FDB" w:rsidRPr="004C1F13" w:rsidRDefault="00E90FDB" w:rsidP="00FA66D0">
            <w:pPr>
              <w:keepNext/>
              <w:keepLines/>
              <w:jc w:val="both"/>
              <w:rPr>
                <w:rFonts w:ascii="Tahoma" w:hAnsi="Tahoma" w:cs="Tahoma"/>
              </w:rPr>
            </w:pPr>
            <w:r w:rsidRPr="004C1F13">
              <w:rPr>
                <w:rFonts w:ascii="Tahoma" w:hAnsi="Tahoma" w:cs="Tahoma"/>
              </w:rPr>
              <w:t>Vodovodna cesta 90</w:t>
            </w:r>
          </w:p>
          <w:p w14:paraId="10D10908" w14:textId="77777777" w:rsidR="00E90FDB" w:rsidRPr="004C1F13" w:rsidRDefault="00E90FDB" w:rsidP="00FA66D0">
            <w:pPr>
              <w:keepNext/>
              <w:keepLines/>
              <w:jc w:val="both"/>
              <w:rPr>
                <w:rFonts w:ascii="Tahoma" w:hAnsi="Tahoma" w:cs="Tahoma"/>
              </w:rPr>
            </w:pPr>
            <w:r w:rsidRPr="004C1F13">
              <w:rPr>
                <w:rFonts w:ascii="Tahoma" w:hAnsi="Tahoma" w:cs="Tahoma"/>
              </w:rPr>
              <w:t>1000 Ljubljana,</w:t>
            </w:r>
          </w:p>
          <w:p w14:paraId="3E542BFB" w14:textId="77777777" w:rsidR="00E90FDB" w:rsidRPr="004C1F13" w:rsidRDefault="00E90FDB" w:rsidP="00FA66D0">
            <w:pPr>
              <w:keepNext/>
              <w:keepLines/>
              <w:jc w:val="both"/>
              <w:rPr>
                <w:rFonts w:ascii="Tahoma" w:hAnsi="Tahoma" w:cs="Tahoma"/>
              </w:rPr>
            </w:pPr>
          </w:p>
          <w:p w14:paraId="3E281F3D" w14:textId="77777777" w:rsidR="00E90FDB" w:rsidRPr="004C1F13" w:rsidRDefault="00E90FDB" w:rsidP="00FA66D0">
            <w:pPr>
              <w:keepNext/>
              <w:keepLines/>
              <w:jc w:val="both"/>
              <w:rPr>
                <w:rFonts w:ascii="Tahoma" w:hAnsi="Tahoma" w:cs="Tahoma"/>
              </w:rPr>
            </w:pPr>
            <w:r w:rsidRPr="004C1F13">
              <w:rPr>
                <w:rFonts w:ascii="Tahoma" w:hAnsi="Tahoma" w:cs="Tahoma"/>
              </w:rPr>
              <w:t>ki ga zastopa direktor</w:t>
            </w:r>
          </w:p>
          <w:p w14:paraId="244345F2" w14:textId="77777777" w:rsidR="00E90FDB" w:rsidRPr="004C1F13" w:rsidRDefault="00E90FDB" w:rsidP="00FA66D0">
            <w:pPr>
              <w:keepNext/>
              <w:keepLines/>
              <w:jc w:val="both"/>
              <w:rPr>
                <w:rFonts w:ascii="Tahoma" w:hAnsi="Tahoma" w:cs="Tahoma"/>
                <w:b/>
              </w:rPr>
            </w:pPr>
            <w:r w:rsidRPr="004C1F13">
              <w:rPr>
                <w:rFonts w:ascii="Tahoma" w:hAnsi="Tahoma" w:cs="Tahoma"/>
                <w:b/>
              </w:rPr>
              <w:t>Krištof MLAKAR</w:t>
            </w:r>
          </w:p>
          <w:p w14:paraId="43DF2623" w14:textId="77777777" w:rsidR="00E90FDB" w:rsidRPr="004C1F13" w:rsidRDefault="00E90FDB" w:rsidP="00FA66D0">
            <w:pPr>
              <w:keepNext/>
              <w:keepLines/>
              <w:ind w:left="1416" w:firstLine="708"/>
              <w:jc w:val="both"/>
              <w:rPr>
                <w:rFonts w:ascii="Tahoma" w:hAnsi="Tahoma" w:cs="Tahoma"/>
              </w:rPr>
            </w:pPr>
          </w:p>
          <w:p w14:paraId="62C6E2A8" w14:textId="77777777" w:rsidR="00E90FDB" w:rsidRPr="004C1F13" w:rsidRDefault="00E90FDB" w:rsidP="00FA66D0">
            <w:pPr>
              <w:keepNext/>
              <w:keepLines/>
              <w:jc w:val="both"/>
              <w:rPr>
                <w:rFonts w:ascii="Tahoma" w:hAnsi="Tahoma" w:cs="Tahoma"/>
              </w:rPr>
            </w:pPr>
            <w:r w:rsidRPr="004C1F13">
              <w:rPr>
                <w:rFonts w:ascii="Tahoma" w:hAnsi="Tahoma" w:cs="Tahoma"/>
              </w:rPr>
              <w:t>Identifikacijska številka za DDV: SI64520463</w:t>
            </w:r>
          </w:p>
          <w:p w14:paraId="02F22DFD" w14:textId="77777777" w:rsidR="00E90FDB" w:rsidRPr="004C1F13" w:rsidRDefault="00E90FDB" w:rsidP="00FA66D0">
            <w:pPr>
              <w:keepNext/>
              <w:keepLines/>
              <w:jc w:val="both"/>
              <w:rPr>
                <w:rFonts w:ascii="Tahoma" w:hAnsi="Tahoma" w:cs="Tahoma"/>
              </w:rPr>
            </w:pPr>
            <w:r w:rsidRPr="004C1F13">
              <w:rPr>
                <w:rFonts w:ascii="Tahoma" w:hAnsi="Tahoma" w:cs="Tahoma"/>
              </w:rPr>
              <w:t>Matična številka: 5046688000</w:t>
            </w:r>
          </w:p>
        </w:tc>
      </w:tr>
    </w:tbl>
    <w:p w14:paraId="2BB861D5" w14:textId="77777777" w:rsidR="00E90FDB" w:rsidRPr="004C1F13" w:rsidRDefault="00E90FDB" w:rsidP="00FA66D0">
      <w:pPr>
        <w:keepNext/>
        <w:keepLines/>
        <w:jc w:val="both"/>
        <w:rPr>
          <w:rFonts w:ascii="Tahoma" w:hAnsi="Tahoma" w:cs="Tahoma"/>
        </w:rPr>
      </w:pPr>
    </w:p>
    <w:p w14:paraId="5B8E0271" w14:textId="77777777" w:rsidR="00E90FDB" w:rsidRPr="004C1F13" w:rsidRDefault="00E90FDB" w:rsidP="00FA66D0">
      <w:pPr>
        <w:keepNext/>
        <w:keepLines/>
        <w:jc w:val="both"/>
        <w:rPr>
          <w:rFonts w:ascii="Tahoma" w:hAnsi="Tahoma" w:cs="Tahoma"/>
        </w:rPr>
      </w:pPr>
      <w:r w:rsidRPr="004C1F13">
        <w:rPr>
          <w:rFonts w:ascii="Tahoma" w:hAnsi="Tahoma" w:cs="Tahoma"/>
        </w:rPr>
        <w:t>in izvajalcem:</w:t>
      </w:r>
    </w:p>
    <w:p w14:paraId="72008FA0" w14:textId="77777777" w:rsidR="00E90FDB" w:rsidRPr="004C1F13" w:rsidRDefault="00E90FDB" w:rsidP="00FA66D0">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7CB7EB90" w14:textId="77777777" w:rsidTr="00E90FDB">
        <w:trPr>
          <w:trHeight w:val="170"/>
        </w:trPr>
        <w:tc>
          <w:tcPr>
            <w:tcW w:w="5726" w:type="dxa"/>
          </w:tcPr>
          <w:p w14:paraId="1A92E084" w14:textId="77777777" w:rsidR="00E90FDB" w:rsidRPr="004C1F13" w:rsidRDefault="00E90FDB" w:rsidP="00FA66D0">
            <w:pPr>
              <w:keepNext/>
              <w:keepLines/>
              <w:jc w:val="both"/>
              <w:rPr>
                <w:rFonts w:ascii="Tahoma" w:hAnsi="Tahoma" w:cs="Tahoma"/>
                <w:b/>
              </w:rPr>
            </w:pPr>
          </w:p>
        </w:tc>
        <w:tc>
          <w:tcPr>
            <w:tcW w:w="211" w:type="dxa"/>
          </w:tcPr>
          <w:p w14:paraId="0FBBF74E" w14:textId="77777777" w:rsidR="00E90FDB" w:rsidRPr="004C1F13" w:rsidRDefault="00E90FDB" w:rsidP="00FA66D0">
            <w:pPr>
              <w:keepNext/>
              <w:keepLines/>
              <w:jc w:val="both"/>
              <w:rPr>
                <w:rFonts w:ascii="Tahoma" w:hAnsi="Tahoma" w:cs="Tahoma"/>
              </w:rPr>
            </w:pPr>
          </w:p>
        </w:tc>
        <w:tc>
          <w:tcPr>
            <w:tcW w:w="745" w:type="dxa"/>
          </w:tcPr>
          <w:p w14:paraId="390B2C86" w14:textId="77777777" w:rsidR="00E90FDB" w:rsidRPr="004C1F13" w:rsidRDefault="00E90FDB" w:rsidP="00FA66D0">
            <w:pPr>
              <w:keepNext/>
              <w:keepLines/>
              <w:jc w:val="both"/>
              <w:rPr>
                <w:rFonts w:ascii="Tahoma" w:hAnsi="Tahoma" w:cs="Tahoma"/>
              </w:rPr>
            </w:pPr>
          </w:p>
        </w:tc>
      </w:tr>
      <w:tr w:rsidR="00E90FDB" w:rsidRPr="004C1F13" w14:paraId="59C20F72" w14:textId="77777777" w:rsidTr="00E90FDB">
        <w:trPr>
          <w:trHeight w:val="180"/>
        </w:trPr>
        <w:tc>
          <w:tcPr>
            <w:tcW w:w="5726" w:type="dxa"/>
          </w:tcPr>
          <w:p w14:paraId="36D5002E" w14:textId="77777777" w:rsidR="00E90FDB" w:rsidRPr="004C1F13" w:rsidRDefault="00E90FDB" w:rsidP="00FA66D0">
            <w:pPr>
              <w:keepNext/>
              <w:keepLines/>
              <w:jc w:val="both"/>
              <w:rPr>
                <w:rFonts w:ascii="Tahoma" w:hAnsi="Tahoma" w:cs="Tahoma"/>
              </w:rPr>
            </w:pPr>
          </w:p>
        </w:tc>
        <w:tc>
          <w:tcPr>
            <w:tcW w:w="211" w:type="dxa"/>
          </w:tcPr>
          <w:p w14:paraId="2474AAC5" w14:textId="77777777" w:rsidR="00E90FDB" w:rsidRPr="004C1F13" w:rsidRDefault="00E90FDB" w:rsidP="00FA66D0">
            <w:pPr>
              <w:keepNext/>
              <w:keepLines/>
              <w:jc w:val="both"/>
              <w:rPr>
                <w:rFonts w:ascii="Tahoma" w:hAnsi="Tahoma" w:cs="Tahoma"/>
              </w:rPr>
            </w:pPr>
          </w:p>
        </w:tc>
        <w:tc>
          <w:tcPr>
            <w:tcW w:w="745" w:type="dxa"/>
          </w:tcPr>
          <w:p w14:paraId="2AC81B0A" w14:textId="77777777" w:rsidR="00E90FDB" w:rsidRPr="004C1F13" w:rsidRDefault="00E90FDB" w:rsidP="00FA66D0">
            <w:pPr>
              <w:keepNext/>
              <w:keepLines/>
              <w:jc w:val="both"/>
              <w:rPr>
                <w:rFonts w:ascii="Tahoma" w:hAnsi="Tahoma" w:cs="Tahoma"/>
              </w:rPr>
            </w:pPr>
          </w:p>
        </w:tc>
      </w:tr>
      <w:tr w:rsidR="00E90FDB" w:rsidRPr="004C1F13" w14:paraId="03E70B3E" w14:textId="77777777" w:rsidTr="00E90FDB">
        <w:trPr>
          <w:trHeight w:val="180"/>
        </w:trPr>
        <w:tc>
          <w:tcPr>
            <w:tcW w:w="5726" w:type="dxa"/>
          </w:tcPr>
          <w:p w14:paraId="04D766D4" w14:textId="77777777" w:rsidR="00E90FDB" w:rsidRPr="004C1F13" w:rsidRDefault="00E90FDB" w:rsidP="00FA66D0">
            <w:pPr>
              <w:keepNext/>
              <w:keepLines/>
              <w:jc w:val="both"/>
              <w:rPr>
                <w:rFonts w:ascii="Tahoma" w:hAnsi="Tahoma" w:cs="Tahoma"/>
              </w:rPr>
            </w:pPr>
          </w:p>
        </w:tc>
        <w:tc>
          <w:tcPr>
            <w:tcW w:w="211" w:type="dxa"/>
          </w:tcPr>
          <w:p w14:paraId="56908165" w14:textId="77777777" w:rsidR="00E90FDB" w:rsidRPr="004C1F13" w:rsidRDefault="00E90FDB" w:rsidP="00FA66D0">
            <w:pPr>
              <w:keepNext/>
              <w:keepLines/>
              <w:jc w:val="both"/>
              <w:rPr>
                <w:rFonts w:ascii="Tahoma" w:hAnsi="Tahoma" w:cs="Tahoma"/>
              </w:rPr>
            </w:pPr>
          </w:p>
        </w:tc>
        <w:tc>
          <w:tcPr>
            <w:tcW w:w="745" w:type="dxa"/>
          </w:tcPr>
          <w:p w14:paraId="00C0EA3E" w14:textId="77777777" w:rsidR="00E90FDB" w:rsidRPr="004C1F13" w:rsidRDefault="00E90FDB" w:rsidP="00FA66D0">
            <w:pPr>
              <w:keepNext/>
              <w:keepLines/>
              <w:jc w:val="both"/>
              <w:rPr>
                <w:rFonts w:ascii="Tahoma" w:hAnsi="Tahoma" w:cs="Tahoma"/>
              </w:rPr>
            </w:pPr>
          </w:p>
        </w:tc>
      </w:tr>
      <w:tr w:rsidR="00E90FDB" w:rsidRPr="004C1F13" w14:paraId="3B7E7D9B" w14:textId="77777777" w:rsidTr="00E90FDB">
        <w:trPr>
          <w:trHeight w:val="361"/>
        </w:trPr>
        <w:tc>
          <w:tcPr>
            <w:tcW w:w="5726" w:type="dxa"/>
          </w:tcPr>
          <w:p w14:paraId="51A6FE46" w14:textId="77777777" w:rsidR="00E90FDB" w:rsidRPr="004C1F13" w:rsidRDefault="00E90FDB" w:rsidP="00FA66D0">
            <w:pPr>
              <w:keepNext/>
              <w:keepLines/>
              <w:jc w:val="both"/>
              <w:rPr>
                <w:rFonts w:ascii="Tahoma" w:hAnsi="Tahoma" w:cs="Tahoma"/>
              </w:rPr>
            </w:pPr>
          </w:p>
        </w:tc>
        <w:tc>
          <w:tcPr>
            <w:tcW w:w="211" w:type="dxa"/>
          </w:tcPr>
          <w:p w14:paraId="0E75A3F9" w14:textId="77777777" w:rsidR="00E90FDB" w:rsidRPr="004C1F13" w:rsidRDefault="00E90FDB" w:rsidP="00FA66D0">
            <w:pPr>
              <w:keepNext/>
              <w:keepLines/>
              <w:jc w:val="both"/>
              <w:rPr>
                <w:rFonts w:ascii="Tahoma" w:hAnsi="Tahoma" w:cs="Tahoma"/>
              </w:rPr>
            </w:pPr>
          </w:p>
        </w:tc>
        <w:tc>
          <w:tcPr>
            <w:tcW w:w="745" w:type="dxa"/>
          </w:tcPr>
          <w:p w14:paraId="52204832" w14:textId="77777777" w:rsidR="00E90FDB" w:rsidRPr="004C1F13" w:rsidRDefault="00E90FDB" w:rsidP="00FA66D0">
            <w:pPr>
              <w:keepNext/>
              <w:keepLines/>
              <w:jc w:val="both"/>
              <w:rPr>
                <w:rFonts w:ascii="Tahoma" w:hAnsi="Tahoma" w:cs="Tahoma"/>
              </w:rPr>
            </w:pPr>
          </w:p>
        </w:tc>
      </w:tr>
      <w:tr w:rsidR="00E90FDB" w:rsidRPr="004C1F13" w14:paraId="5CA32A93" w14:textId="77777777" w:rsidTr="00E90FDB">
        <w:trPr>
          <w:trHeight w:val="80"/>
        </w:trPr>
        <w:tc>
          <w:tcPr>
            <w:tcW w:w="5726" w:type="dxa"/>
          </w:tcPr>
          <w:p w14:paraId="7EA57C2C" w14:textId="77777777" w:rsidR="00E90FDB" w:rsidRPr="004C1F13" w:rsidRDefault="00E90FDB" w:rsidP="00FA66D0">
            <w:pPr>
              <w:keepNext/>
              <w:keepLines/>
              <w:jc w:val="both"/>
              <w:rPr>
                <w:rFonts w:ascii="Tahoma" w:hAnsi="Tahoma" w:cs="Tahoma"/>
              </w:rPr>
            </w:pPr>
            <w:r w:rsidRPr="004C1F13">
              <w:rPr>
                <w:rFonts w:ascii="Tahoma" w:hAnsi="Tahoma" w:cs="Tahoma"/>
              </w:rPr>
              <w:t xml:space="preserve">ki ga zastopa direktor </w:t>
            </w:r>
          </w:p>
        </w:tc>
        <w:tc>
          <w:tcPr>
            <w:tcW w:w="211" w:type="dxa"/>
          </w:tcPr>
          <w:p w14:paraId="2D998E29" w14:textId="77777777" w:rsidR="00E90FDB" w:rsidRPr="004C1F13" w:rsidRDefault="00E90FDB" w:rsidP="00FA66D0">
            <w:pPr>
              <w:keepNext/>
              <w:keepLines/>
              <w:jc w:val="both"/>
              <w:rPr>
                <w:rFonts w:ascii="Tahoma" w:hAnsi="Tahoma" w:cs="Tahoma"/>
              </w:rPr>
            </w:pPr>
          </w:p>
        </w:tc>
        <w:tc>
          <w:tcPr>
            <w:tcW w:w="745" w:type="dxa"/>
          </w:tcPr>
          <w:p w14:paraId="76EF7D34" w14:textId="77777777" w:rsidR="00E90FDB" w:rsidRPr="004C1F13" w:rsidRDefault="00E90FDB" w:rsidP="00FA66D0">
            <w:pPr>
              <w:keepNext/>
              <w:keepLines/>
              <w:jc w:val="both"/>
              <w:rPr>
                <w:rFonts w:ascii="Tahoma" w:hAnsi="Tahoma" w:cs="Tahoma"/>
              </w:rPr>
            </w:pPr>
          </w:p>
        </w:tc>
      </w:tr>
      <w:tr w:rsidR="00E90FDB" w:rsidRPr="004C1F13" w14:paraId="70C2662B" w14:textId="77777777" w:rsidTr="00E90FDB">
        <w:trPr>
          <w:trHeight w:val="80"/>
        </w:trPr>
        <w:tc>
          <w:tcPr>
            <w:tcW w:w="5726" w:type="dxa"/>
          </w:tcPr>
          <w:p w14:paraId="7AA53ED0" w14:textId="77777777" w:rsidR="00E90FDB" w:rsidRPr="004C1F13" w:rsidRDefault="00E90FDB" w:rsidP="00FA66D0">
            <w:pPr>
              <w:keepNext/>
              <w:keepLines/>
              <w:jc w:val="both"/>
              <w:rPr>
                <w:rFonts w:ascii="Tahoma" w:hAnsi="Tahoma" w:cs="Tahoma"/>
                <w:b/>
              </w:rPr>
            </w:pPr>
          </w:p>
        </w:tc>
        <w:tc>
          <w:tcPr>
            <w:tcW w:w="211" w:type="dxa"/>
          </w:tcPr>
          <w:p w14:paraId="3067A39B" w14:textId="77777777" w:rsidR="00E90FDB" w:rsidRPr="004C1F13" w:rsidRDefault="00E90FDB" w:rsidP="00FA66D0">
            <w:pPr>
              <w:keepNext/>
              <w:keepLines/>
              <w:jc w:val="both"/>
              <w:rPr>
                <w:rFonts w:ascii="Tahoma" w:hAnsi="Tahoma" w:cs="Tahoma"/>
              </w:rPr>
            </w:pPr>
          </w:p>
        </w:tc>
        <w:tc>
          <w:tcPr>
            <w:tcW w:w="745" w:type="dxa"/>
          </w:tcPr>
          <w:p w14:paraId="12FC3678" w14:textId="77777777" w:rsidR="00E90FDB" w:rsidRPr="004C1F13" w:rsidRDefault="00E90FDB" w:rsidP="00FA66D0">
            <w:pPr>
              <w:keepNext/>
              <w:keepLines/>
              <w:jc w:val="both"/>
              <w:rPr>
                <w:rFonts w:ascii="Tahoma" w:hAnsi="Tahoma" w:cs="Tahoma"/>
              </w:rPr>
            </w:pPr>
          </w:p>
        </w:tc>
      </w:tr>
      <w:tr w:rsidR="00E90FDB" w:rsidRPr="004C1F13" w14:paraId="51FA96D8" w14:textId="77777777" w:rsidTr="00E90FDB">
        <w:trPr>
          <w:trHeight w:val="80"/>
        </w:trPr>
        <w:tc>
          <w:tcPr>
            <w:tcW w:w="5726" w:type="dxa"/>
          </w:tcPr>
          <w:p w14:paraId="6CD671E2" w14:textId="77777777" w:rsidR="00E90FDB" w:rsidRPr="004C1F13" w:rsidRDefault="00E90FDB" w:rsidP="00FA66D0">
            <w:pPr>
              <w:keepNext/>
              <w:keepLines/>
              <w:jc w:val="both"/>
              <w:rPr>
                <w:rFonts w:ascii="Tahoma" w:hAnsi="Tahoma" w:cs="Tahoma"/>
                <w:b/>
              </w:rPr>
            </w:pPr>
          </w:p>
        </w:tc>
        <w:tc>
          <w:tcPr>
            <w:tcW w:w="211" w:type="dxa"/>
          </w:tcPr>
          <w:p w14:paraId="79DBEB73" w14:textId="77777777" w:rsidR="00E90FDB" w:rsidRPr="004C1F13" w:rsidRDefault="00E90FDB" w:rsidP="00FA66D0">
            <w:pPr>
              <w:keepNext/>
              <w:keepLines/>
              <w:jc w:val="both"/>
              <w:rPr>
                <w:rFonts w:ascii="Tahoma" w:hAnsi="Tahoma" w:cs="Tahoma"/>
              </w:rPr>
            </w:pPr>
          </w:p>
        </w:tc>
        <w:tc>
          <w:tcPr>
            <w:tcW w:w="745" w:type="dxa"/>
          </w:tcPr>
          <w:p w14:paraId="04E4A0D4" w14:textId="77777777" w:rsidR="00E90FDB" w:rsidRPr="004C1F13" w:rsidRDefault="00E90FDB" w:rsidP="00FA66D0">
            <w:pPr>
              <w:keepNext/>
              <w:keepLines/>
              <w:jc w:val="both"/>
              <w:rPr>
                <w:rFonts w:ascii="Tahoma" w:hAnsi="Tahoma" w:cs="Tahoma"/>
              </w:rPr>
            </w:pPr>
          </w:p>
        </w:tc>
      </w:tr>
      <w:tr w:rsidR="00E90FDB" w:rsidRPr="004C1F13" w14:paraId="6E32FD98" w14:textId="77777777" w:rsidTr="00E90FDB">
        <w:trPr>
          <w:trHeight w:val="80"/>
        </w:trPr>
        <w:tc>
          <w:tcPr>
            <w:tcW w:w="5726" w:type="dxa"/>
          </w:tcPr>
          <w:p w14:paraId="1579AE4B" w14:textId="77777777" w:rsidR="00E90FDB" w:rsidRPr="004C1F13" w:rsidRDefault="00E90FDB" w:rsidP="00FA66D0">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78203435" w14:textId="77777777" w:rsidR="00E90FDB" w:rsidRPr="004C1F13" w:rsidRDefault="00E90FDB" w:rsidP="00FA66D0">
            <w:pPr>
              <w:keepNext/>
              <w:keepLines/>
              <w:jc w:val="both"/>
              <w:rPr>
                <w:rFonts w:ascii="Tahoma" w:hAnsi="Tahoma" w:cs="Tahoma"/>
              </w:rPr>
            </w:pPr>
          </w:p>
        </w:tc>
        <w:tc>
          <w:tcPr>
            <w:tcW w:w="745" w:type="dxa"/>
          </w:tcPr>
          <w:p w14:paraId="067FC19B" w14:textId="77777777" w:rsidR="00E90FDB" w:rsidRPr="004C1F13" w:rsidRDefault="00E90FDB" w:rsidP="00FA66D0">
            <w:pPr>
              <w:keepNext/>
              <w:keepLines/>
              <w:jc w:val="both"/>
              <w:rPr>
                <w:rFonts w:ascii="Tahoma" w:hAnsi="Tahoma" w:cs="Tahoma"/>
              </w:rPr>
            </w:pPr>
          </w:p>
        </w:tc>
      </w:tr>
      <w:tr w:rsidR="00E90FDB" w:rsidRPr="004C1F13" w14:paraId="04EFBEA3" w14:textId="77777777" w:rsidTr="00E90FDB">
        <w:trPr>
          <w:trHeight w:val="80"/>
        </w:trPr>
        <w:tc>
          <w:tcPr>
            <w:tcW w:w="5726" w:type="dxa"/>
            <w:vAlign w:val="center"/>
          </w:tcPr>
          <w:p w14:paraId="3537A974" w14:textId="77777777" w:rsidR="00E90FDB" w:rsidRPr="004C1F13" w:rsidRDefault="00E90FDB" w:rsidP="00FA66D0">
            <w:pPr>
              <w:keepNext/>
              <w:keepLines/>
              <w:jc w:val="both"/>
              <w:rPr>
                <w:rFonts w:ascii="Tahoma" w:hAnsi="Tahoma" w:cs="Tahoma"/>
              </w:rPr>
            </w:pPr>
            <w:r w:rsidRPr="004C1F13">
              <w:rPr>
                <w:rFonts w:ascii="Tahoma" w:hAnsi="Tahoma" w:cs="Tahoma"/>
              </w:rPr>
              <w:t xml:space="preserve">Matična številka:    </w:t>
            </w:r>
          </w:p>
        </w:tc>
        <w:tc>
          <w:tcPr>
            <w:tcW w:w="211" w:type="dxa"/>
          </w:tcPr>
          <w:p w14:paraId="336C9D16" w14:textId="77777777" w:rsidR="00E90FDB" w:rsidRPr="004C1F13" w:rsidRDefault="00E90FDB" w:rsidP="00FA66D0">
            <w:pPr>
              <w:keepNext/>
              <w:keepLines/>
              <w:jc w:val="both"/>
              <w:rPr>
                <w:rFonts w:ascii="Tahoma" w:hAnsi="Tahoma" w:cs="Tahoma"/>
              </w:rPr>
            </w:pPr>
          </w:p>
        </w:tc>
        <w:tc>
          <w:tcPr>
            <w:tcW w:w="745" w:type="dxa"/>
          </w:tcPr>
          <w:p w14:paraId="68D31594" w14:textId="77777777" w:rsidR="00E90FDB" w:rsidRPr="004C1F13" w:rsidRDefault="00E90FDB" w:rsidP="00FA66D0">
            <w:pPr>
              <w:keepNext/>
              <w:keepLines/>
              <w:jc w:val="both"/>
              <w:rPr>
                <w:rFonts w:ascii="Tahoma" w:hAnsi="Tahoma" w:cs="Tahoma"/>
              </w:rPr>
            </w:pPr>
          </w:p>
        </w:tc>
      </w:tr>
    </w:tbl>
    <w:p w14:paraId="7C712DF5" w14:textId="77777777" w:rsidR="004C1F13" w:rsidRDefault="004C1F13" w:rsidP="00FA66D0">
      <w:pPr>
        <w:keepNext/>
        <w:keepLines/>
        <w:spacing w:after="200" w:line="276" w:lineRule="auto"/>
        <w:rPr>
          <w:rFonts w:ascii="Tahoma" w:eastAsia="Frutiger" w:hAnsi="Tahoma" w:cs="Tahoma"/>
          <w:b/>
          <w:lang w:eastAsia="en-US"/>
        </w:rPr>
      </w:pPr>
    </w:p>
    <w:p w14:paraId="1CFCF96E" w14:textId="77777777" w:rsidR="001D5263" w:rsidRDefault="001D5263" w:rsidP="00FA66D0">
      <w:pPr>
        <w:keepNext/>
        <w:keepLines/>
        <w:spacing w:after="200" w:line="276" w:lineRule="auto"/>
        <w:rPr>
          <w:rFonts w:ascii="Tahoma" w:eastAsia="Frutiger" w:hAnsi="Tahoma" w:cs="Tahoma"/>
          <w:b/>
          <w:lang w:eastAsia="en-US"/>
        </w:rPr>
      </w:pPr>
    </w:p>
    <w:p w14:paraId="2FF9BA51" w14:textId="77777777" w:rsidR="001D5263" w:rsidRDefault="001D5263" w:rsidP="00FA66D0">
      <w:pPr>
        <w:keepNext/>
        <w:keepLines/>
        <w:spacing w:after="200" w:line="276" w:lineRule="auto"/>
        <w:rPr>
          <w:rFonts w:ascii="Tahoma" w:eastAsia="Frutiger" w:hAnsi="Tahoma" w:cs="Tahoma"/>
          <w:b/>
          <w:lang w:eastAsia="en-US"/>
        </w:rPr>
      </w:pPr>
    </w:p>
    <w:p w14:paraId="1A6D8899" w14:textId="77777777" w:rsidR="00E90FDB" w:rsidRDefault="00365ABA"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771E20E2" w14:textId="77777777" w:rsidR="008A1E65" w:rsidRPr="004C1F13" w:rsidRDefault="008A1E65" w:rsidP="00FA66D0">
      <w:pPr>
        <w:pStyle w:val="Odstavekseznama"/>
        <w:keepNext/>
        <w:keepLines/>
        <w:ind w:left="426"/>
        <w:rPr>
          <w:rFonts w:ascii="Tahoma" w:eastAsia="Frutiger" w:hAnsi="Tahoma" w:cs="Tahoma"/>
          <w:b/>
          <w:lang w:eastAsia="en-US"/>
        </w:rPr>
      </w:pPr>
    </w:p>
    <w:p w14:paraId="59E06CFF" w14:textId="77777777" w:rsidR="00E90FDB" w:rsidRDefault="008A1E65" w:rsidP="00FA66D0">
      <w:pPr>
        <w:keepNext/>
        <w:keepLines/>
        <w:numPr>
          <w:ilvl w:val="0"/>
          <w:numId w:val="25"/>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1C245E3" w14:textId="77777777" w:rsidR="008A1E65" w:rsidRPr="004C1F13" w:rsidRDefault="008A1E65" w:rsidP="00FA66D0">
      <w:pPr>
        <w:keepNext/>
        <w:keepLines/>
        <w:ind w:left="454"/>
        <w:rPr>
          <w:rFonts w:ascii="Tahoma" w:eastAsia="Frutiger" w:hAnsi="Tahoma" w:cs="Tahoma"/>
          <w:lang w:eastAsia="en-US"/>
        </w:rPr>
      </w:pPr>
    </w:p>
    <w:p w14:paraId="64FFC15F" w14:textId="77777777" w:rsidR="00842ECD" w:rsidRDefault="00E90FDB" w:rsidP="00FA66D0">
      <w:pPr>
        <w:keepNext/>
        <w:keepLines/>
        <w:jc w:val="both"/>
        <w:rPr>
          <w:rFonts w:ascii="Tahoma" w:hAnsi="Tahoma" w:cs="Tahoma"/>
        </w:rPr>
      </w:pPr>
      <w:r w:rsidRPr="004C1F13">
        <w:rPr>
          <w:rFonts w:ascii="Tahoma" w:hAnsi="Tahoma" w:cs="Tahoma"/>
        </w:rPr>
        <w:t>Pogodbeni stranki ugotavljata, da</w:t>
      </w:r>
      <w:r w:rsidR="00842ECD">
        <w:rPr>
          <w:rFonts w:ascii="Tahoma" w:hAnsi="Tahoma" w:cs="Tahoma"/>
        </w:rPr>
        <w:t>:</w:t>
      </w:r>
    </w:p>
    <w:p w14:paraId="42AA4449" w14:textId="77777777" w:rsidR="00842ECD" w:rsidRPr="00842ECD" w:rsidRDefault="00E90FDB" w:rsidP="00FA66D0">
      <w:pPr>
        <w:pStyle w:val="Odstavekseznama"/>
        <w:keepNext/>
        <w:keepLines/>
        <w:numPr>
          <w:ilvl w:val="0"/>
          <w:numId w:val="7"/>
        </w:numPr>
        <w:jc w:val="both"/>
        <w:rPr>
          <w:rFonts w:ascii="Tahoma" w:hAnsi="Tahoma" w:cs="Tahoma"/>
        </w:rPr>
      </w:pPr>
      <w:r w:rsidRPr="00842ECD">
        <w:rPr>
          <w:rFonts w:ascii="Tahoma" w:hAnsi="Tahoma" w:cs="Tahoma"/>
        </w:rPr>
        <w:t>je</w:t>
      </w:r>
      <w:r w:rsidR="00842ECD">
        <w:rPr>
          <w:rFonts w:ascii="Tahoma" w:hAnsi="Tahoma" w:cs="Tahoma"/>
        </w:rPr>
        <w:t xml:space="preserve"> </w:t>
      </w:r>
      <w:r w:rsidR="00842ECD" w:rsidRPr="00842ECD">
        <w:rPr>
          <w:rFonts w:ascii="Tahoma" w:hAnsi="Tahoma" w:cs="Tahoma"/>
        </w:rPr>
        <w:t>JAVNI HOLDING Ljubljana d.o.o., Verovškova ulica 70, 1000 Ljubljana, po pooblastilu naročnika JAVNO PODJETJE VODOVOD KANALIZACIJA SNAGA d.o.o. izvedel postopek oddaje javnega naročila za pridobitev izvajalca del,</w:t>
      </w:r>
    </w:p>
    <w:p w14:paraId="190A7824" w14:textId="22D969BF" w:rsidR="00842ECD" w:rsidRDefault="00842ECD" w:rsidP="00FA66D0">
      <w:pPr>
        <w:pStyle w:val="Odstavekseznama"/>
        <w:keepNext/>
        <w:keepLines/>
        <w:numPr>
          <w:ilvl w:val="0"/>
          <w:numId w:val="7"/>
        </w:numPr>
        <w:jc w:val="both"/>
        <w:rPr>
          <w:rFonts w:ascii="Tahoma" w:hAnsi="Tahoma" w:cs="Tahoma"/>
        </w:rPr>
      </w:pPr>
      <w:r w:rsidRPr="00842ECD">
        <w:rPr>
          <w:rFonts w:ascii="Tahoma" w:hAnsi="Tahoma" w:cs="Tahoma"/>
        </w:rPr>
        <w:t>je predmet te pogodbe</w:t>
      </w:r>
      <w:r w:rsidR="00F82E4A">
        <w:rPr>
          <w:rFonts w:ascii="Tahoma" w:hAnsi="Tahoma" w:cs="Tahoma"/>
        </w:rPr>
        <w:t>: »</w:t>
      </w:r>
      <w:r w:rsidR="00F82E4A">
        <w:rPr>
          <w:rFonts w:ascii="Tahoma" w:hAnsi="Tahoma" w:cs="Tahoma"/>
          <w:b/>
        </w:rPr>
        <w:t>P</w:t>
      </w:r>
      <w:r w:rsidR="00623FC6">
        <w:rPr>
          <w:rFonts w:ascii="Tahoma" w:hAnsi="Tahoma" w:cs="Tahoma"/>
          <w:b/>
        </w:rPr>
        <w:t>restavitev zbirnega kanala A2 na območju Vodmata</w:t>
      </w:r>
      <w:r w:rsidR="00F82E4A">
        <w:rPr>
          <w:rFonts w:ascii="Tahoma" w:hAnsi="Tahoma" w:cs="Tahoma"/>
          <w:b/>
        </w:rPr>
        <w:t>«</w:t>
      </w:r>
      <w:r w:rsidRPr="00842ECD">
        <w:rPr>
          <w:rFonts w:ascii="Tahoma" w:hAnsi="Tahoma" w:cs="Tahoma"/>
        </w:rPr>
        <w:t>,</w:t>
      </w:r>
    </w:p>
    <w:p w14:paraId="41AFCBD4" w14:textId="77777777" w:rsidR="00842ECD" w:rsidRPr="002008D3" w:rsidRDefault="00842ECD" w:rsidP="00FA66D0">
      <w:pPr>
        <w:keepNext/>
        <w:keepLines/>
        <w:numPr>
          <w:ilvl w:val="0"/>
          <w:numId w:val="7"/>
        </w:numPr>
        <w:jc w:val="both"/>
        <w:rPr>
          <w:rFonts w:ascii="Tahoma" w:eastAsia="Frutiger" w:hAnsi="Tahoma" w:cs="Tahoma"/>
          <w:lang w:eastAsia="en-US"/>
        </w:rPr>
      </w:pPr>
      <w:r w:rsidRPr="002008D3">
        <w:rPr>
          <w:rFonts w:ascii="Tahoma" w:eastAsia="Frutiger" w:hAnsi="Tahoma" w:cs="Tahoma"/>
          <w:lang w:eastAsia="en-US"/>
        </w:rPr>
        <w:t>je bil izvajalec izbran na p</w:t>
      </w:r>
      <w:r>
        <w:rPr>
          <w:rFonts w:ascii="Tahoma" w:eastAsia="Frutiger" w:hAnsi="Tahoma" w:cs="Tahoma"/>
          <w:lang w:eastAsia="en-US"/>
        </w:rPr>
        <w:t xml:space="preserve">odlagi izvedenega </w:t>
      </w:r>
      <w:r w:rsidRPr="002008D3">
        <w:rPr>
          <w:rFonts w:ascii="Tahoma" w:eastAsia="Frutiger" w:hAnsi="Tahoma" w:cs="Tahoma"/>
          <w:lang w:eastAsia="en-US"/>
        </w:rPr>
        <w:t>postopka</w:t>
      </w:r>
      <w:r>
        <w:rPr>
          <w:rFonts w:ascii="Tahoma" w:eastAsia="Frutiger" w:hAnsi="Tahoma" w:cs="Tahoma"/>
          <w:lang w:eastAsia="en-US"/>
        </w:rPr>
        <w:t xml:space="preserve"> javnega naročila male vrednosti</w:t>
      </w:r>
      <w:r w:rsidRPr="002008D3">
        <w:rPr>
          <w:rFonts w:ascii="Tahoma" w:eastAsia="Frutiger" w:hAnsi="Tahoma" w:cs="Tahoma"/>
          <w:lang w:eastAsia="en-US"/>
        </w:rPr>
        <w:t xml:space="preserve"> skladno </w:t>
      </w:r>
      <w:r>
        <w:rPr>
          <w:rFonts w:ascii="Tahoma" w:eastAsia="Frutiger" w:hAnsi="Tahoma" w:cs="Tahoma"/>
          <w:lang w:eastAsia="en-US"/>
        </w:rPr>
        <w:t xml:space="preserve">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 člen</w:t>
      </w:r>
      <w:r>
        <w:rPr>
          <w:rFonts w:ascii="Tahoma" w:eastAsia="Frutiger" w:hAnsi="Tahoma" w:cs="Tahoma"/>
          <w:lang w:eastAsia="en-US"/>
        </w:rPr>
        <w:t xml:space="preserve">om </w:t>
      </w:r>
      <w:r w:rsidRPr="002008D3">
        <w:rPr>
          <w:rFonts w:ascii="Tahoma" w:eastAsia="Frutiger" w:hAnsi="Tahoma" w:cs="Tahoma"/>
          <w:lang w:eastAsia="en-US"/>
        </w:rPr>
        <w:t>Zakona o javnem naročanju (Ur. l. RS, št. 91/15 s spremembami; v nadaljevanju: ZJN-3);</w:t>
      </w:r>
    </w:p>
    <w:p w14:paraId="102B5A30" w14:textId="77777777" w:rsidR="00842ECD" w:rsidRPr="00232F4E" w:rsidRDefault="00842ECD" w:rsidP="00FA66D0">
      <w:pPr>
        <w:keepNext/>
        <w:keepLines/>
        <w:numPr>
          <w:ilvl w:val="0"/>
          <w:numId w:val="7"/>
        </w:numPr>
        <w:jc w:val="both"/>
        <w:rPr>
          <w:rFonts w:ascii="Tahoma" w:eastAsia="Frutiger" w:hAnsi="Tahoma" w:cs="Tahoma"/>
          <w:lang w:eastAsia="en-US"/>
        </w:rPr>
      </w:pPr>
      <w:r w:rsidRPr="00232F4E">
        <w:rPr>
          <w:rFonts w:ascii="Tahoma" w:eastAsia="Frutiger" w:hAnsi="Tahoma" w:cs="Tahoma"/>
          <w:lang w:eastAsia="en-US"/>
        </w:rPr>
        <w:t xml:space="preserve">je bilo obvestilo o javnem naročilu objavljeno na Portalu javnih naročil dne ………….. pod številko objave ………………………; </w:t>
      </w:r>
    </w:p>
    <w:p w14:paraId="6A2F9291" w14:textId="77777777" w:rsidR="00842ECD" w:rsidRPr="00754AB1" w:rsidRDefault="00842ECD" w:rsidP="00FA66D0">
      <w:pPr>
        <w:keepNext/>
        <w:keepLines/>
        <w:numPr>
          <w:ilvl w:val="0"/>
          <w:numId w:val="7"/>
        </w:numPr>
        <w:jc w:val="both"/>
        <w:rPr>
          <w:rFonts w:ascii="Tahoma" w:eastAsia="Frutiger" w:hAnsi="Tahoma" w:cs="Tahoma"/>
          <w:lang w:eastAsia="en-US"/>
        </w:rPr>
      </w:pPr>
      <w:r w:rsidRPr="00754AB1">
        <w:rPr>
          <w:rFonts w:ascii="Tahoma" w:eastAsia="Frutiger" w:hAnsi="Tahoma" w:cs="Tahoma"/>
          <w:lang w:eastAsia="en-US"/>
        </w:rPr>
        <w:t>se pogodba sklepa za obdobje od dneva sklenitve pogodbe do izpolnitve vseh obveznosti iz pogodbe</w:t>
      </w:r>
      <w:r>
        <w:rPr>
          <w:rFonts w:ascii="Tahoma" w:eastAsia="Frutiger" w:hAnsi="Tahoma" w:cs="Tahoma"/>
          <w:lang w:eastAsia="en-US"/>
        </w:rPr>
        <w:t>,</w:t>
      </w:r>
      <w:r w:rsidRPr="00754AB1">
        <w:rPr>
          <w:rFonts w:ascii="Tahoma" w:eastAsia="Frutiger" w:hAnsi="Tahoma" w:cs="Tahoma"/>
          <w:lang w:eastAsia="en-US"/>
        </w:rPr>
        <w:t xml:space="preserve"> </w:t>
      </w:r>
    </w:p>
    <w:p w14:paraId="3E16A82E" w14:textId="77777777" w:rsidR="00842ECD" w:rsidRPr="00232F4E" w:rsidRDefault="00842ECD" w:rsidP="00FA66D0">
      <w:pPr>
        <w:keepNext/>
        <w:keepLines/>
        <w:jc w:val="both"/>
        <w:rPr>
          <w:rFonts w:ascii="Tahoma" w:eastAsia="Frutiger" w:hAnsi="Tahoma" w:cs="Tahoma"/>
          <w:i/>
          <w:lang w:eastAsia="en-US"/>
        </w:rPr>
      </w:pPr>
      <w:r w:rsidRPr="00232F4E">
        <w:rPr>
          <w:rFonts w:ascii="Tahoma" w:eastAsia="Frutiger" w:hAnsi="Tahoma" w:cs="Tahoma"/>
          <w:i/>
          <w:lang w:eastAsia="en-US"/>
        </w:rPr>
        <w:t>(Opomba: se upošteva v primeru skupne ponudbe)</w:t>
      </w:r>
    </w:p>
    <w:p w14:paraId="063ECEF2" w14:textId="77777777" w:rsidR="00842ECD" w:rsidRPr="00232F4E" w:rsidRDefault="00842ECD" w:rsidP="00FA66D0">
      <w:pPr>
        <w:keepNext/>
        <w:keepLines/>
        <w:numPr>
          <w:ilvl w:val="1"/>
          <w:numId w:val="7"/>
        </w:numPr>
        <w:jc w:val="both"/>
        <w:rPr>
          <w:rFonts w:ascii="Tahoma" w:eastAsia="Frutiger" w:hAnsi="Tahoma" w:cs="Tahoma"/>
          <w:i/>
          <w:lang w:eastAsia="en-US"/>
        </w:rPr>
      </w:pPr>
      <w:r w:rsidRPr="00232F4E">
        <w:rPr>
          <w:rFonts w:ascii="Tahoma" w:eastAsia="Frutiger" w:hAnsi="Tahoma" w:cs="Tahoma"/>
          <w:i/>
          <w:lang w:eastAsia="en-US"/>
        </w:rPr>
        <w:lastRenderedPageBreak/>
        <w:t>so vodilni partner in partnerji  sklenili sporazum št……………………..</w:t>
      </w:r>
      <w:r>
        <w:rPr>
          <w:rFonts w:ascii="Tahoma" w:eastAsia="Frutiger" w:hAnsi="Tahoma" w:cs="Tahoma"/>
          <w:i/>
          <w:lang w:eastAsia="en-US"/>
        </w:rPr>
        <w:t xml:space="preserve"> , s katerim so se vodilni partner in partnerji dogovorili, da pogodbo podpišejo vsi partnerji/ s katerim so partnerji pooblastili vodilnega partnerja za podpis pogodbe z naročnikom (glede na določilo pravnega akta o skupnem nastopu),</w:t>
      </w:r>
    </w:p>
    <w:p w14:paraId="3295D269" w14:textId="77777777" w:rsidR="00842ECD" w:rsidRPr="00232F4E" w:rsidRDefault="00842ECD" w:rsidP="00FA66D0">
      <w:pPr>
        <w:keepNext/>
        <w:keepLines/>
        <w:numPr>
          <w:ilvl w:val="1"/>
          <w:numId w:val="7"/>
        </w:numPr>
        <w:jc w:val="both"/>
        <w:rPr>
          <w:rFonts w:ascii="Tahoma" w:eastAsia="Frutiger" w:hAnsi="Tahoma" w:cs="Tahoma"/>
          <w:i/>
          <w:lang w:eastAsia="en-US"/>
        </w:rPr>
      </w:pPr>
      <w:r w:rsidRPr="00232F4E">
        <w:rPr>
          <w:rFonts w:ascii="Tahoma" w:eastAsia="Frutiger" w:hAnsi="Tahoma" w:cs="Tahoma"/>
          <w:i/>
          <w:lang w:eastAsia="en-US"/>
        </w:rPr>
        <w:t>so vodilni partner in partner/ji naročniku solidarno odgovorni;</w:t>
      </w:r>
    </w:p>
    <w:p w14:paraId="38B5DE56" w14:textId="77777777" w:rsidR="00842ECD" w:rsidRPr="00232F4E" w:rsidRDefault="00842ECD" w:rsidP="00FA66D0">
      <w:pPr>
        <w:keepNext/>
        <w:keepLines/>
        <w:numPr>
          <w:ilvl w:val="1"/>
          <w:numId w:val="7"/>
        </w:numPr>
        <w:jc w:val="both"/>
        <w:rPr>
          <w:rFonts w:ascii="Tahoma" w:eastAsia="Frutiger" w:hAnsi="Tahoma" w:cs="Tahoma"/>
          <w:i/>
          <w:lang w:eastAsia="en-US"/>
        </w:rPr>
      </w:pPr>
      <w:r w:rsidRPr="00232F4E">
        <w:rPr>
          <w:rFonts w:ascii="Tahoma" w:eastAsia="Frutiger" w:hAnsi="Tahoma" w:cs="Tahoma"/>
          <w:i/>
          <w:lang w:eastAsia="en-US"/>
        </w:rPr>
        <w:t xml:space="preserve">so vodilni partner in partner/ji sporazumni, da </w:t>
      </w:r>
      <w:r w:rsidRPr="006132F3">
        <w:rPr>
          <w:rFonts w:ascii="Tahoma" w:eastAsia="Frutiger" w:hAnsi="Tahoma" w:cs="Tahoma"/>
          <w:i/>
          <w:lang w:eastAsia="en-US"/>
        </w:rPr>
        <w:t>račune</w:t>
      </w:r>
      <w:r w:rsidRPr="00232F4E">
        <w:rPr>
          <w:rFonts w:ascii="Tahoma" w:eastAsia="Frutiger" w:hAnsi="Tahoma" w:cs="Tahoma"/>
          <w:i/>
          <w:lang w:eastAsia="en-US"/>
        </w:rPr>
        <w:t xml:space="preserve"> naročniku iz</w:t>
      </w:r>
      <w:r>
        <w:rPr>
          <w:rFonts w:ascii="Tahoma" w:eastAsia="Frutiger" w:hAnsi="Tahoma" w:cs="Tahoma"/>
          <w:i/>
          <w:lang w:eastAsia="en-US"/>
        </w:rPr>
        <w:t>stavlja</w:t>
      </w:r>
      <w:r w:rsidRPr="00232F4E">
        <w:rPr>
          <w:rFonts w:ascii="Tahoma" w:eastAsia="Frutiger" w:hAnsi="Tahoma" w:cs="Tahoma"/>
          <w:i/>
          <w:lang w:eastAsia="en-US"/>
        </w:rPr>
        <w:t xml:space="preserve"> vodilni partner in da se sredstva nakazujejo vodilnemu partnerju</w:t>
      </w:r>
      <w:r>
        <w:rPr>
          <w:rFonts w:ascii="Tahoma" w:eastAsia="Frutiger" w:hAnsi="Tahoma" w:cs="Tahoma"/>
          <w:i/>
          <w:lang w:eastAsia="en-US"/>
        </w:rPr>
        <w:t>/da račune naročniku izstavlja vsak od partnerjev (glede na določilo pravnega akta o skupnem nastopu).</w:t>
      </w:r>
    </w:p>
    <w:p w14:paraId="341F5B11" w14:textId="77777777" w:rsidR="00842ECD" w:rsidRPr="00232F4E" w:rsidRDefault="00842ECD" w:rsidP="00FA66D0">
      <w:pPr>
        <w:keepNext/>
        <w:keepLines/>
        <w:jc w:val="both"/>
        <w:rPr>
          <w:rFonts w:ascii="Tahoma" w:eastAsia="Frutiger" w:hAnsi="Tahoma" w:cs="Tahoma"/>
          <w:lang w:eastAsia="en-US"/>
        </w:rPr>
      </w:pPr>
    </w:p>
    <w:p w14:paraId="31F55C24" w14:textId="77777777" w:rsidR="00842ECD" w:rsidRPr="00232F4E" w:rsidRDefault="00842ECD" w:rsidP="00FA66D0">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w:t>
      </w:r>
      <w:r>
        <w:rPr>
          <w:rFonts w:ascii="Tahoma" w:eastAsia="Frutiger" w:hAnsi="Tahoma" w:cs="Tahoma"/>
          <w:lang w:eastAsia="en-US"/>
        </w:rPr>
        <w:t xml:space="preserve"> naročnika</w:t>
      </w:r>
      <w:r w:rsidRPr="00232F4E">
        <w:rPr>
          <w:rFonts w:ascii="Tahoma" w:eastAsia="Frutiger" w:hAnsi="Tahoma" w:cs="Tahoma"/>
          <w:lang w:eastAsia="en-US"/>
        </w:rPr>
        <w:t xml:space="preserve"> ter da so mu razumljivi in jasni pogoji ter okoliščine za pravilno in kvalitetno izvedbo prevzetih del.</w:t>
      </w:r>
    </w:p>
    <w:p w14:paraId="2CDC9710" w14:textId="77777777" w:rsidR="003C5E66" w:rsidRDefault="003C5E66" w:rsidP="00FA66D0">
      <w:pPr>
        <w:keepNext/>
        <w:keepLines/>
        <w:jc w:val="both"/>
        <w:rPr>
          <w:rFonts w:ascii="Tahoma" w:eastAsia="Frutiger" w:hAnsi="Tahoma" w:cs="Tahoma"/>
          <w:lang w:eastAsia="en-US"/>
        </w:rPr>
      </w:pPr>
    </w:p>
    <w:p w14:paraId="259C0D51" w14:textId="77777777" w:rsidR="00E90FDB" w:rsidRDefault="00933D25" w:rsidP="00FA66D0">
      <w:pPr>
        <w:pStyle w:val="Odstavekseznama"/>
        <w:keepNext/>
        <w:keepLines/>
        <w:numPr>
          <w:ilvl w:val="0"/>
          <w:numId w:val="30"/>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6EB7A15B" w14:textId="77777777" w:rsidR="008A1E65" w:rsidRPr="00933D25" w:rsidRDefault="008A1E65" w:rsidP="00FA66D0">
      <w:pPr>
        <w:pStyle w:val="Odstavekseznama"/>
        <w:keepNext/>
        <w:keepLines/>
        <w:ind w:left="426"/>
        <w:rPr>
          <w:rFonts w:ascii="Tahoma" w:eastAsia="Frutiger" w:hAnsi="Tahoma" w:cs="Tahoma"/>
          <w:b/>
          <w:lang w:eastAsia="en-US"/>
        </w:rPr>
      </w:pPr>
    </w:p>
    <w:p w14:paraId="15B62476" w14:textId="77777777" w:rsidR="00E90FDB" w:rsidRPr="004C1F13" w:rsidRDefault="00E90FDB" w:rsidP="00FA66D0">
      <w:pPr>
        <w:keepNext/>
        <w:keepLines/>
        <w:numPr>
          <w:ilvl w:val="0"/>
          <w:numId w:val="25"/>
        </w:numPr>
        <w:jc w:val="center"/>
        <w:rPr>
          <w:rFonts w:ascii="Tahoma" w:eastAsia="Frutiger" w:hAnsi="Tahoma" w:cs="Tahoma"/>
          <w:lang w:eastAsia="en-US"/>
        </w:rPr>
      </w:pPr>
      <w:r w:rsidRPr="004C1F13">
        <w:rPr>
          <w:rFonts w:ascii="Tahoma" w:eastAsia="Frutiger" w:hAnsi="Tahoma" w:cs="Tahoma"/>
          <w:lang w:eastAsia="en-US"/>
        </w:rPr>
        <w:t>člen</w:t>
      </w:r>
    </w:p>
    <w:p w14:paraId="07A174D9" w14:textId="77777777" w:rsidR="008A1E65" w:rsidRDefault="008A1E65" w:rsidP="00FA66D0">
      <w:pPr>
        <w:keepNext/>
        <w:keepLines/>
        <w:jc w:val="both"/>
        <w:rPr>
          <w:rFonts w:ascii="Tahoma" w:eastAsia="Frutiger" w:hAnsi="Tahoma" w:cs="Tahoma"/>
          <w:lang w:eastAsia="en-US"/>
        </w:rPr>
      </w:pPr>
    </w:p>
    <w:p w14:paraId="580C623A" w14:textId="77777777" w:rsidR="00C925FE" w:rsidRPr="003C5E66" w:rsidRDefault="00E90FDB" w:rsidP="00FA66D0">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623FC6">
        <w:rPr>
          <w:rFonts w:ascii="Tahoma" w:eastAsia="Frutiger" w:hAnsi="Tahoma" w:cs="Tahoma"/>
          <w:lang w:eastAsia="en-US"/>
        </w:rPr>
        <w:t>Prestavitev zbirnega kanala A2 na območju Vodmata</w:t>
      </w:r>
      <w:r w:rsidRPr="003C5E66">
        <w:rPr>
          <w:rFonts w:ascii="Tahoma" w:eastAsia="Frutiger" w:hAnsi="Tahoma" w:cs="Tahoma"/>
          <w:lang w:eastAsia="en-US"/>
        </w:rPr>
        <w:t xml:space="preserve"> (v nadaljevanju: dela ali tudi pogodbena dela). </w:t>
      </w:r>
    </w:p>
    <w:p w14:paraId="6E212A27" w14:textId="77777777" w:rsidR="00DF3EAD" w:rsidRPr="003C5E66" w:rsidRDefault="00DF3EAD" w:rsidP="00FA66D0">
      <w:pPr>
        <w:keepNext/>
        <w:keepLines/>
        <w:jc w:val="both"/>
        <w:rPr>
          <w:rFonts w:ascii="Tahoma" w:eastAsia="Frutiger" w:hAnsi="Tahoma" w:cs="Tahoma"/>
          <w:lang w:eastAsia="en-US"/>
        </w:rPr>
      </w:pPr>
    </w:p>
    <w:p w14:paraId="095B0744" w14:textId="77777777" w:rsidR="00DF3EAD" w:rsidRPr="003C5E66" w:rsidRDefault="00DF3EAD" w:rsidP="00FA66D0">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623FC6">
        <w:rPr>
          <w:rFonts w:ascii="Tahoma" w:hAnsi="Tahoma" w:cs="Tahoma"/>
        </w:rPr>
        <w:t>VKS-182/22</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 xml:space="preserve">ter končne ponudbe izvajalca, </w:t>
      </w:r>
      <w:r w:rsidR="000C7AEC">
        <w:rPr>
          <w:rFonts w:ascii="Tahoma" w:eastAsia="Frutiger" w:hAnsi="Tahoma" w:cs="Tahoma"/>
          <w:lang w:eastAsia="en-US"/>
        </w:rPr>
        <w:t>podane</w:t>
      </w:r>
      <w:r w:rsidR="000C7AEC" w:rsidRPr="00B15E7B">
        <w:rPr>
          <w:rFonts w:ascii="Tahoma" w:eastAsia="Frutiger" w:hAnsi="Tahoma" w:cs="Tahoma"/>
          <w:lang w:eastAsia="en-US"/>
        </w:rPr>
        <w:t xml:space="preserve"> </w:t>
      </w:r>
      <w:r w:rsidRPr="00B15E7B">
        <w:rPr>
          <w:rFonts w:ascii="Tahoma" w:eastAsia="Frutiger" w:hAnsi="Tahoma" w:cs="Tahoma"/>
          <w:lang w:eastAsia="en-US"/>
        </w:rPr>
        <w:t>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0432812A" w14:textId="77777777" w:rsidR="00DF3EAD" w:rsidRPr="003C5E66" w:rsidRDefault="00DF3EAD" w:rsidP="00FA66D0">
      <w:pPr>
        <w:keepNext/>
        <w:keepLines/>
        <w:jc w:val="both"/>
        <w:rPr>
          <w:rFonts w:ascii="Tahoma" w:eastAsia="Frutiger" w:hAnsi="Tahoma" w:cs="Tahoma"/>
          <w:lang w:eastAsia="en-US"/>
        </w:rPr>
      </w:pPr>
    </w:p>
    <w:p w14:paraId="2091EA59" w14:textId="77777777" w:rsidR="00E90FDB" w:rsidRPr="003C5E66" w:rsidRDefault="00E90FDB" w:rsidP="00FA66D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POGODBENA VREDNOST</w:t>
      </w:r>
    </w:p>
    <w:p w14:paraId="18D813C1" w14:textId="77777777" w:rsidR="008A1E65" w:rsidRPr="003C5E66" w:rsidRDefault="008A1E65" w:rsidP="00FA66D0">
      <w:pPr>
        <w:pStyle w:val="Odstavekseznama"/>
        <w:keepNext/>
        <w:keepLines/>
        <w:ind w:left="426"/>
        <w:rPr>
          <w:rFonts w:ascii="Tahoma" w:eastAsia="Frutiger" w:hAnsi="Tahoma" w:cs="Tahoma"/>
          <w:b/>
          <w:lang w:eastAsia="en-US"/>
        </w:rPr>
      </w:pPr>
    </w:p>
    <w:p w14:paraId="347A882A" w14:textId="77777777" w:rsidR="00E90FDB" w:rsidRPr="003C5E66" w:rsidRDefault="00E90FDB" w:rsidP="00FA66D0">
      <w:pPr>
        <w:keepNext/>
        <w:keepLines/>
        <w:numPr>
          <w:ilvl w:val="0"/>
          <w:numId w:val="25"/>
        </w:numPr>
        <w:jc w:val="center"/>
        <w:rPr>
          <w:rFonts w:ascii="Tahoma" w:eastAsia="Frutiger" w:hAnsi="Tahoma" w:cs="Tahoma"/>
          <w:lang w:eastAsia="en-US"/>
        </w:rPr>
      </w:pPr>
      <w:r w:rsidRPr="003C5E66">
        <w:rPr>
          <w:rFonts w:ascii="Tahoma" w:eastAsia="Frutiger" w:hAnsi="Tahoma" w:cs="Tahoma"/>
          <w:lang w:eastAsia="en-US"/>
        </w:rPr>
        <w:t>člen</w:t>
      </w:r>
    </w:p>
    <w:p w14:paraId="5BC67DCF" w14:textId="77777777" w:rsidR="008A1E65" w:rsidRPr="003C5E66" w:rsidRDefault="008A1E65" w:rsidP="00FA66D0">
      <w:pPr>
        <w:keepNext/>
        <w:keepLines/>
        <w:jc w:val="both"/>
        <w:rPr>
          <w:rFonts w:ascii="Tahoma" w:eastAsia="Frutiger" w:hAnsi="Tahoma" w:cs="Tahoma"/>
          <w:lang w:eastAsia="en-US"/>
        </w:rPr>
      </w:pPr>
    </w:p>
    <w:p w14:paraId="68D56422" w14:textId="77777777" w:rsidR="00E90FDB" w:rsidRPr="003C5E66" w:rsidRDefault="00E90FDB" w:rsidP="00FA66D0">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5D6F68CE" w14:textId="77777777" w:rsidR="00E90FDB" w:rsidRPr="003C5E66" w:rsidRDefault="00E90FDB" w:rsidP="00FA66D0">
      <w:pPr>
        <w:keepNext/>
        <w:keepLines/>
        <w:jc w:val="both"/>
        <w:rPr>
          <w:rFonts w:ascii="Tahoma" w:eastAsia="Frutiger" w:hAnsi="Tahoma" w:cs="Tahoma"/>
          <w:lang w:eastAsia="en-US"/>
        </w:rPr>
      </w:pPr>
    </w:p>
    <w:p w14:paraId="16149BBA" w14:textId="77777777" w:rsidR="002F40F0" w:rsidRPr="003C5E66" w:rsidRDefault="002F40F0" w:rsidP="00FA66D0">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2FA6EFD6" w14:textId="77777777" w:rsidR="002F40F0" w:rsidRPr="003C5E66" w:rsidRDefault="002F40F0" w:rsidP="00FA66D0">
      <w:pPr>
        <w:keepNext/>
        <w:keepLines/>
        <w:jc w:val="both"/>
        <w:rPr>
          <w:rFonts w:ascii="Tahoma" w:hAnsi="Tahoma" w:cs="Tahoma"/>
        </w:rPr>
      </w:pPr>
    </w:p>
    <w:tbl>
      <w:tblPr>
        <w:tblStyle w:val="Tabelamrea12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3"/>
        <w:gridCol w:w="2135"/>
      </w:tblGrid>
      <w:tr w:rsidR="002F40F0" w:rsidRPr="003C5E66" w14:paraId="63C6AB24" w14:textId="77777777" w:rsidTr="00BA771A">
        <w:trPr>
          <w:trHeight w:hRule="exact" w:val="510"/>
        </w:trPr>
        <w:tc>
          <w:tcPr>
            <w:tcW w:w="6533" w:type="dxa"/>
            <w:tcBorders>
              <w:top w:val="double" w:sz="4" w:space="0" w:color="auto"/>
              <w:left w:val="single" w:sz="4" w:space="0" w:color="auto"/>
              <w:bottom w:val="single" w:sz="4" w:space="0" w:color="auto"/>
              <w:right w:val="single" w:sz="6" w:space="0" w:color="auto"/>
            </w:tcBorders>
            <w:vAlign w:val="bottom"/>
            <w:hideMark/>
          </w:tcPr>
          <w:p w14:paraId="324BA03D" w14:textId="77777777" w:rsidR="002F40F0" w:rsidRPr="003C5E66" w:rsidRDefault="002F40F0" w:rsidP="00FA66D0">
            <w:pPr>
              <w:keepNext/>
              <w:keepLines/>
              <w:spacing w:before="180" w:after="200" w:line="276" w:lineRule="auto"/>
              <w:rPr>
                <w:rFonts w:ascii="Tahoma" w:eastAsia="Frutiger" w:hAnsi="Tahoma" w:cs="Tahoma"/>
                <w:b/>
                <w:sz w:val="20"/>
                <w:szCs w:val="20"/>
              </w:rPr>
            </w:pPr>
            <w:r w:rsidRPr="003C5E66">
              <w:rPr>
                <w:rFonts w:ascii="Tahoma" w:eastAsia="Frutiger" w:hAnsi="Tahoma" w:cs="Tahoma"/>
                <w:b/>
                <w:sz w:val="20"/>
                <w:szCs w:val="20"/>
              </w:rPr>
              <w:t>SKUPAJ POGODBENA VREDNOST (BREZ DDV)</w:t>
            </w:r>
          </w:p>
        </w:tc>
        <w:tc>
          <w:tcPr>
            <w:tcW w:w="2135" w:type="dxa"/>
            <w:tcBorders>
              <w:top w:val="double" w:sz="4" w:space="0" w:color="auto"/>
              <w:left w:val="single" w:sz="6" w:space="0" w:color="auto"/>
              <w:bottom w:val="single" w:sz="4" w:space="0" w:color="auto"/>
              <w:right w:val="single" w:sz="4" w:space="0" w:color="auto"/>
            </w:tcBorders>
            <w:vAlign w:val="center"/>
            <w:hideMark/>
          </w:tcPr>
          <w:p w14:paraId="1A4F002E" w14:textId="77777777" w:rsidR="002F40F0" w:rsidRPr="003C5E66" w:rsidRDefault="002F40F0" w:rsidP="00FA66D0">
            <w:pPr>
              <w:keepNext/>
              <w:keepLines/>
              <w:spacing w:before="180" w:after="200" w:line="276" w:lineRule="auto"/>
              <w:jc w:val="right"/>
              <w:rPr>
                <w:rFonts w:ascii="Tahoma" w:eastAsia="Frutiger" w:hAnsi="Tahoma" w:cs="Tahoma"/>
                <w:b/>
                <w:sz w:val="20"/>
                <w:szCs w:val="20"/>
              </w:rPr>
            </w:pPr>
            <w:r w:rsidRPr="003C5E66">
              <w:rPr>
                <w:rFonts w:ascii="Tahoma" w:eastAsia="Frutiger" w:hAnsi="Tahoma" w:cs="Tahoma"/>
                <w:b/>
                <w:sz w:val="20"/>
                <w:szCs w:val="20"/>
              </w:rPr>
              <w:t>EUR</w:t>
            </w:r>
          </w:p>
        </w:tc>
      </w:tr>
      <w:tr w:rsidR="002F40F0" w:rsidRPr="003C5E66" w14:paraId="61EEF7D6" w14:textId="77777777" w:rsidTr="00BA771A">
        <w:trPr>
          <w:trHeight w:hRule="exact" w:val="572"/>
        </w:trPr>
        <w:tc>
          <w:tcPr>
            <w:tcW w:w="6533" w:type="dxa"/>
            <w:tcBorders>
              <w:top w:val="single" w:sz="4" w:space="0" w:color="auto"/>
              <w:left w:val="single" w:sz="4" w:space="0" w:color="auto"/>
              <w:bottom w:val="single" w:sz="4" w:space="0" w:color="auto"/>
              <w:right w:val="single" w:sz="4" w:space="0" w:color="auto"/>
            </w:tcBorders>
            <w:hideMark/>
          </w:tcPr>
          <w:p w14:paraId="57A07A64" w14:textId="66BD36BC" w:rsidR="002F40F0" w:rsidRPr="003C5E66" w:rsidRDefault="002F40F0" w:rsidP="00FA66D0">
            <w:pPr>
              <w:keepNext/>
              <w:keepLines/>
              <w:spacing w:before="180" w:after="200" w:line="276" w:lineRule="auto"/>
              <w:rPr>
                <w:rFonts w:ascii="Tahoma" w:eastAsia="Frutiger" w:hAnsi="Tahoma" w:cs="Tahoma"/>
                <w:sz w:val="20"/>
                <w:szCs w:val="20"/>
              </w:rPr>
            </w:pPr>
            <w:r w:rsidRPr="003C5E66">
              <w:rPr>
                <w:rFonts w:ascii="Tahoma" w:eastAsia="Frutiger" w:hAnsi="Tahoma" w:cs="Tahoma"/>
                <w:sz w:val="20"/>
                <w:szCs w:val="20"/>
              </w:rPr>
              <w:t>DDV 22%</w:t>
            </w:r>
          </w:p>
        </w:tc>
        <w:tc>
          <w:tcPr>
            <w:tcW w:w="2135" w:type="dxa"/>
            <w:tcBorders>
              <w:top w:val="single" w:sz="4" w:space="0" w:color="auto"/>
              <w:left w:val="single" w:sz="4" w:space="0" w:color="auto"/>
              <w:bottom w:val="single" w:sz="4" w:space="0" w:color="auto"/>
              <w:right w:val="single" w:sz="4" w:space="0" w:color="auto"/>
            </w:tcBorders>
            <w:vAlign w:val="center"/>
            <w:hideMark/>
          </w:tcPr>
          <w:p w14:paraId="428420E6" w14:textId="77777777" w:rsidR="002F40F0" w:rsidRPr="003C5E66" w:rsidRDefault="002F40F0" w:rsidP="00FA66D0">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r w:rsidR="002F40F0" w:rsidRPr="003C5E66" w14:paraId="3A50CC03" w14:textId="77777777" w:rsidTr="00BA771A">
        <w:trPr>
          <w:trHeight w:hRule="exact" w:val="510"/>
        </w:trPr>
        <w:tc>
          <w:tcPr>
            <w:tcW w:w="6533" w:type="dxa"/>
            <w:tcBorders>
              <w:top w:val="single" w:sz="4" w:space="0" w:color="auto"/>
              <w:left w:val="single" w:sz="4" w:space="0" w:color="auto"/>
              <w:bottom w:val="single" w:sz="4" w:space="0" w:color="auto"/>
              <w:right w:val="single" w:sz="4" w:space="0" w:color="auto"/>
            </w:tcBorders>
            <w:hideMark/>
          </w:tcPr>
          <w:p w14:paraId="27A6B63E" w14:textId="53C5339C" w:rsidR="002F40F0" w:rsidRPr="003C5E66" w:rsidRDefault="000067EA" w:rsidP="000067EA">
            <w:pPr>
              <w:keepNext/>
              <w:keepLines/>
              <w:spacing w:before="180" w:after="200" w:line="276" w:lineRule="auto"/>
              <w:rPr>
                <w:rFonts w:ascii="Tahoma" w:eastAsia="Frutiger" w:hAnsi="Tahoma" w:cs="Tahoma"/>
                <w:sz w:val="20"/>
                <w:szCs w:val="20"/>
              </w:rPr>
            </w:pPr>
            <w:r>
              <w:rPr>
                <w:rFonts w:ascii="Tahoma" w:eastAsia="Frutiger" w:hAnsi="Tahoma" w:cs="Tahoma"/>
                <w:sz w:val="20"/>
                <w:szCs w:val="20"/>
              </w:rPr>
              <w:t xml:space="preserve">SKUPAJ POGODBENA VREDNOST </w:t>
            </w:r>
            <w:r w:rsidR="002F40F0" w:rsidRPr="003C5E66">
              <w:rPr>
                <w:rFonts w:ascii="Tahoma" w:eastAsia="Frutiger" w:hAnsi="Tahoma" w:cs="Tahoma"/>
                <w:sz w:val="20"/>
                <w:szCs w:val="20"/>
              </w:rPr>
              <w:t xml:space="preserve">Z </w:t>
            </w:r>
            <w:r>
              <w:rPr>
                <w:rFonts w:ascii="Tahoma" w:eastAsia="Frutiger" w:hAnsi="Tahoma" w:cs="Tahoma"/>
                <w:sz w:val="20"/>
                <w:szCs w:val="20"/>
              </w:rPr>
              <w:t>DDV</w:t>
            </w:r>
          </w:p>
        </w:tc>
        <w:tc>
          <w:tcPr>
            <w:tcW w:w="2135" w:type="dxa"/>
            <w:tcBorders>
              <w:top w:val="single" w:sz="4" w:space="0" w:color="auto"/>
              <w:left w:val="single" w:sz="4" w:space="0" w:color="auto"/>
              <w:bottom w:val="single" w:sz="4" w:space="0" w:color="auto"/>
              <w:right w:val="single" w:sz="4" w:space="0" w:color="auto"/>
            </w:tcBorders>
            <w:vAlign w:val="center"/>
            <w:hideMark/>
          </w:tcPr>
          <w:p w14:paraId="41AA38C6" w14:textId="77777777" w:rsidR="002F40F0" w:rsidRPr="003C5E66" w:rsidRDefault="002F40F0" w:rsidP="00FA66D0">
            <w:pPr>
              <w:keepNext/>
              <w:keepLines/>
              <w:spacing w:before="180" w:after="200" w:line="276" w:lineRule="auto"/>
              <w:jc w:val="right"/>
              <w:rPr>
                <w:rFonts w:ascii="Tahoma" w:eastAsia="Frutiger" w:hAnsi="Tahoma" w:cs="Tahoma"/>
                <w:sz w:val="20"/>
                <w:szCs w:val="20"/>
              </w:rPr>
            </w:pPr>
            <w:r w:rsidRPr="003C5E66">
              <w:rPr>
                <w:rFonts w:ascii="Tahoma" w:eastAsia="Frutiger" w:hAnsi="Tahoma" w:cs="Tahoma"/>
                <w:sz w:val="20"/>
                <w:szCs w:val="20"/>
              </w:rPr>
              <w:t>EUR</w:t>
            </w:r>
          </w:p>
        </w:tc>
      </w:tr>
    </w:tbl>
    <w:p w14:paraId="48AF5EE3" w14:textId="77777777" w:rsidR="005D25A3" w:rsidRDefault="005D25A3" w:rsidP="00FA66D0">
      <w:pPr>
        <w:keepNext/>
        <w:keepLines/>
        <w:jc w:val="both"/>
        <w:rPr>
          <w:rFonts w:ascii="Tahoma" w:eastAsia="Frutiger" w:hAnsi="Tahoma" w:cs="Tahoma"/>
        </w:rPr>
      </w:pPr>
    </w:p>
    <w:p w14:paraId="0AD81577" w14:textId="77777777" w:rsidR="002F40F0" w:rsidRPr="003C5E66" w:rsidRDefault="002F40F0" w:rsidP="00FA66D0">
      <w:pPr>
        <w:keepNext/>
        <w:keepLines/>
        <w:jc w:val="both"/>
        <w:rPr>
          <w:rFonts w:ascii="Tahoma" w:eastAsia="Frutiger" w:hAnsi="Tahoma" w:cs="Tahoma"/>
        </w:rPr>
      </w:pPr>
      <w:r w:rsidRPr="003C5E66">
        <w:rPr>
          <w:rFonts w:ascii="Tahoma" w:eastAsia="Frutiger" w:hAnsi="Tahoma" w:cs="Tahoma"/>
        </w:rPr>
        <w:t>Dela se obračunavajo po cenah</w:t>
      </w:r>
      <w:r w:rsidR="003534F1">
        <w:rPr>
          <w:rFonts w:ascii="Tahoma" w:eastAsia="Frutiger" w:hAnsi="Tahoma" w:cs="Tahoma"/>
        </w:rPr>
        <w:t>,</w:t>
      </w:r>
      <w:r w:rsidRPr="003C5E66">
        <w:rPr>
          <w:rFonts w:ascii="Tahoma" w:eastAsia="Frutiger" w:hAnsi="Tahoma" w:cs="Tahoma"/>
        </w:rPr>
        <w:t xml:space="preserve"> navedenih v </w:t>
      </w:r>
      <w:r w:rsidR="003534F1">
        <w:rPr>
          <w:rFonts w:ascii="Tahoma" w:eastAsia="Frutiger" w:hAnsi="Tahoma" w:cs="Tahoma"/>
        </w:rPr>
        <w:t>popisu del</w:t>
      </w:r>
      <w:r w:rsidRPr="003C5E66">
        <w:rPr>
          <w:rFonts w:ascii="Tahoma" w:eastAsia="Frutiger" w:hAnsi="Tahoma" w:cs="Tahoma"/>
        </w:rPr>
        <w:t xml:space="preserve">, znižanih za dogovorjen popust v višini </w:t>
      </w:r>
      <w:r w:rsidR="002156D6" w:rsidRPr="003C5E66">
        <w:rPr>
          <w:rFonts w:ascii="Tahoma" w:eastAsia="Frutiger" w:hAnsi="Tahoma" w:cs="Tahoma"/>
        </w:rPr>
        <w:t>______ odstotkov (__</w:t>
      </w:r>
      <w:r w:rsidRPr="003C5E66">
        <w:rPr>
          <w:rFonts w:ascii="Tahoma" w:eastAsia="Frutiger" w:hAnsi="Tahoma" w:cs="Tahoma"/>
        </w:rPr>
        <w:t xml:space="preserve"> %).</w:t>
      </w:r>
    </w:p>
    <w:p w14:paraId="1EBC3865" w14:textId="77777777" w:rsidR="002F40F0" w:rsidRPr="003C5E66" w:rsidRDefault="002F40F0" w:rsidP="00FA66D0">
      <w:pPr>
        <w:keepNext/>
        <w:keepLines/>
        <w:jc w:val="both"/>
        <w:rPr>
          <w:rFonts w:ascii="Tahoma" w:eastAsia="Frutiger" w:hAnsi="Tahoma" w:cs="Tahoma"/>
        </w:rPr>
      </w:pPr>
    </w:p>
    <w:p w14:paraId="35CC3D14" w14:textId="77777777" w:rsidR="002F40F0" w:rsidRPr="003C5E66" w:rsidRDefault="002F40F0" w:rsidP="00FA66D0">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74FFF8E" w14:textId="77777777" w:rsidR="002F40F0" w:rsidRPr="003C5E66" w:rsidRDefault="002F40F0" w:rsidP="00FA66D0">
      <w:pPr>
        <w:keepNext/>
        <w:keepLines/>
        <w:jc w:val="both"/>
        <w:rPr>
          <w:rFonts w:ascii="Tahoma" w:eastAsia="Frutiger" w:hAnsi="Tahoma" w:cs="Tahoma"/>
          <w:lang w:eastAsia="en-US"/>
        </w:rPr>
      </w:pPr>
    </w:p>
    <w:p w14:paraId="530BDBE0" w14:textId="77777777" w:rsidR="00E90FDB" w:rsidRPr="003C5E66" w:rsidRDefault="00E90FDB" w:rsidP="00FA66D0">
      <w:pPr>
        <w:keepNext/>
        <w:keepLines/>
        <w:jc w:val="both"/>
        <w:rPr>
          <w:rFonts w:ascii="Tahoma" w:eastAsia="Frutiger" w:hAnsi="Tahoma" w:cs="Tahoma"/>
          <w:lang w:eastAsia="en-US"/>
        </w:rPr>
      </w:pPr>
      <w:r w:rsidRPr="003C5E66">
        <w:rPr>
          <w:rFonts w:ascii="Tahoma" w:eastAsia="Frutiger" w:hAnsi="Tahoma" w:cs="Tahoma"/>
          <w:lang w:eastAsia="en-US"/>
        </w:rPr>
        <w:t>Izvajalec soglaša, da pogodbena cena v času veljavnosti pogodbe ostane nespremenjena</w:t>
      </w:r>
      <w:r w:rsidR="009561A9">
        <w:rPr>
          <w:rFonts w:ascii="Tahoma" w:eastAsia="Frutiger" w:hAnsi="Tahoma" w:cs="Tahoma"/>
          <w:lang w:eastAsia="en-US"/>
        </w:rPr>
        <w:t xml:space="preserve"> (fiksna)</w:t>
      </w:r>
      <w:r w:rsidR="003E6041">
        <w:rPr>
          <w:rFonts w:ascii="Tahoma" w:eastAsia="Frutiger" w:hAnsi="Tahoma" w:cs="Tahoma"/>
          <w:lang w:eastAsia="en-US"/>
        </w:rPr>
        <w:t>, razen v primeru iz 4. člena te pogodbe,</w:t>
      </w:r>
      <w:r w:rsidRPr="003C5E66">
        <w:rPr>
          <w:rFonts w:ascii="Tahoma" w:eastAsia="Frutiger" w:hAnsi="Tahoma" w:cs="Tahoma"/>
          <w:lang w:eastAsia="en-US"/>
        </w:rPr>
        <w:t xml:space="preserve">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08FF12CB" w14:textId="77777777" w:rsidR="00E90FDB" w:rsidRPr="003C5E66" w:rsidRDefault="00E90FDB" w:rsidP="00FA66D0">
      <w:pPr>
        <w:keepNext/>
        <w:keepLines/>
        <w:jc w:val="both"/>
        <w:rPr>
          <w:rFonts w:ascii="Tahoma" w:eastAsia="Frutiger" w:hAnsi="Tahoma" w:cs="Tahoma"/>
          <w:lang w:eastAsia="en-US"/>
        </w:rPr>
      </w:pPr>
    </w:p>
    <w:p w14:paraId="3C80B73C" w14:textId="77777777" w:rsidR="00E90FDB" w:rsidRPr="003C5E66" w:rsidRDefault="00E90FDB" w:rsidP="00FA66D0">
      <w:pPr>
        <w:keepNext/>
        <w:keepLines/>
        <w:jc w:val="both"/>
        <w:rPr>
          <w:rFonts w:ascii="Tahoma" w:eastAsia="Frutiger" w:hAnsi="Tahoma" w:cs="Tahoma"/>
          <w:lang w:eastAsia="en-US"/>
        </w:rPr>
      </w:pPr>
      <w:r w:rsidRPr="003C5E66">
        <w:rPr>
          <w:rFonts w:ascii="Tahoma" w:eastAsia="Frutiger" w:hAnsi="Tahoma" w:cs="Tahoma"/>
          <w:lang w:eastAsia="en-US"/>
        </w:rPr>
        <w:lastRenderedPageBreak/>
        <w:t>Izvajalec soglaša z dinamiko izvedbe del, glede na potrjen investicijski načrt za tekoče koledarsko leto oz. za vsako koledarsko leto posebej.</w:t>
      </w:r>
    </w:p>
    <w:p w14:paraId="31024932" w14:textId="77777777" w:rsidR="00860385" w:rsidRDefault="00860385" w:rsidP="00FA66D0">
      <w:pPr>
        <w:keepNext/>
        <w:keepLines/>
        <w:jc w:val="both"/>
        <w:rPr>
          <w:rFonts w:ascii="Tahoma" w:eastAsia="Frutiger" w:hAnsi="Tahoma" w:cs="Tahoma"/>
          <w:lang w:eastAsia="en-US"/>
        </w:rPr>
      </w:pPr>
    </w:p>
    <w:p w14:paraId="3FBED92F" w14:textId="77777777" w:rsidR="009561A9" w:rsidRDefault="009561A9" w:rsidP="00FA66D0">
      <w:pPr>
        <w:keepNext/>
        <w:keepLines/>
        <w:numPr>
          <w:ilvl w:val="0"/>
          <w:numId w:val="25"/>
        </w:numPr>
        <w:jc w:val="center"/>
        <w:rPr>
          <w:rFonts w:ascii="Tahoma" w:eastAsia="Frutiger" w:hAnsi="Tahoma" w:cs="Tahoma"/>
          <w:lang w:eastAsia="en-US"/>
        </w:rPr>
      </w:pPr>
      <w:r>
        <w:rPr>
          <w:rFonts w:ascii="Tahoma" w:eastAsia="Frutiger" w:hAnsi="Tahoma" w:cs="Tahoma"/>
          <w:lang w:eastAsia="en-US"/>
        </w:rPr>
        <w:t>člen</w:t>
      </w:r>
    </w:p>
    <w:p w14:paraId="179EA7A2" w14:textId="77777777" w:rsidR="009561A9" w:rsidRPr="003C5E66" w:rsidRDefault="009561A9" w:rsidP="00FA66D0">
      <w:pPr>
        <w:keepNext/>
        <w:keepLines/>
        <w:jc w:val="both"/>
        <w:rPr>
          <w:rFonts w:ascii="Tahoma" w:eastAsia="Frutiger" w:hAnsi="Tahoma" w:cs="Tahoma"/>
          <w:lang w:eastAsia="en-US"/>
        </w:rPr>
      </w:pPr>
    </w:p>
    <w:p w14:paraId="3C91B73C" w14:textId="61A1BD7E" w:rsidR="002207A1" w:rsidRPr="00413CB9" w:rsidRDefault="002207A1" w:rsidP="00FA66D0">
      <w:pPr>
        <w:keepNext/>
        <w:keepLines/>
        <w:jc w:val="both"/>
        <w:rPr>
          <w:rFonts w:ascii="Tahoma" w:hAnsi="Tahoma" w:cs="Tahoma"/>
        </w:rPr>
      </w:pPr>
      <w:r w:rsidRPr="00413CB9">
        <w:rPr>
          <w:rFonts w:ascii="Tahoma" w:eastAsia="Frutiger" w:hAnsi="Tahoma" w:cs="Tahoma"/>
          <w:lang w:eastAsia="en-US"/>
        </w:rPr>
        <w:t xml:space="preserve">Izvajalec lahko </w:t>
      </w:r>
      <w:r w:rsidRPr="00413CB9">
        <w:rPr>
          <w:rFonts w:ascii="Tahoma" w:hAnsi="Tahoma" w:cs="Tahoma"/>
        </w:rPr>
        <w:t>na podlagi 656. člen</w:t>
      </w:r>
      <w:r w:rsidR="00F82E4A">
        <w:rPr>
          <w:rFonts w:ascii="Tahoma" w:hAnsi="Tahoma" w:cs="Tahoma"/>
        </w:rPr>
        <w:t>a</w:t>
      </w:r>
      <w:r w:rsidRPr="00413CB9">
        <w:rPr>
          <w:rFonts w:ascii="Tahoma" w:hAnsi="Tahoma" w:cs="Tahoma"/>
        </w:rPr>
        <w:t xml:space="preserve"> Obligacijskega zakonika v povezavi s 1. točko prvega odstavka 95. člena ZJN-3 zahteva spremembo fiksne cene, če so se po sklenitvi pogodbe zvišale cene </w:t>
      </w:r>
      <w:r w:rsidR="002E059C" w:rsidRPr="00413CB9">
        <w:rPr>
          <w:rFonts w:ascii="Tahoma" w:hAnsi="Tahoma" w:cs="Tahoma"/>
        </w:rPr>
        <w:t xml:space="preserve">za </w:t>
      </w:r>
      <w:r w:rsidRPr="00413CB9">
        <w:rPr>
          <w:rFonts w:ascii="Tahoma" w:hAnsi="Tahoma" w:cs="Tahoma"/>
        </w:rPr>
        <w:t>element</w:t>
      </w:r>
      <w:r w:rsidR="002E059C" w:rsidRPr="00413CB9">
        <w:rPr>
          <w:rFonts w:ascii="Tahoma" w:hAnsi="Tahoma" w:cs="Tahoma"/>
        </w:rPr>
        <w:t>e</w:t>
      </w:r>
      <w:r w:rsidRPr="00413CB9">
        <w:rPr>
          <w:rFonts w:ascii="Tahoma" w:hAnsi="Tahoma" w:cs="Tahoma"/>
        </w:rPr>
        <w:t xml:space="preserve">, na podlagi katerih je bila določena fiksna cena, </w:t>
      </w:r>
      <w:r w:rsidR="002E059C" w:rsidRPr="00413CB9">
        <w:rPr>
          <w:rFonts w:ascii="Tahoma" w:hAnsi="Tahoma" w:cs="Tahoma"/>
        </w:rPr>
        <w:t xml:space="preserve">če so se cene za elemente toliko zvišale, da bi morala biti cena za dela več kot za deset odstotkov (10%) višja, </w:t>
      </w:r>
      <w:r w:rsidRPr="00413CB9">
        <w:rPr>
          <w:rFonts w:ascii="Tahoma" w:hAnsi="Tahoma" w:cs="Tahoma"/>
        </w:rPr>
        <w:t>pri čemer sme izvajalec v teh primerih zahtevati le razliko v ceni</w:t>
      </w:r>
      <w:r w:rsidR="002E059C" w:rsidRPr="00413CB9">
        <w:rPr>
          <w:rFonts w:ascii="Tahoma" w:hAnsi="Tahoma" w:cs="Tahoma"/>
        </w:rPr>
        <w:t>,</w:t>
      </w:r>
      <w:r w:rsidRPr="00413CB9">
        <w:rPr>
          <w:rFonts w:ascii="Tahoma" w:hAnsi="Tahoma" w:cs="Tahoma"/>
        </w:rPr>
        <w:t xml:space="preserve"> </w:t>
      </w:r>
      <w:r w:rsidR="002E059C" w:rsidRPr="00413CB9">
        <w:rPr>
          <w:rFonts w:ascii="Tahoma" w:hAnsi="Tahoma" w:cs="Tahoma"/>
        </w:rPr>
        <w:t xml:space="preserve">ki presega </w:t>
      </w:r>
      <w:r w:rsidR="008B3218" w:rsidRPr="00413CB9">
        <w:rPr>
          <w:rFonts w:ascii="Tahoma" w:hAnsi="Tahoma" w:cs="Tahoma"/>
        </w:rPr>
        <w:t>deset odstotkov (</w:t>
      </w:r>
      <w:r w:rsidRPr="00413CB9">
        <w:rPr>
          <w:rFonts w:ascii="Tahoma" w:hAnsi="Tahoma" w:cs="Tahoma"/>
        </w:rPr>
        <w:t>10 %</w:t>
      </w:r>
      <w:r w:rsidR="008B3218" w:rsidRPr="00413CB9">
        <w:rPr>
          <w:rFonts w:ascii="Tahoma" w:hAnsi="Tahoma" w:cs="Tahoma"/>
        </w:rPr>
        <w:t>)</w:t>
      </w:r>
      <w:r w:rsidR="002E059C" w:rsidRPr="00413CB9">
        <w:rPr>
          <w:rFonts w:ascii="Tahoma" w:hAnsi="Tahoma" w:cs="Tahoma"/>
        </w:rPr>
        <w:t>,</w:t>
      </w:r>
      <w:r w:rsidR="002E059C" w:rsidRPr="00413CB9">
        <w:rPr>
          <w:rFonts w:ascii="Arial" w:hAnsi="Arial" w:cs="Arial"/>
          <w:color w:val="484848"/>
          <w:sz w:val="26"/>
          <w:szCs w:val="26"/>
          <w:shd w:val="clear" w:color="auto" w:fill="FFFFFF"/>
        </w:rPr>
        <w:t xml:space="preserve"> </w:t>
      </w:r>
      <w:r w:rsidR="002E059C" w:rsidRPr="00413CB9">
        <w:rPr>
          <w:rFonts w:ascii="Tahoma" w:hAnsi="Tahoma" w:cs="Tahoma"/>
        </w:rPr>
        <w:t>razen če so se cene za elemente zvišale potem, ko je prišel v zamudo</w:t>
      </w:r>
      <w:r w:rsidRPr="00413CB9">
        <w:rPr>
          <w:rFonts w:ascii="Tahoma" w:hAnsi="Tahoma" w:cs="Tahoma"/>
        </w:rPr>
        <w:t xml:space="preserve">. </w:t>
      </w:r>
    </w:p>
    <w:p w14:paraId="3D2F5A47" w14:textId="77777777" w:rsidR="002207A1" w:rsidRPr="00413CB9" w:rsidRDefault="002207A1" w:rsidP="00FA66D0">
      <w:pPr>
        <w:keepNext/>
        <w:keepLines/>
        <w:jc w:val="both"/>
        <w:rPr>
          <w:rFonts w:ascii="Tahoma" w:hAnsi="Tahoma" w:cs="Tahoma"/>
        </w:rPr>
      </w:pPr>
    </w:p>
    <w:p w14:paraId="5CA73BB2" w14:textId="77777777" w:rsidR="002E059C" w:rsidRPr="00413CB9" w:rsidRDefault="00F676B0" w:rsidP="00FA66D0">
      <w:pPr>
        <w:keepNext/>
        <w:keepLines/>
        <w:jc w:val="both"/>
        <w:rPr>
          <w:rFonts w:ascii="Tahoma" w:hAnsi="Tahoma" w:cs="Tahoma"/>
        </w:rPr>
      </w:pPr>
      <w:r w:rsidRPr="00413CB9">
        <w:rPr>
          <w:rFonts w:ascii="Tahoma" w:hAnsi="Tahoma" w:cs="Tahoma"/>
        </w:rPr>
        <w:t>Naročnik bo izvajalcu priznal valorizacijo cen z upoštevanjem indeksa, izračunanega kot povprečno vrednost indeksa »50 POVPREČNI INDEKS ZA INŽENIRSKE GRADNJE« (v nadaljevanju: indeks), ki ga mesečno izračunava in objavlja GZS</w:t>
      </w:r>
      <w:r w:rsidR="00554A13" w:rsidRPr="00413CB9">
        <w:rPr>
          <w:rFonts w:ascii="Tahoma" w:hAnsi="Tahoma" w:cs="Tahoma"/>
        </w:rPr>
        <w:t xml:space="preserve"> </w:t>
      </w:r>
      <w:r w:rsidRPr="00413CB9">
        <w:rPr>
          <w:rFonts w:ascii="Tahoma" w:hAnsi="Tahoma" w:cs="Tahoma"/>
        </w:rPr>
        <w:t>-</w:t>
      </w:r>
      <w:r w:rsidR="00554A13" w:rsidRPr="00413CB9">
        <w:rPr>
          <w:rFonts w:ascii="Tahoma" w:hAnsi="Tahoma" w:cs="Tahoma"/>
        </w:rPr>
        <w:t xml:space="preserve"> </w:t>
      </w:r>
      <w:r w:rsidRPr="00413CB9">
        <w:rPr>
          <w:rFonts w:ascii="Tahoma" w:hAnsi="Tahoma" w:cs="Tahoma"/>
        </w:rPr>
        <w:t>Zbornica gradbeništva in industrije gradbenega materiala</w:t>
      </w:r>
      <w:r w:rsidR="00554A13" w:rsidRPr="00413CB9">
        <w:rPr>
          <w:rFonts w:ascii="Tahoma" w:hAnsi="Tahoma" w:cs="Tahoma"/>
        </w:rPr>
        <w:t xml:space="preserve"> </w:t>
      </w:r>
      <w:r w:rsidRPr="00413CB9">
        <w:rPr>
          <w:rFonts w:ascii="Tahoma" w:hAnsi="Tahoma" w:cs="Tahoma"/>
        </w:rPr>
        <w:t>-</w:t>
      </w:r>
      <w:r w:rsidR="00554A13" w:rsidRPr="00413CB9">
        <w:rPr>
          <w:rFonts w:ascii="Tahoma" w:hAnsi="Tahoma" w:cs="Tahoma"/>
        </w:rPr>
        <w:t xml:space="preserve"> </w:t>
      </w:r>
      <w:r w:rsidRPr="00413CB9">
        <w:rPr>
          <w:rFonts w:ascii="Tahoma" w:hAnsi="Tahoma" w:cs="Tahoma"/>
        </w:rPr>
        <w:t xml:space="preserve">ZGIGM. Prva valorizacija </w:t>
      </w:r>
      <w:r w:rsidR="002E059C" w:rsidRPr="00413CB9">
        <w:rPr>
          <w:rFonts w:ascii="Tahoma" w:hAnsi="Tahoma" w:cs="Tahoma"/>
        </w:rPr>
        <w:t xml:space="preserve">cen </w:t>
      </w:r>
      <w:r w:rsidRPr="00413CB9">
        <w:rPr>
          <w:rFonts w:ascii="Tahoma" w:hAnsi="Tahoma" w:cs="Tahoma"/>
        </w:rPr>
        <w:t xml:space="preserve">se izvede, ko povečanje ali zmanjšanje dogovorjenega indeksa preseže </w:t>
      </w:r>
      <w:r w:rsidR="00554A13" w:rsidRPr="00413CB9">
        <w:rPr>
          <w:rFonts w:ascii="Tahoma" w:hAnsi="Tahoma" w:cs="Tahoma"/>
        </w:rPr>
        <w:t>deset odstotkov (</w:t>
      </w:r>
      <w:r w:rsidRPr="00413CB9">
        <w:rPr>
          <w:rFonts w:ascii="Tahoma" w:hAnsi="Tahoma" w:cs="Tahoma"/>
        </w:rPr>
        <w:t>10 %</w:t>
      </w:r>
      <w:r w:rsidR="00554A13" w:rsidRPr="00413CB9">
        <w:rPr>
          <w:rFonts w:ascii="Tahoma" w:hAnsi="Tahoma" w:cs="Tahoma"/>
        </w:rPr>
        <w:t>)</w:t>
      </w:r>
      <w:r w:rsidRPr="00413CB9">
        <w:rPr>
          <w:rFonts w:ascii="Tahoma" w:hAnsi="Tahoma" w:cs="Tahoma"/>
        </w:rPr>
        <w:t xml:space="preserve"> vrednosti, šteto od sklenitve pogodbe. Po izvedeni prvi valorizaciji se cene po poteku vsakega nadaljnjega obračunskega obdobja usklajujejo glede na dogovorjeni indeks, pri čemer se upoštevajo tako povišanja kot tudi znižanja indeksa. Naročnik pri vsaki mesečni situaciji prizna zvišanje oziroma znižanje indeksa, ki je veljal</w:t>
      </w:r>
      <w:r w:rsidR="00E2606F" w:rsidRPr="00413CB9">
        <w:rPr>
          <w:rFonts w:ascii="Tahoma" w:hAnsi="Tahoma" w:cs="Tahoma"/>
        </w:rPr>
        <w:t xml:space="preserve"> na zadnji dan v mesecu</w:t>
      </w:r>
      <w:r w:rsidRPr="00413CB9">
        <w:rPr>
          <w:rFonts w:ascii="Tahoma" w:hAnsi="Tahoma" w:cs="Tahoma"/>
        </w:rPr>
        <w:t xml:space="preserve"> v obdobju, na kater</w:t>
      </w:r>
      <w:r w:rsidR="00E2606F" w:rsidRPr="00413CB9">
        <w:rPr>
          <w:rFonts w:ascii="Tahoma" w:hAnsi="Tahoma" w:cs="Tahoma"/>
        </w:rPr>
        <w:t>ega</w:t>
      </w:r>
      <w:r w:rsidRPr="00413CB9">
        <w:rPr>
          <w:rFonts w:ascii="Tahoma" w:hAnsi="Tahoma" w:cs="Tahoma"/>
        </w:rPr>
        <w:t xml:space="preserve"> se mesečna situacija nanaša.</w:t>
      </w:r>
    </w:p>
    <w:p w14:paraId="16A9F6B4" w14:textId="77777777" w:rsidR="00F676B0" w:rsidRPr="00413CB9" w:rsidRDefault="00F676B0" w:rsidP="00FA66D0">
      <w:pPr>
        <w:keepNext/>
        <w:keepLines/>
        <w:jc w:val="both"/>
        <w:rPr>
          <w:rFonts w:ascii="Tahoma" w:hAnsi="Tahoma" w:cs="Tahoma"/>
        </w:rPr>
      </w:pPr>
      <w:r w:rsidRPr="00413CB9">
        <w:rPr>
          <w:rFonts w:ascii="Tahoma" w:hAnsi="Tahoma" w:cs="Tahoma"/>
        </w:rPr>
        <w:t xml:space="preserve"> </w:t>
      </w:r>
    </w:p>
    <w:p w14:paraId="116A2578" w14:textId="77777777" w:rsidR="002207A1" w:rsidRPr="00413CB9" w:rsidRDefault="002207A1" w:rsidP="00FA66D0">
      <w:pPr>
        <w:keepNext/>
        <w:keepLines/>
        <w:jc w:val="both"/>
        <w:rPr>
          <w:rFonts w:ascii="Tahoma" w:hAnsi="Tahoma" w:cs="Tahoma"/>
        </w:rPr>
      </w:pPr>
      <w:r w:rsidRPr="00413CB9">
        <w:rPr>
          <w:rFonts w:ascii="Tahoma" w:hAnsi="Tahoma" w:cs="Tahoma"/>
        </w:rPr>
        <w:t>V primeru</w:t>
      </w:r>
      <w:r w:rsidR="00554A13" w:rsidRPr="00413CB9">
        <w:rPr>
          <w:rFonts w:ascii="Tahoma" w:hAnsi="Tahoma" w:cs="Tahoma"/>
        </w:rPr>
        <w:t xml:space="preserve"> iz tega člena</w:t>
      </w:r>
      <w:r w:rsidRPr="00413CB9">
        <w:rPr>
          <w:rFonts w:ascii="Tahoma" w:hAnsi="Tahoma" w:cs="Tahoma"/>
        </w:rPr>
        <w:t xml:space="preserve"> mora izvajalec posredovati naročniku obrazložen zahtevek za spremembo cen skupaj z izračunom spremembe cen, narejen</w:t>
      </w:r>
      <w:r w:rsidR="00554A13" w:rsidRPr="00413CB9">
        <w:rPr>
          <w:rFonts w:ascii="Tahoma" w:hAnsi="Tahoma" w:cs="Tahoma"/>
        </w:rPr>
        <w:t>im</w:t>
      </w:r>
      <w:r w:rsidRPr="00413CB9">
        <w:rPr>
          <w:rFonts w:ascii="Tahoma" w:hAnsi="Tahoma" w:cs="Tahoma"/>
        </w:rPr>
        <w:t xml:space="preserve"> na podlagi </w:t>
      </w:r>
      <w:r w:rsidR="00554A13" w:rsidRPr="00413CB9">
        <w:rPr>
          <w:rFonts w:ascii="Tahoma" w:hAnsi="Tahoma" w:cs="Tahoma"/>
        </w:rPr>
        <w:t xml:space="preserve">vrednosti </w:t>
      </w:r>
      <w:r w:rsidRPr="00413CB9">
        <w:rPr>
          <w:rFonts w:ascii="Tahoma" w:hAnsi="Tahoma" w:cs="Tahoma"/>
        </w:rPr>
        <w:t xml:space="preserve">indeksa na zadnji dan v mesecu za posamezni mesec, za katerega </w:t>
      </w:r>
      <w:r w:rsidR="00554A13" w:rsidRPr="00413CB9">
        <w:rPr>
          <w:rFonts w:ascii="Tahoma" w:hAnsi="Tahoma" w:cs="Tahoma"/>
        </w:rPr>
        <w:t xml:space="preserve">izvajalec </w:t>
      </w:r>
      <w:r w:rsidRPr="00413CB9">
        <w:rPr>
          <w:rFonts w:ascii="Tahoma" w:hAnsi="Tahoma" w:cs="Tahoma"/>
        </w:rPr>
        <w:t>uveljavlja spremembo cene. Naročnik lahko od izvajalca zahteva dodatna dokazila in/ali pojasnila v zvezi z zahtevano spremembo cen.</w:t>
      </w:r>
    </w:p>
    <w:p w14:paraId="302C2A69" w14:textId="77777777" w:rsidR="002207A1" w:rsidRPr="003C5E66" w:rsidRDefault="002207A1" w:rsidP="00FA66D0">
      <w:pPr>
        <w:keepNext/>
        <w:keepLines/>
        <w:jc w:val="both"/>
        <w:rPr>
          <w:rFonts w:ascii="Tahoma" w:eastAsia="Frutiger" w:hAnsi="Tahoma" w:cs="Tahoma"/>
          <w:lang w:eastAsia="en-US"/>
        </w:rPr>
      </w:pPr>
    </w:p>
    <w:p w14:paraId="2963D25E" w14:textId="77777777" w:rsidR="00E90FDB" w:rsidRPr="003C5E66" w:rsidRDefault="00E90FDB" w:rsidP="00FA66D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SESTAVNI DEL</w:t>
      </w:r>
      <w:r w:rsidR="000C7AEC">
        <w:rPr>
          <w:rFonts w:ascii="Tahoma" w:eastAsia="Frutiger" w:hAnsi="Tahoma" w:cs="Tahoma"/>
          <w:b/>
          <w:lang w:eastAsia="en-US"/>
        </w:rPr>
        <w:t>I</w:t>
      </w:r>
      <w:r w:rsidRPr="003C5E66">
        <w:rPr>
          <w:rFonts w:ascii="Tahoma" w:eastAsia="Frutiger" w:hAnsi="Tahoma" w:cs="Tahoma"/>
          <w:b/>
          <w:lang w:eastAsia="en-US"/>
        </w:rPr>
        <w:t xml:space="preserve"> POGODBE</w:t>
      </w:r>
    </w:p>
    <w:p w14:paraId="758A19EA" w14:textId="77777777" w:rsidR="008A1E65" w:rsidRPr="003C5E66" w:rsidRDefault="008A1E65" w:rsidP="00FA66D0">
      <w:pPr>
        <w:pStyle w:val="Odstavekseznama"/>
        <w:keepNext/>
        <w:keepLines/>
        <w:ind w:left="426"/>
        <w:rPr>
          <w:rFonts w:ascii="Tahoma" w:eastAsia="Frutiger" w:hAnsi="Tahoma" w:cs="Tahoma"/>
          <w:b/>
          <w:lang w:eastAsia="en-US"/>
        </w:rPr>
      </w:pPr>
    </w:p>
    <w:p w14:paraId="4E1127EF" w14:textId="77777777" w:rsidR="00E90FDB" w:rsidRPr="003C5E66" w:rsidRDefault="00E90FDB" w:rsidP="00FA66D0">
      <w:pPr>
        <w:keepNext/>
        <w:keepLines/>
        <w:numPr>
          <w:ilvl w:val="0"/>
          <w:numId w:val="25"/>
        </w:numPr>
        <w:jc w:val="center"/>
        <w:rPr>
          <w:rFonts w:ascii="Tahoma" w:eastAsia="Frutiger" w:hAnsi="Tahoma" w:cs="Tahoma"/>
          <w:lang w:eastAsia="en-US"/>
        </w:rPr>
      </w:pPr>
      <w:r w:rsidRPr="003C5E66">
        <w:rPr>
          <w:rFonts w:ascii="Tahoma" w:eastAsia="Frutiger" w:hAnsi="Tahoma" w:cs="Tahoma"/>
          <w:lang w:eastAsia="en-US"/>
        </w:rPr>
        <w:t>člen</w:t>
      </w:r>
    </w:p>
    <w:p w14:paraId="0335D478" w14:textId="77777777" w:rsidR="008A1E65" w:rsidRPr="003C5E66" w:rsidRDefault="008A1E65" w:rsidP="00FA66D0">
      <w:pPr>
        <w:keepNext/>
        <w:keepLines/>
        <w:jc w:val="both"/>
        <w:rPr>
          <w:rFonts w:ascii="Tahoma" w:eastAsia="Frutiger" w:hAnsi="Tahoma" w:cs="Tahoma"/>
          <w:lang w:eastAsia="en-US"/>
        </w:rPr>
      </w:pPr>
    </w:p>
    <w:p w14:paraId="4324AE80" w14:textId="77777777" w:rsidR="00E90FDB" w:rsidRPr="003C5E66" w:rsidRDefault="00E90FDB" w:rsidP="00FA66D0">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sidR="000C7AEC">
        <w:rPr>
          <w:rFonts w:ascii="Tahoma" w:eastAsia="Frutiger" w:hAnsi="Tahoma" w:cs="Tahoma"/>
          <w:lang w:eastAsia="en-US"/>
        </w:rPr>
        <w:t>i</w:t>
      </w:r>
      <w:r w:rsidRPr="003C5E66">
        <w:rPr>
          <w:rFonts w:ascii="Tahoma" w:eastAsia="Frutiger" w:hAnsi="Tahoma" w:cs="Tahoma"/>
          <w:lang w:eastAsia="en-US"/>
        </w:rPr>
        <w:t xml:space="preserve"> pogodbe so:  </w:t>
      </w:r>
    </w:p>
    <w:p w14:paraId="71473319"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Pr="003C5E66">
        <w:rPr>
          <w:rFonts w:ascii="Tahoma" w:hAnsi="Tahoma" w:cs="Tahoma"/>
        </w:rPr>
        <w:t xml:space="preserve">__________________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53804BAE" w14:textId="77777777" w:rsidR="00EF6F2D" w:rsidRPr="003C5E66" w:rsidRDefault="00EF6F2D"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7BE426F4" w14:textId="77777777" w:rsidR="00DF3EAD" w:rsidRPr="003C5E66" w:rsidRDefault="00DF3EAD"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 št. _____________ z dne _________________ ,</w:t>
      </w:r>
      <w:r w:rsidR="002F40F0" w:rsidRPr="003C5E66">
        <w:rPr>
          <w:rFonts w:ascii="Tahoma" w:eastAsia="Frutiger" w:hAnsi="Tahoma" w:cs="Tahoma"/>
          <w:lang w:eastAsia="en-US"/>
        </w:rPr>
        <w:t xml:space="preserve"> </w:t>
      </w:r>
      <w:r w:rsidR="000C7AEC">
        <w:rPr>
          <w:rFonts w:ascii="Tahoma" w:eastAsia="Frutiger" w:hAnsi="Tahoma" w:cs="Tahoma"/>
          <w:lang w:eastAsia="en-US"/>
        </w:rPr>
        <w:t>podana</w:t>
      </w:r>
      <w:r w:rsidR="000C7AEC" w:rsidRPr="003C5E66">
        <w:rPr>
          <w:rFonts w:ascii="Tahoma" w:eastAsia="Frutiger" w:hAnsi="Tahoma" w:cs="Tahoma"/>
          <w:lang w:eastAsia="en-US"/>
        </w:rPr>
        <w:t xml:space="preserve"> </w:t>
      </w:r>
      <w:r w:rsidR="002F40F0" w:rsidRPr="003C5E66">
        <w:rPr>
          <w:rFonts w:ascii="Tahoma" w:eastAsia="Frutiger" w:hAnsi="Tahoma" w:cs="Tahoma"/>
          <w:lang w:eastAsia="en-US"/>
        </w:rPr>
        <w:t>na pogajanjih dne __________,</w:t>
      </w:r>
    </w:p>
    <w:p w14:paraId="7AB7492F"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r w:rsidR="0095014B">
        <w:rPr>
          <w:rFonts w:ascii="Tahoma" w:eastAsia="Frutiger" w:hAnsi="Tahoma" w:cs="Tahoma"/>
          <w:lang w:eastAsia="en-US"/>
        </w:rPr>
        <w:t xml:space="preserve"> </w:t>
      </w:r>
      <w:r w:rsidRPr="003C5E66">
        <w:rPr>
          <w:rFonts w:ascii="Tahoma" w:eastAsia="Frutiger" w:hAnsi="Tahoma" w:cs="Tahoma"/>
          <w:lang w:eastAsia="en-US"/>
        </w:rPr>
        <w:t>,</w:t>
      </w:r>
    </w:p>
    <w:p w14:paraId="647F9BAA"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0E83B1E3"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6D4BFEDE" w14:textId="77777777" w:rsidR="00C925FE"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p>
    <w:p w14:paraId="177D8DB3"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46B1DA07" w14:textId="77777777" w:rsidR="002F40F0" w:rsidRDefault="002F40F0" w:rsidP="00FA66D0">
      <w:pPr>
        <w:keepNext/>
        <w:keepLines/>
        <w:jc w:val="both"/>
        <w:rPr>
          <w:rFonts w:ascii="Tahoma" w:eastAsia="Frutiger" w:hAnsi="Tahoma" w:cs="Tahoma"/>
          <w:lang w:eastAsia="en-US"/>
        </w:rPr>
      </w:pPr>
    </w:p>
    <w:p w14:paraId="30061BC1"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75639373" w14:textId="77777777" w:rsidR="00E90FDB" w:rsidRPr="004C1F13" w:rsidRDefault="00E90FDB" w:rsidP="00FA66D0">
      <w:pPr>
        <w:keepNext/>
        <w:keepLines/>
        <w:jc w:val="both"/>
        <w:rPr>
          <w:rFonts w:ascii="Tahoma" w:eastAsia="Frutiger" w:hAnsi="Tahoma" w:cs="Tahoma"/>
          <w:lang w:eastAsia="en-US"/>
        </w:rPr>
      </w:pPr>
    </w:p>
    <w:p w14:paraId="081CA8E7"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4E885ECA" w14:textId="77777777" w:rsidR="003D7413" w:rsidRDefault="003D7413" w:rsidP="00FA66D0">
      <w:pPr>
        <w:keepNext/>
        <w:keepLines/>
        <w:jc w:val="both"/>
        <w:rPr>
          <w:rFonts w:ascii="Tahoma" w:eastAsia="Frutiger" w:hAnsi="Tahoma" w:cs="Tahoma"/>
          <w:lang w:eastAsia="en-US"/>
        </w:rPr>
      </w:pPr>
    </w:p>
    <w:p w14:paraId="60A9400D" w14:textId="77777777" w:rsidR="00E90FDB" w:rsidRDefault="005455A5" w:rsidP="00FA66D0">
      <w:pPr>
        <w:pStyle w:val="Odstavekseznama"/>
        <w:keepNext/>
        <w:keepLines/>
        <w:numPr>
          <w:ilvl w:val="0"/>
          <w:numId w:val="30"/>
        </w:numPr>
        <w:ind w:left="426" w:hanging="426"/>
        <w:rPr>
          <w:rFonts w:ascii="Tahoma" w:eastAsia="Frutiger" w:hAnsi="Tahoma" w:cs="Tahoma"/>
          <w:b/>
          <w:lang w:eastAsia="en-US"/>
        </w:rPr>
      </w:pPr>
      <w:r>
        <w:rPr>
          <w:rFonts w:ascii="Tahoma" w:eastAsia="Frutiger" w:hAnsi="Tahoma" w:cs="Tahoma"/>
          <w:b/>
          <w:lang w:eastAsia="en-US"/>
        </w:rPr>
        <w:t>NEPREDVIDENA DELA</w:t>
      </w:r>
      <w:r w:rsidR="0095014B">
        <w:rPr>
          <w:rFonts w:ascii="Tahoma" w:eastAsia="Frutiger" w:hAnsi="Tahoma" w:cs="Tahoma"/>
          <w:b/>
          <w:lang w:eastAsia="en-US"/>
        </w:rPr>
        <w:t>,</w:t>
      </w:r>
      <w:r>
        <w:rPr>
          <w:rFonts w:ascii="Tahoma" w:eastAsia="Frutiger" w:hAnsi="Tahoma" w:cs="Tahoma"/>
          <w:b/>
          <w:lang w:eastAsia="en-US"/>
        </w:rPr>
        <w:t xml:space="preserve"> </w:t>
      </w:r>
      <w:r w:rsidR="00E90FDB" w:rsidRPr="004C1F13">
        <w:rPr>
          <w:rFonts w:ascii="Tahoma" w:eastAsia="Frutiger" w:hAnsi="Tahoma" w:cs="Tahoma"/>
          <w:b/>
          <w:lang w:eastAsia="en-US"/>
        </w:rPr>
        <w:t>DODATNA DELA</w:t>
      </w:r>
      <w:r w:rsidR="0095014B">
        <w:rPr>
          <w:rFonts w:ascii="Tahoma" w:eastAsia="Frutiger" w:hAnsi="Tahoma" w:cs="Tahoma"/>
          <w:b/>
          <w:lang w:eastAsia="en-US"/>
        </w:rPr>
        <w:t xml:space="preserve"> IN VEČ DELA</w:t>
      </w:r>
    </w:p>
    <w:p w14:paraId="580B164D" w14:textId="77777777" w:rsidR="008A1E65" w:rsidRPr="004C1F13" w:rsidRDefault="008A1E65" w:rsidP="00FA66D0">
      <w:pPr>
        <w:pStyle w:val="Odstavekseznama"/>
        <w:keepNext/>
        <w:keepLines/>
        <w:ind w:left="426"/>
        <w:rPr>
          <w:rFonts w:ascii="Tahoma" w:eastAsia="Frutiger" w:hAnsi="Tahoma" w:cs="Tahoma"/>
          <w:b/>
          <w:lang w:eastAsia="en-US"/>
        </w:rPr>
      </w:pPr>
    </w:p>
    <w:p w14:paraId="3C63712C" w14:textId="77777777" w:rsidR="00E90FDB" w:rsidRPr="008A1E65" w:rsidRDefault="00E90FDB" w:rsidP="00FA66D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4DF97FB9" w14:textId="77777777" w:rsidR="008A1E65" w:rsidRDefault="008A1E65" w:rsidP="00FA66D0">
      <w:pPr>
        <w:keepNext/>
        <w:keepLines/>
        <w:jc w:val="both"/>
        <w:rPr>
          <w:rFonts w:ascii="Tahoma" w:eastAsia="Frutiger" w:hAnsi="Tahoma" w:cs="Tahoma"/>
          <w:lang w:eastAsia="en-US"/>
        </w:rPr>
      </w:pPr>
    </w:p>
    <w:p w14:paraId="77A5B4C5" w14:textId="77777777" w:rsidR="005455A5" w:rsidRPr="002C1824" w:rsidRDefault="005455A5" w:rsidP="00FA66D0">
      <w:pPr>
        <w:keepNext/>
        <w:keepLines/>
        <w:jc w:val="both"/>
        <w:rPr>
          <w:rFonts w:ascii="Tahoma" w:hAnsi="Tahoma" w:cs="Tahoma"/>
        </w:rPr>
      </w:pPr>
      <w:r w:rsidRPr="002C1824">
        <w:rPr>
          <w:rFonts w:ascii="Tahoma" w:hAnsi="Tahoma" w:cs="Tahoma"/>
        </w:rPr>
        <w:lastRenderedPageBreak/>
        <w:t>Če se obseg de</w:t>
      </w:r>
      <w:r>
        <w:rPr>
          <w:rFonts w:ascii="Tahoma" w:hAnsi="Tahoma" w:cs="Tahoma"/>
        </w:rPr>
        <w:t xml:space="preserve">l poveča (zaradi nepredvidenih </w:t>
      </w:r>
      <w:r w:rsidR="00554A13">
        <w:rPr>
          <w:rFonts w:ascii="Tahoma" w:hAnsi="Tahoma" w:cs="Tahoma"/>
        </w:rPr>
        <w:t xml:space="preserve">del </w:t>
      </w:r>
      <w:r w:rsidR="000C7AEC">
        <w:rPr>
          <w:rFonts w:ascii="Tahoma" w:hAnsi="Tahoma" w:cs="Tahoma"/>
        </w:rPr>
        <w:t>in/</w:t>
      </w:r>
      <w:r w:rsidRPr="002C1824">
        <w:rPr>
          <w:rFonts w:ascii="Tahoma" w:hAnsi="Tahoma" w:cs="Tahoma"/>
        </w:rPr>
        <w:t>ali dodatnih del</w:t>
      </w:r>
      <w:r w:rsidR="0095014B">
        <w:rPr>
          <w:rFonts w:ascii="Tahoma" w:hAnsi="Tahoma" w:cs="Tahoma"/>
        </w:rPr>
        <w:t xml:space="preserve"> </w:t>
      </w:r>
      <w:r w:rsidR="000C7AEC">
        <w:rPr>
          <w:rFonts w:ascii="Tahoma" w:hAnsi="Tahoma" w:cs="Tahoma"/>
        </w:rPr>
        <w:t>in/</w:t>
      </w:r>
      <w:r w:rsidR="0095014B">
        <w:rPr>
          <w:rFonts w:ascii="Tahoma" w:hAnsi="Tahoma" w:cs="Tahoma"/>
        </w:rPr>
        <w:t>ali več del</w:t>
      </w:r>
      <w:r w:rsidRPr="002C1824">
        <w:rPr>
          <w:rFonts w:ascii="Tahoma" w:hAnsi="Tahoma" w:cs="Tahoma"/>
        </w:rPr>
        <w:t xml:space="preserve">) do največ 30 % </w:t>
      </w:r>
      <w:r w:rsidR="003D7413">
        <w:rPr>
          <w:rFonts w:ascii="Tahoma" w:hAnsi="Tahoma" w:cs="Tahoma"/>
        </w:rPr>
        <w:t xml:space="preserve">(trideset odstotkov) </w:t>
      </w:r>
      <w:r w:rsidRPr="002C1824">
        <w:rPr>
          <w:rFonts w:ascii="Tahoma" w:hAnsi="Tahoma" w:cs="Tahoma"/>
        </w:rPr>
        <w:t xml:space="preserve">glede na </w:t>
      </w:r>
      <w:r>
        <w:rPr>
          <w:rFonts w:ascii="Tahoma" w:hAnsi="Tahoma" w:cs="Tahoma"/>
        </w:rPr>
        <w:t xml:space="preserve">skupno </w:t>
      </w:r>
      <w:r w:rsidRPr="002C1824">
        <w:rPr>
          <w:rFonts w:ascii="Tahoma" w:hAnsi="Tahoma" w:cs="Tahoma"/>
        </w:rPr>
        <w:t xml:space="preserve">pogodbeno vrednost, navedeno v </w:t>
      </w:r>
      <w:r>
        <w:rPr>
          <w:rFonts w:ascii="Tahoma" w:hAnsi="Tahoma" w:cs="Tahoma"/>
        </w:rPr>
        <w:t>3</w:t>
      </w:r>
      <w:r w:rsidRPr="009F3E02">
        <w:rPr>
          <w:rFonts w:ascii="Tahoma" w:hAnsi="Tahoma" w:cs="Tahoma"/>
        </w:rPr>
        <w:t>. členu</w:t>
      </w:r>
      <w:r w:rsidRPr="002C1824">
        <w:rPr>
          <w:rFonts w:ascii="Tahoma" w:hAnsi="Tahoma" w:cs="Tahoma"/>
        </w:rPr>
        <w:t xml:space="preserve"> te pogodbe, ki ga pogodbeni stranki sporazumno ugotovita in naročnik s tem pisno soglaša, se ta dela obračunavajo po cenah, ki so določene v </w:t>
      </w:r>
      <w:r>
        <w:rPr>
          <w:rFonts w:ascii="Tahoma" w:hAnsi="Tahoma" w:cs="Tahoma"/>
        </w:rPr>
        <w:t xml:space="preserve">popisu del </w:t>
      </w:r>
      <w:r w:rsidRPr="002C1824">
        <w:rPr>
          <w:rFonts w:ascii="Tahoma" w:hAnsi="Tahoma" w:cs="Tahoma"/>
        </w:rPr>
        <w:t xml:space="preserve">za posamezne merske enote del, oziroma če niso zajete v </w:t>
      </w:r>
      <w:r>
        <w:rPr>
          <w:rFonts w:ascii="Tahoma" w:hAnsi="Tahoma" w:cs="Tahoma"/>
        </w:rPr>
        <w:t>popisu del</w:t>
      </w:r>
      <w:r w:rsidRPr="002C1824">
        <w:rPr>
          <w:rFonts w:ascii="Tahoma" w:hAnsi="Tahoma" w:cs="Tahoma"/>
        </w:rPr>
        <w:t xml:space="preserve">, po </w:t>
      </w:r>
      <w:r>
        <w:rPr>
          <w:rFonts w:ascii="Tahoma" w:hAnsi="Tahoma" w:cs="Tahoma"/>
        </w:rPr>
        <w:t>kalkulativnih elementih izvajalca</w:t>
      </w:r>
      <w:r w:rsidRPr="002C1824">
        <w:rPr>
          <w:rFonts w:ascii="Tahoma" w:hAnsi="Tahoma" w:cs="Tahoma"/>
        </w:rPr>
        <w:t xml:space="preserve"> za ta dela</w:t>
      </w:r>
      <w:r>
        <w:rPr>
          <w:rFonts w:ascii="Tahoma" w:hAnsi="Tahoma" w:cs="Tahoma"/>
        </w:rPr>
        <w:t xml:space="preserve">, ki so sestavni del </w:t>
      </w:r>
      <w:r w:rsidR="00554A13">
        <w:rPr>
          <w:rFonts w:ascii="Tahoma" w:hAnsi="Tahoma" w:cs="Tahoma"/>
        </w:rPr>
        <w:t xml:space="preserve">končne </w:t>
      </w:r>
      <w:r>
        <w:rPr>
          <w:rFonts w:ascii="Tahoma" w:hAnsi="Tahoma" w:cs="Tahoma"/>
        </w:rPr>
        <w:t>ponudbe</w:t>
      </w:r>
      <w:r w:rsidRPr="002C1824">
        <w:rPr>
          <w:rFonts w:ascii="Tahoma" w:hAnsi="Tahoma" w:cs="Tahoma"/>
        </w:rPr>
        <w:t xml:space="preserve">. V tem primeru bo naročnik z izvajalcem sklenil </w:t>
      </w:r>
      <w:r>
        <w:rPr>
          <w:rFonts w:ascii="Tahoma" w:hAnsi="Tahoma" w:cs="Tahoma"/>
        </w:rPr>
        <w:t>aneks</w:t>
      </w:r>
      <w:r w:rsidRPr="002C1824">
        <w:rPr>
          <w:rFonts w:ascii="Tahoma" w:hAnsi="Tahoma" w:cs="Tahoma"/>
        </w:rPr>
        <w:t xml:space="preserve"> k tej pogodbi v skladu </w:t>
      </w:r>
      <w:r w:rsidR="000C7AEC">
        <w:rPr>
          <w:rFonts w:ascii="Tahoma" w:hAnsi="Tahoma" w:cs="Tahoma"/>
        </w:rPr>
        <w:t>s</w:t>
      </w:r>
      <w:r w:rsidRPr="002C1824">
        <w:rPr>
          <w:rFonts w:ascii="Tahoma" w:hAnsi="Tahoma" w:cs="Tahoma"/>
        </w:rPr>
        <w:t xml:space="preserve"> 95. členom ZJN-3.</w:t>
      </w:r>
    </w:p>
    <w:p w14:paraId="2B14DE3B" w14:textId="77777777" w:rsidR="005455A5" w:rsidRPr="002C1824" w:rsidRDefault="005455A5" w:rsidP="00FA66D0">
      <w:pPr>
        <w:keepNext/>
        <w:keepLines/>
        <w:jc w:val="both"/>
        <w:rPr>
          <w:rFonts w:ascii="Tahoma" w:hAnsi="Tahoma" w:cs="Tahoma"/>
        </w:rPr>
      </w:pPr>
    </w:p>
    <w:p w14:paraId="5A9E503A" w14:textId="77777777" w:rsidR="005455A5" w:rsidRPr="002C1824" w:rsidRDefault="005455A5" w:rsidP="00FA66D0">
      <w:pPr>
        <w:keepNext/>
        <w:keepLines/>
        <w:jc w:val="both"/>
        <w:rPr>
          <w:rFonts w:ascii="Tahoma" w:hAnsi="Tahoma" w:cs="Tahoma"/>
        </w:rPr>
      </w:pPr>
      <w:r w:rsidRPr="002C1824">
        <w:rPr>
          <w:rFonts w:ascii="Tahoma" w:hAnsi="Tahoma" w:cs="Tahoma"/>
        </w:rPr>
        <w:t>Naročn</w:t>
      </w:r>
      <w:r>
        <w:rPr>
          <w:rFonts w:ascii="Tahoma" w:hAnsi="Tahoma" w:cs="Tahoma"/>
        </w:rPr>
        <w:t xml:space="preserve">ik ne bo priznal nepredvidenih </w:t>
      </w:r>
      <w:r w:rsidR="00554A13">
        <w:rPr>
          <w:rFonts w:ascii="Tahoma" w:hAnsi="Tahoma" w:cs="Tahoma"/>
        </w:rPr>
        <w:t xml:space="preserve">del </w:t>
      </w:r>
      <w:r w:rsidRPr="002C1824">
        <w:rPr>
          <w:rFonts w:ascii="Tahoma" w:hAnsi="Tahoma" w:cs="Tahoma"/>
        </w:rPr>
        <w:t>in</w:t>
      </w:r>
      <w:r w:rsidR="000C7AEC">
        <w:rPr>
          <w:rFonts w:ascii="Tahoma" w:hAnsi="Tahoma" w:cs="Tahoma"/>
        </w:rPr>
        <w:t>/ali</w:t>
      </w:r>
      <w:r w:rsidRPr="002C1824">
        <w:rPr>
          <w:rFonts w:ascii="Tahoma" w:hAnsi="Tahoma" w:cs="Tahoma"/>
        </w:rPr>
        <w:t xml:space="preserve"> dodatnih del, v kolikor ne bodo potrjena</w:t>
      </w:r>
      <w:r>
        <w:rPr>
          <w:rFonts w:ascii="Tahoma" w:hAnsi="Tahoma" w:cs="Tahoma"/>
        </w:rPr>
        <w:t xml:space="preserve"> in evidentirana v gradben</w:t>
      </w:r>
      <w:r w:rsidR="00FD3EDD">
        <w:rPr>
          <w:rFonts w:ascii="Tahoma" w:hAnsi="Tahoma" w:cs="Tahoma"/>
        </w:rPr>
        <w:t>em</w:t>
      </w:r>
      <w:r>
        <w:rPr>
          <w:rFonts w:ascii="Tahoma" w:hAnsi="Tahoma" w:cs="Tahoma"/>
        </w:rPr>
        <w:t xml:space="preserve"> dnevnik</w:t>
      </w:r>
      <w:r w:rsidR="00FD3EDD">
        <w:rPr>
          <w:rFonts w:ascii="Tahoma" w:hAnsi="Tahoma" w:cs="Tahoma"/>
        </w:rPr>
        <w:t>u</w:t>
      </w:r>
      <w:r w:rsidRPr="002C1824">
        <w:rPr>
          <w:rFonts w:ascii="Tahoma" w:hAnsi="Tahoma" w:cs="Tahoma"/>
        </w:rPr>
        <w:t xml:space="preserve"> s strani osebe, ki opravlja nadzor nad gradbenimi deli, pred izvedbo le teh. Pri dodatnih delih izvajalec ni upravičen do obračuna manipulativnih stroškov.</w:t>
      </w:r>
    </w:p>
    <w:p w14:paraId="0678B643" w14:textId="77777777" w:rsidR="002F1616" w:rsidRPr="004C1F13" w:rsidRDefault="002F1616" w:rsidP="00FA66D0">
      <w:pPr>
        <w:keepNext/>
        <w:keepLines/>
        <w:jc w:val="both"/>
        <w:rPr>
          <w:rFonts w:ascii="Tahoma" w:eastAsia="Frutiger" w:hAnsi="Tahoma" w:cs="Tahoma"/>
          <w:lang w:eastAsia="en-US"/>
        </w:rPr>
      </w:pPr>
    </w:p>
    <w:p w14:paraId="5FF4DF1C"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50202CE8" w14:textId="77777777" w:rsidR="008A1E65" w:rsidRPr="004C1F13" w:rsidRDefault="008A1E65" w:rsidP="00FA66D0">
      <w:pPr>
        <w:pStyle w:val="Odstavekseznama"/>
        <w:keepNext/>
        <w:keepLines/>
        <w:ind w:left="426"/>
        <w:rPr>
          <w:rFonts w:ascii="Tahoma" w:eastAsia="Frutiger" w:hAnsi="Tahoma" w:cs="Tahoma"/>
          <w:b/>
          <w:lang w:eastAsia="en-US"/>
        </w:rPr>
      </w:pPr>
    </w:p>
    <w:p w14:paraId="7D67A428" w14:textId="77777777" w:rsidR="00E90FDB" w:rsidRPr="008A1E65" w:rsidRDefault="00E90FDB" w:rsidP="00FA66D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0C11979B" w14:textId="77777777" w:rsidR="008A1E65" w:rsidRDefault="008A1E65" w:rsidP="00FA66D0">
      <w:pPr>
        <w:keepNext/>
        <w:keepLines/>
        <w:contextualSpacing/>
        <w:jc w:val="both"/>
        <w:rPr>
          <w:rFonts w:ascii="Tahoma" w:eastAsia="Frutiger" w:hAnsi="Tahoma" w:cs="Tahoma"/>
          <w:lang w:eastAsia="en-US"/>
        </w:rPr>
      </w:pPr>
    </w:p>
    <w:p w14:paraId="19F1DF91" w14:textId="77777777" w:rsidR="00E90FDB" w:rsidRPr="004C1F13" w:rsidRDefault="00E90FDB" w:rsidP="00FA66D0">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6F1A7160"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(petindevetdeset odstotkov) vrednosti mesečne situacije,</w:t>
      </w:r>
    </w:p>
    <w:p w14:paraId="647C5673"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xml:space="preserve">% (pet odstotkov) preostale vrednosti izplača po uspešno opravljenem prevzemnem pregledu in odpravi morebitno ugotovljenih napak na prevzemnem pregledu,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554A13">
        <w:rPr>
          <w:rFonts w:ascii="Tahoma" w:eastAsia="Frutiger" w:hAnsi="Tahoma" w:cs="Tahoma"/>
          <w:lang w:eastAsia="en-US"/>
        </w:rPr>
        <w:t>z 28</w:t>
      </w:r>
      <w:r w:rsidRPr="004C1F13">
        <w:rPr>
          <w:rFonts w:ascii="Tahoma" w:eastAsia="Frutiger" w:hAnsi="Tahoma" w:cs="Tahoma"/>
          <w:lang w:eastAsia="en-US"/>
        </w:rPr>
        <w:t>. členom pogodbe.</w:t>
      </w:r>
    </w:p>
    <w:p w14:paraId="110D6D3F" w14:textId="77777777" w:rsidR="00E90FDB" w:rsidRPr="004C1F13" w:rsidRDefault="00E90FDB" w:rsidP="00FA66D0">
      <w:pPr>
        <w:keepNext/>
        <w:keepLines/>
        <w:ind w:left="567" w:hanging="425"/>
        <w:jc w:val="both"/>
        <w:rPr>
          <w:rFonts w:ascii="Tahoma" w:eastAsia="Frutiger" w:hAnsi="Tahoma" w:cs="Tahoma"/>
          <w:lang w:eastAsia="en-US"/>
        </w:rPr>
      </w:pPr>
    </w:p>
    <w:p w14:paraId="4B24B9D7" w14:textId="77777777" w:rsidR="00E90FDB" w:rsidRPr="008A1E65" w:rsidRDefault="00E90FDB" w:rsidP="00FA66D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5AFA5089" w14:textId="77777777" w:rsidR="008A1E65" w:rsidRDefault="008A1E65" w:rsidP="00FA66D0">
      <w:pPr>
        <w:keepNext/>
        <w:keepLines/>
        <w:jc w:val="both"/>
        <w:rPr>
          <w:rFonts w:ascii="Tahoma" w:eastAsia="Frutiger" w:hAnsi="Tahoma" w:cs="Tahoma"/>
          <w:lang w:eastAsia="en-US"/>
        </w:rPr>
      </w:pPr>
    </w:p>
    <w:p w14:paraId="4FF07308" w14:textId="77777777" w:rsidR="002207A1"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Pogodbena dela se obračunavajo v tekočem mesecu za pretekli mesec na podlagi dejansko izvršenih količin iz knjige obračunskih izmer. Obračun del se izvede na podlagi začasnih</w:t>
      </w:r>
      <w:r w:rsidR="00FD3EDD">
        <w:rPr>
          <w:rFonts w:ascii="Tahoma" w:eastAsia="Frutiger" w:hAnsi="Tahoma" w:cs="Tahoma"/>
          <w:lang w:eastAsia="en-US"/>
        </w:rPr>
        <w:t>/mesečnih</w:t>
      </w:r>
      <w:r w:rsidRPr="004C1F13">
        <w:rPr>
          <w:rFonts w:ascii="Tahoma" w:eastAsia="Frutiger" w:hAnsi="Tahoma" w:cs="Tahoma"/>
          <w:lang w:eastAsia="en-US"/>
        </w:rPr>
        <w:t xml:space="preserve"> situacij in končne situacije.</w:t>
      </w:r>
    </w:p>
    <w:p w14:paraId="5679DCE3"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C1BC849" w14:textId="1D072F41" w:rsidR="003D7413" w:rsidRPr="004C1F13" w:rsidRDefault="003D7413"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Pogodbeno delo se šteje za opravljeno s pretekom zadnjega dne preteklega meseca, zajetega v </w:t>
      </w:r>
      <w:r w:rsidR="00554A13">
        <w:rPr>
          <w:rFonts w:ascii="Tahoma" w:eastAsia="Frutiger" w:hAnsi="Tahoma" w:cs="Tahoma"/>
          <w:lang w:eastAsia="en-US"/>
        </w:rPr>
        <w:t xml:space="preserve">začasni/mesečni </w:t>
      </w:r>
      <w:r w:rsidRPr="004C1F13">
        <w:rPr>
          <w:rFonts w:ascii="Tahoma" w:eastAsia="Frutiger" w:hAnsi="Tahoma" w:cs="Tahoma"/>
          <w:lang w:eastAsia="en-US"/>
        </w:rPr>
        <w:t>situaciji.</w:t>
      </w:r>
    </w:p>
    <w:p w14:paraId="70DF477F" w14:textId="77777777" w:rsidR="00E90FDB" w:rsidRPr="004C1F13" w:rsidRDefault="00E90FDB" w:rsidP="00FA66D0">
      <w:pPr>
        <w:keepNext/>
        <w:keepLines/>
        <w:jc w:val="both"/>
        <w:rPr>
          <w:rFonts w:ascii="Tahoma" w:eastAsia="Frutiger" w:hAnsi="Tahoma" w:cs="Tahoma"/>
          <w:lang w:eastAsia="en-US"/>
        </w:rPr>
      </w:pPr>
    </w:p>
    <w:p w14:paraId="40C6CF12"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dostavi naročniku začasne/mesečne situacije ločeno za vsak komunalni vod do petega (5.) koledarskega dne v tekočem mesecu za pretekli mesec, končno situacijo pa v osmih (8) koledarskih dneh po opravljenem tehničnem pregledu in odpravi morebitnih pomanjkljivosti.</w:t>
      </w:r>
    </w:p>
    <w:p w14:paraId="2602A9CD" w14:textId="77777777" w:rsidR="008066AF" w:rsidRDefault="008066AF" w:rsidP="00FA66D0">
      <w:pPr>
        <w:keepNext/>
        <w:keepLines/>
        <w:jc w:val="both"/>
        <w:rPr>
          <w:rFonts w:ascii="Tahoma" w:eastAsia="Frutiger" w:hAnsi="Tahoma" w:cs="Tahoma"/>
          <w:b/>
          <w:lang w:eastAsia="en-US"/>
        </w:rPr>
      </w:pPr>
    </w:p>
    <w:p w14:paraId="4F38E328" w14:textId="77777777" w:rsidR="00F9625E" w:rsidRPr="002207A1" w:rsidRDefault="00F9625E" w:rsidP="00FA66D0">
      <w:pPr>
        <w:keepNext/>
        <w:keepLines/>
        <w:jc w:val="both"/>
        <w:rPr>
          <w:rFonts w:ascii="Tahoma" w:eastAsia="Frutiger" w:hAnsi="Tahoma" w:cs="Tahoma"/>
          <w:lang w:eastAsia="en-US"/>
        </w:rPr>
      </w:pPr>
      <w:r w:rsidRPr="00213ABE">
        <w:rPr>
          <w:rFonts w:ascii="Tahoma" w:eastAsia="Frutiger" w:hAnsi="Tahoma" w:cs="Tahoma"/>
          <w:lang w:eastAsia="en-US"/>
        </w:rPr>
        <w:t>Kadar izvajalec uveljavlja spremembo cen</w:t>
      </w:r>
      <w:r w:rsidR="00820944" w:rsidRPr="00213ABE">
        <w:rPr>
          <w:rFonts w:ascii="Tahoma" w:eastAsia="Frutiger" w:hAnsi="Tahoma" w:cs="Tahoma"/>
          <w:lang w:eastAsia="en-US"/>
        </w:rPr>
        <w:t>,</w:t>
      </w:r>
      <w:r w:rsidRPr="00213ABE">
        <w:rPr>
          <w:rFonts w:ascii="Tahoma" w:eastAsia="Frutiger" w:hAnsi="Tahoma" w:cs="Tahoma"/>
          <w:lang w:eastAsia="en-US"/>
        </w:rPr>
        <w:t xml:space="preserve"> v skladu s 4. členom te pogodbe</w:t>
      </w:r>
      <w:r w:rsidR="00820944" w:rsidRPr="00213ABE">
        <w:rPr>
          <w:rFonts w:ascii="Tahoma" w:eastAsia="Frutiger" w:hAnsi="Tahoma" w:cs="Tahoma"/>
          <w:lang w:eastAsia="en-US"/>
        </w:rPr>
        <w:t>,</w:t>
      </w:r>
      <w:r w:rsidRPr="00213ABE">
        <w:rPr>
          <w:rFonts w:ascii="Tahoma" w:eastAsia="Frutiger" w:hAnsi="Tahoma" w:cs="Tahoma"/>
          <w:lang w:eastAsia="en-US"/>
        </w:rPr>
        <w:t xml:space="preserve"> mora naročniku</w:t>
      </w:r>
      <w:r w:rsidR="00554A13" w:rsidRPr="00213ABE">
        <w:rPr>
          <w:rFonts w:ascii="Tahoma" w:eastAsia="Frutiger" w:hAnsi="Tahoma" w:cs="Tahoma"/>
          <w:lang w:eastAsia="en-US"/>
        </w:rPr>
        <w:t>,</w:t>
      </w:r>
      <w:r w:rsidRPr="00213ABE">
        <w:rPr>
          <w:rFonts w:ascii="Tahoma" w:eastAsia="Frutiger" w:hAnsi="Tahoma" w:cs="Tahoma"/>
          <w:lang w:eastAsia="en-US"/>
        </w:rPr>
        <w:t xml:space="preserve"> po potrditvi pravilnost</w:t>
      </w:r>
      <w:r w:rsidR="00554A13" w:rsidRPr="00213ABE">
        <w:rPr>
          <w:rFonts w:ascii="Tahoma" w:eastAsia="Frutiger" w:hAnsi="Tahoma" w:cs="Tahoma"/>
          <w:lang w:eastAsia="en-US"/>
        </w:rPr>
        <w:t>i</w:t>
      </w:r>
      <w:r w:rsidRPr="00213ABE">
        <w:rPr>
          <w:rFonts w:ascii="Tahoma" w:eastAsia="Frutiger" w:hAnsi="Tahoma" w:cs="Tahoma"/>
          <w:lang w:eastAsia="en-US"/>
        </w:rPr>
        <w:t xml:space="preserve"> mesečne situacije</w:t>
      </w:r>
      <w:r w:rsidR="00554A13" w:rsidRPr="00213ABE">
        <w:rPr>
          <w:rFonts w:ascii="Tahoma" w:eastAsia="Frutiger" w:hAnsi="Tahoma" w:cs="Tahoma"/>
          <w:lang w:eastAsia="en-US"/>
        </w:rPr>
        <w:t>,</w:t>
      </w:r>
      <w:r w:rsidRPr="00213ABE">
        <w:rPr>
          <w:rFonts w:ascii="Tahoma" w:eastAsia="Frutiger" w:hAnsi="Tahoma" w:cs="Tahoma"/>
          <w:lang w:eastAsia="en-US"/>
        </w:rPr>
        <w:t xml:space="preserve"> posredovati zahtevek za spremembo cen skupaj z izračunom spremembe v roku 3 (treh) koledarskih dni od prejema potrditve</w:t>
      </w:r>
      <w:r w:rsidR="00820944" w:rsidRPr="00213ABE">
        <w:rPr>
          <w:rFonts w:ascii="Tahoma" w:eastAsia="Frutiger" w:hAnsi="Tahoma" w:cs="Tahoma"/>
          <w:lang w:eastAsia="en-US"/>
        </w:rPr>
        <w:t xml:space="preserve"> pravilnosti</w:t>
      </w:r>
      <w:r w:rsidRPr="00213ABE">
        <w:rPr>
          <w:rFonts w:ascii="Tahoma" w:eastAsia="Frutiger" w:hAnsi="Tahoma" w:cs="Tahoma"/>
          <w:lang w:eastAsia="en-US"/>
        </w:rPr>
        <w:t xml:space="preserve"> mesečne situacije</w:t>
      </w:r>
      <w:r w:rsidR="00554A13" w:rsidRPr="00213ABE">
        <w:rPr>
          <w:rFonts w:ascii="Tahoma" w:eastAsia="Frutiger" w:hAnsi="Tahoma" w:cs="Tahoma"/>
          <w:lang w:eastAsia="en-US"/>
        </w:rPr>
        <w:t xml:space="preserve"> s strani naročnika.</w:t>
      </w:r>
      <w:r w:rsidRPr="00213ABE">
        <w:rPr>
          <w:rFonts w:ascii="Tahoma" w:eastAsia="Frutiger" w:hAnsi="Tahoma" w:cs="Tahoma"/>
          <w:lang w:eastAsia="en-US"/>
        </w:rPr>
        <w:t xml:space="preserve"> </w:t>
      </w:r>
      <w:r w:rsidR="00554A13" w:rsidRPr="00213ABE">
        <w:rPr>
          <w:rFonts w:ascii="Tahoma" w:eastAsia="Frutiger" w:hAnsi="Tahoma" w:cs="Tahoma"/>
          <w:lang w:eastAsia="en-US"/>
        </w:rPr>
        <w:t>P</w:t>
      </w:r>
      <w:r w:rsidRPr="00213ABE">
        <w:rPr>
          <w:rFonts w:ascii="Tahoma" w:eastAsia="Frutiger" w:hAnsi="Tahoma" w:cs="Tahoma"/>
          <w:lang w:eastAsia="en-US"/>
        </w:rPr>
        <w:t xml:space="preserve">o prejemu potrditve </w:t>
      </w:r>
      <w:r w:rsidR="00554A13" w:rsidRPr="00213ABE">
        <w:rPr>
          <w:rFonts w:ascii="Tahoma" w:eastAsia="Frutiger" w:hAnsi="Tahoma" w:cs="Tahoma"/>
          <w:lang w:eastAsia="en-US"/>
        </w:rPr>
        <w:t xml:space="preserve">zahtevka za </w:t>
      </w:r>
      <w:r w:rsidRPr="00213ABE">
        <w:rPr>
          <w:rFonts w:ascii="Tahoma" w:eastAsia="Frutiger" w:hAnsi="Tahoma" w:cs="Tahoma"/>
          <w:lang w:eastAsia="en-US"/>
        </w:rPr>
        <w:t>sprememb</w:t>
      </w:r>
      <w:r w:rsidR="00554A13" w:rsidRPr="00213ABE">
        <w:rPr>
          <w:rFonts w:ascii="Tahoma" w:eastAsia="Frutiger" w:hAnsi="Tahoma" w:cs="Tahoma"/>
          <w:lang w:eastAsia="en-US"/>
        </w:rPr>
        <w:t>o</w:t>
      </w:r>
      <w:r w:rsidRPr="00213ABE">
        <w:rPr>
          <w:rFonts w:ascii="Tahoma" w:eastAsia="Frutiger" w:hAnsi="Tahoma" w:cs="Tahoma"/>
          <w:lang w:eastAsia="en-US"/>
        </w:rPr>
        <w:t xml:space="preserve"> cen </w:t>
      </w:r>
      <w:r w:rsidR="00554A13" w:rsidRPr="00213ABE">
        <w:rPr>
          <w:rFonts w:ascii="Tahoma" w:eastAsia="Frutiger" w:hAnsi="Tahoma" w:cs="Tahoma"/>
          <w:lang w:eastAsia="en-US"/>
        </w:rPr>
        <w:t xml:space="preserve">skupaj z izračunom spremembe </w:t>
      </w:r>
      <w:r w:rsidRPr="00213ABE">
        <w:rPr>
          <w:rFonts w:ascii="Tahoma" w:eastAsia="Frutiger" w:hAnsi="Tahoma" w:cs="Tahoma"/>
          <w:lang w:eastAsia="en-US"/>
        </w:rPr>
        <w:t xml:space="preserve">s strani naročnika, predloži </w:t>
      </w:r>
      <w:r w:rsidR="00554A13" w:rsidRPr="00213ABE">
        <w:rPr>
          <w:rFonts w:ascii="Tahoma" w:eastAsia="Frutiger" w:hAnsi="Tahoma" w:cs="Tahoma"/>
          <w:lang w:eastAsia="en-US"/>
        </w:rPr>
        <w:t xml:space="preserve">izvajalec </w:t>
      </w:r>
      <w:r w:rsidRPr="00213ABE">
        <w:rPr>
          <w:rFonts w:ascii="Tahoma" w:eastAsia="Frutiger" w:hAnsi="Tahoma" w:cs="Tahoma"/>
          <w:lang w:eastAsia="en-US"/>
        </w:rPr>
        <w:t xml:space="preserve">naročniku ločen račun za vsako začasno mesečno situacijo, ki jo </w:t>
      </w:r>
      <w:r w:rsidR="00554A13" w:rsidRPr="00213ABE">
        <w:rPr>
          <w:rFonts w:ascii="Tahoma" w:eastAsia="Frutiger" w:hAnsi="Tahoma" w:cs="Tahoma"/>
          <w:lang w:eastAsia="en-US"/>
        </w:rPr>
        <w:t>je</w:t>
      </w:r>
      <w:r w:rsidRPr="00213ABE">
        <w:rPr>
          <w:rFonts w:ascii="Tahoma" w:eastAsia="Frutiger" w:hAnsi="Tahoma" w:cs="Tahoma"/>
          <w:lang w:eastAsia="en-US"/>
        </w:rPr>
        <w:t xml:space="preserve"> izvajalec iz</w:t>
      </w:r>
      <w:r w:rsidR="00554A13" w:rsidRPr="00213ABE">
        <w:rPr>
          <w:rFonts w:ascii="Tahoma" w:eastAsia="Frutiger" w:hAnsi="Tahoma" w:cs="Tahoma"/>
          <w:lang w:eastAsia="en-US"/>
        </w:rPr>
        <w:t>stavil</w:t>
      </w:r>
      <w:r w:rsidRPr="00213ABE">
        <w:rPr>
          <w:rFonts w:ascii="Tahoma" w:eastAsia="Frutiger" w:hAnsi="Tahoma" w:cs="Tahoma"/>
          <w:lang w:eastAsia="en-US"/>
        </w:rPr>
        <w:t xml:space="preserve"> in jo je naročnik potrdil, </w:t>
      </w:r>
      <w:r w:rsidR="002E059C" w:rsidRPr="00213ABE">
        <w:rPr>
          <w:rFonts w:ascii="Tahoma" w:eastAsia="Frutiger" w:hAnsi="Tahoma" w:cs="Tahoma"/>
          <w:lang w:eastAsia="en-US"/>
        </w:rPr>
        <w:t xml:space="preserve">za znesek </w:t>
      </w:r>
      <w:r w:rsidR="00E2606F" w:rsidRPr="00213ABE">
        <w:rPr>
          <w:rFonts w:ascii="Tahoma" w:eastAsia="Frutiger" w:hAnsi="Tahoma" w:cs="Tahoma"/>
          <w:lang w:eastAsia="en-US"/>
        </w:rPr>
        <w:t xml:space="preserve">za </w:t>
      </w:r>
      <w:r w:rsidRPr="00213ABE">
        <w:rPr>
          <w:rFonts w:ascii="Tahoma" w:eastAsia="Frutiger" w:hAnsi="Tahoma" w:cs="Tahoma"/>
          <w:lang w:eastAsia="en-US"/>
        </w:rPr>
        <w:t xml:space="preserve">razlike v ceni nad </w:t>
      </w:r>
      <w:r w:rsidR="00554A13" w:rsidRPr="00213ABE">
        <w:rPr>
          <w:rFonts w:ascii="Tahoma" w:eastAsia="Frutiger" w:hAnsi="Tahoma" w:cs="Tahoma"/>
          <w:lang w:eastAsia="en-US"/>
        </w:rPr>
        <w:t>deset odstotkov (</w:t>
      </w:r>
      <w:r w:rsidRPr="00213ABE">
        <w:rPr>
          <w:rFonts w:ascii="Tahoma" w:eastAsia="Frutiger" w:hAnsi="Tahoma" w:cs="Tahoma"/>
          <w:lang w:eastAsia="en-US"/>
        </w:rPr>
        <w:t>10 %</w:t>
      </w:r>
      <w:r w:rsidR="00554A13" w:rsidRPr="00213ABE">
        <w:rPr>
          <w:rFonts w:ascii="Tahoma" w:eastAsia="Frutiger" w:hAnsi="Tahoma" w:cs="Tahoma"/>
          <w:lang w:eastAsia="en-US"/>
        </w:rPr>
        <w:t>)</w:t>
      </w:r>
      <w:r w:rsidRPr="00213ABE">
        <w:rPr>
          <w:rFonts w:ascii="Tahoma" w:eastAsia="Frutiger" w:hAnsi="Tahoma" w:cs="Tahoma"/>
          <w:lang w:eastAsia="en-US"/>
        </w:rPr>
        <w:t>.</w:t>
      </w:r>
    </w:p>
    <w:p w14:paraId="546F4C86" w14:textId="77777777" w:rsidR="002207A1" w:rsidRPr="002207A1" w:rsidRDefault="002207A1" w:rsidP="00FA66D0">
      <w:pPr>
        <w:keepNext/>
        <w:keepLines/>
        <w:jc w:val="both"/>
        <w:rPr>
          <w:rFonts w:ascii="Tahoma" w:eastAsia="Frutiger" w:hAnsi="Tahoma" w:cs="Tahoma"/>
          <w:lang w:eastAsia="en-US"/>
        </w:rPr>
      </w:pPr>
    </w:p>
    <w:p w14:paraId="4CD78619" w14:textId="77777777" w:rsidR="00E90FDB" w:rsidRPr="008A1E65" w:rsidRDefault="00E90FDB" w:rsidP="00FA66D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 xml:space="preserve">člen </w:t>
      </w:r>
    </w:p>
    <w:p w14:paraId="0340499F" w14:textId="77777777" w:rsidR="00B12749" w:rsidRDefault="00B12749" w:rsidP="00FA66D0">
      <w:pPr>
        <w:keepNext/>
        <w:keepLines/>
        <w:jc w:val="both"/>
        <w:rPr>
          <w:rFonts w:ascii="Tahoma" w:eastAsia="Frutiger" w:hAnsi="Tahoma" w:cs="Tahoma"/>
          <w:lang w:eastAsia="en-US"/>
        </w:rPr>
      </w:pPr>
    </w:p>
    <w:p w14:paraId="545518C0" w14:textId="35F28B4A" w:rsidR="008066AF"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dneh od dneva uradno evidentiranega prejema situacije. </w:t>
      </w:r>
    </w:p>
    <w:p w14:paraId="5FA35C3C" w14:textId="77777777" w:rsidR="008066AF" w:rsidRDefault="008066AF" w:rsidP="00FA66D0">
      <w:pPr>
        <w:keepNext/>
        <w:keepLines/>
        <w:jc w:val="both"/>
        <w:rPr>
          <w:rFonts w:ascii="Tahoma" w:eastAsia="Frutiger" w:hAnsi="Tahoma" w:cs="Tahoma"/>
          <w:lang w:eastAsia="en-US"/>
        </w:rPr>
      </w:pPr>
    </w:p>
    <w:p w14:paraId="19165C84" w14:textId="612B4709"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izstavljena situacija ni pravilna, jo je naročnik v navedenem roku </w:t>
      </w:r>
      <w:r w:rsidR="00B52AE0">
        <w:rPr>
          <w:rFonts w:ascii="Tahoma" w:eastAsia="Frutiger" w:hAnsi="Tahoma" w:cs="Tahoma"/>
          <w:lang w:eastAsia="en-US"/>
        </w:rPr>
        <w:t xml:space="preserve">iz prejšnjega odstavka </w:t>
      </w:r>
      <w:r w:rsidRPr="004C1F13">
        <w:rPr>
          <w:rFonts w:ascii="Tahoma" w:eastAsia="Frutiger" w:hAnsi="Tahoma" w:cs="Tahoma"/>
          <w:lang w:eastAsia="en-US"/>
        </w:rPr>
        <w:t>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sidR="00D90535">
        <w:rPr>
          <w:rFonts w:ascii="Tahoma" w:eastAsia="Frutiger" w:hAnsi="Tahoma" w:cs="Tahoma"/>
          <w:lang w:eastAsia="en-US"/>
        </w:rPr>
        <w:t xml:space="preserve">delovnih </w:t>
      </w:r>
      <w:r w:rsidRPr="004C1F13">
        <w:rPr>
          <w:rFonts w:ascii="Tahoma" w:eastAsia="Frutiger" w:hAnsi="Tahoma" w:cs="Tahoma"/>
          <w:lang w:eastAsia="en-US"/>
        </w:rPr>
        <w:t xml:space="preserve">dni od zavrnitve, v kateri bo izkazana pravilna vrednost opravljenih del. Končna situacija mora biti usklajena med izvajalcem in naročnikom. Za plačila s kompenzacijo se zamudne obresti ne obračunajo. </w:t>
      </w:r>
    </w:p>
    <w:p w14:paraId="09E7EAF4" w14:textId="77777777" w:rsidR="00794965" w:rsidRPr="004C1F13" w:rsidRDefault="00794965" w:rsidP="00FA66D0">
      <w:pPr>
        <w:keepNext/>
        <w:keepLines/>
        <w:jc w:val="both"/>
        <w:rPr>
          <w:rFonts w:ascii="Tahoma" w:eastAsia="Frutiger" w:hAnsi="Tahoma" w:cs="Tahoma"/>
          <w:lang w:eastAsia="en-US"/>
        </w:rPr>
      </w:pPr>
    </w:p>
    <w:p w14:paraId="212D528F"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62C4E91A" w14:textId="77777777" w:rsidR="00B52AE0" w:rsidRPr="004C1F13" w:rsidRDefault="00B52AE0" w:rsidP="00FA66D0">
      <w:pPr>
        <w:keepNext/>
        <w:keepLines/>
        <w:jc w:val="both"/>
        <w:rPr>
          <w:rFonts w:ascii="Tahoma" w:eastAsia="Frutiger" w:hAnsi="Tahoma" w:cs="Tahoma"/>
          <w:lang w:eastAsia="en-US"/>
        </w:rPr>
      </w:pPr>
    </w:p>
    <w:p w14:paraId="372F6A48" w14:textId="023BD31F"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Izvod vsake situacije mora izvajalec dostaviti predstavniku naročnika tudi v zapisu podatkovne baze (oblika Microsoft Excel).</w:t>
      </w:r>
    </w:p>
    <w:p w14:paraId="310D0BD9" w14:textId="77777777" w:rsidR="00F82A67" w:rsidRPr="004C1F13" w:rsidRDefault="00F82A67" w:rsidP="00FA66D0">
      <w:pPr>
        <w:keepNext/>
        <w:keepLines/>
        <w:jc w:val="both"/>
        <w:rPr>
          <w:rFonts w:ascii="Tahoma" w:eastAsia="Frutiger" w:hAnsi="Tahoma" w:cs="Tahoma"/>
          <w:lang w:eastAsia="en-US"/>
        </w:rPr>
      </w:pPr>
    </w:p>
    <w:p w14:paraId="5C8C4671"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0C774940" w14:textId="77777777" w:rsidR="00E90FDB" w:rsidRPr="004C1F13" w:rsidRDefault="00E90FDB" w:rsidP="00FA66D0">
      <w:pPr>
        <w:keepNext/>
        <w:keepLines/>
        <w:jc w:val="both"/>
        <w:rPr>
          <w:rFonts w:ascii="Tahoma" w:eastAsia="Frutiger" w:hAnsi="Tahoma" w:cs="Tahoma"/>
          <w:lang w:eastAsia="en-US"/>
        </w:rPr>
      </w:pPr>
    </w:p>
    <w:p w14:paraId="5741DAD0" w14:textId="77777777" w:rsidR="00E90FDB" w:rsidRDefault="00FD3EDD" w:rsidP="00FA66D0">
      <w:pPr>
        <w:pStyle w:val="Odstavekseznama"/>
        <w:keepNext/>
        <w:keepLines/>
        <w:numPr>
          <w:ilvl w:val="0"/>
          <w:numId w:val="30"/>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1474511B" w14:textId="77777777" w:rsidR="008A1E65" w:rsidRPr="004C1F13" w:rsidRDefault="008A1E65" w:rsidP="00FA66D0">
      <w:pPr>
        <w:pStyle w:val="Odstavekseznama"/>
        <w:keepNext/>
        <w:keepLines/>
        <w:ind w:left="426"/>
        <w:rPr>
          <w:rFonts w:ascii="Tahoma" w:eastAsia="Frutiger" w:hAnsi="Tahoma" w:cs="Tahoma"/>
          <w:b/>
          <w:lang w:eastAsia="en-US"/>
        </w:rPr>
      </w:pPr>
    </w:p>
    <w:p w14:paraId="4D582FBB" w14:textId="77777777" w:rsidR="00E90FDB" w:rsidRPr="008A1E65" w:rsidRDefault="00E90FDB" w:rsidP="00FA66D0">
      <w:pPr>
        <w:keepNext/>
        <w:keepLines/>
        <w:numPr>
          <w:ilvl w:val="0"/>
          <w:numId w:val="25"/>
        </w:numPr>
        <w:jc w:val="center"/>
        <w:rPr>
          <w:rFonts w:ascii="Tahoma" w:eastAsia="Frutiger" w:hAnsi="Tahoma" w:cs="Tahoma"/>
          <w:lang w:eastAsia="en-US"/>
        </w:rPr>
      </w:pPr>
      <w:r w:rsidRPr="008A1E65">
        <w:rPr>
          <w:rFonts w:ascii="Tahoma" w:eastAsia="Frutiger" w:hAnsi="Tahoma" w:cs="Tahoma"/>
          <w:lang w:eastAsia="en-US"/>
        </w:rPr>
        <w:t>člen</w:t>
      </w:r>
    </w:p>
    <w:p w14:paraId="4B2BF83E" w14:textId="77777777" w:rsidR="008A1E65" w:rsidRDefault="008A1E65" w:rsidP="00FA66D0">
      <w:pPr>
        <w:keepNext/>
        <w:keepLines/>
        <w:jc w:val="both"/>
        <w:rPr>
          <w:rFonts w:ascii="Tahoma" w:eastAsia="Frutiger" w:hAnsi="Tahoma" w:cs="Tahoma"/>
          <w:lang w:eastAsia="en-US"/>
        </w:rPr>
      </w:pPr>
    </w:p>
    <w:p w14:paraId="70DF3E28" w14:textId="77777777" w:rsidR="00FD3EDD" w:rsidRDefault="00FD3EDD" w:rsidP="00FA66D0">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3F608A5B" w14:textId="77777777" w:rsidR="00FD3EDD" w:rsidRDefault="00FD3EDD" w:rsidP="00FA66D0">
      <w:pPr>
        <w:keepNext/>
        <w:keepLines/>
        <w:jc w:val="both"/>
        <w:rPr>
          <w:rFonts w:ascii="Tahoma" w:eastAsia="Frutiger" w:hAnsi="Tahoma" w:cs="Tahoma"/>
          <w:lang w:eastAsia="en-US"/>
        </w:rPr>
      </w:pPr>
    </w:p>
    <w:p w14:paraId="75A8886B"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5D865606" w14:textId="77777777" w:rsidR="00E90FDB" w:rsidRPr="004C1F13" w:rsidRDefault="00E90FDB" w:rsidP="00FA66D0">
      <w:pPr>
        <w:keepNext/>
        <w:keepLines/>
        <w:jc w:val="both"/>
        <w:rPr>
          <w:rFonts w:ascii="Tahoma" w:eastAsia="Frutiger" w:hAnsi="Tahoma" w:cs="Tahoma"/>
          <w:lang w:eastAsia="en-US"/>
        </w:rPr>
      </w:pPr>
    </w:p>
    <w:p w14:paraId="059F066A" w14:textId="77777777" w:rsidR="00CF437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40C5C901" w14:textId="77777777" w:rsidR="00E90FDB" w:rsidRPr="004C1F13" w:rsidRDefault="00E90FDB" w:rsidP="00FA66D0">
      <w:pPr>
        <w:keepNext/>
        <w:keepLines/>
        <w:jc w:val="both"/>
        <w:rPr>
          <w:rFonts w:ascii="Tahoma" w:eastAsia="Frutiger" w:hAnsi="Tahoma" w:cs="Tahoma"/>
          <w:lang w:eastAsia="en-US"/>
        </w:rPr>
      </w:pPr>
    </w:p>
    <w:p w14:paraId="7EBD038D"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343E3069" w14:textId="77777777" w:rsidR="008A1E65" w:rsidRPr="008A1E65" w:rsidRDefault="008A1E65" w:rsidP="00FA66D0">
      <w:pPr>
        <w:pStyle w:val="Odstavekseznama"/>
        <w:keepNext/>
        <w:keepLines/>
        <w:ind w:left="426"/>
        <w:rPr>
          <w:rFonts w:ascii="Tahoma" w:eastAsia="Frutiger" w:hAnsi="Tahoma" w:cs="Tahoma"/>
          <w:b/>
          <w:lang w:eastAsia="en-US"/>
        </w:rPr>
      </w:pPr>
    </w:p>
    <w:p w14:paraId="50D3ED1B" w14:textId="77777777" w:rsidR="00E90FDB" w:rsidRPr="00B12749" w:rsidRDefault="00E90FDB" w:rsidP="00FA66D0">
      <w:pPr>
        <w:keepNext/>
        <w:keepLines/>
        <w:numPr>
          <w:ilvl w:val="0"/>
          <w:numId w:val="25"/>
        </w:numPr>
        <w:jc w:val="center"/>
        <w:rPr>
          <w:rFonts w:ascii="Tahoma" w:eastAsia="Frutiger" w:hAnsi="Tahoma" w:cs="Tahoma"/>
          <w:lang w:eastAsia="en-US"/>
        </w:rPr>
      </w:pPr>
      <w:r w:rsidRPr="00B12749">
        <w:rPr>
          <w:rFonts w:ascii="Tahoma" w:eastAsia="Frutiger" w:hAnsi="Tahoma" w:cs="Tahoma"/>
          <w:lang w:eastAsia="en-US"/>
        </w:rPr>
        <w:t xml:space="preserve"> člen</w:t>
      </w:r>
    </w:p>
    <w:p w14:paraId="6D3C1127" w14:textId="77777777" w:rsidR="00E90FDB" w:rsidRPr="004C1F13" w:rsidRDefault="00E90FDB" w:rsidP="00FA66D0">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46AF809" w14:textId="77777777" w:rsidR="009A2A2E" w:rsidRDefault="009A2A2E" w:rsidP="00FA66D0">
      <w:pPr>
        <w:keepNext/>
        <w:keepLines/>
        <w:jc w:val="both"/>
        <w:rPr>
          <w:rFonts w:ascii="Tahoma" w:eastAsia="Frutiger" w:hAnsi="Tahoma" w:cs="Tahoma"/>
          <w:lang w:eastAsia="en-US"/>
        </w:rPr>
      </w:pPr>
    </w:p>
    <w:p w14:paraId="06BA3648"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25B37AC8" w14:textId="77777777" w:rsidTr="00E90FDB">
        <w:trPr>
          <w:trHeight w:val="269"/>
          <w:jc w:val="center"/>
        </w:trPr>
        <w:tc>
          <w:tcPr>
            <w:tcW w:w="3527" w:type="dxa"/>
            <w:tcMar>
              <w:top w:w="0" w:type="dxa"/>
              <w:left w:w="108" w:type="dxa"/>
              <w:bottom w:w="0" w:type="dxa"/>
              <w:right w:w="108" w:type="dxa"/>
            </w:tcMar>
            <w:vAlign w:val="center"/>
            <w:hideMark/>
          </w:tcPr>
          <w:p w14:paraId="30C126CC"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Naziv podizvajalca</w:t>
            </w:r>
          </w:p>
        </w:tc>
        <w:tc>
          <w:tcPr>
            <w:tcW w:w="5633" w:type="dxa"/>
            <w:tcMar>
              <w:top w:w="0" w:type="dxa"/>
              <w:left w:w="108" w:type="dxa"/>
              <w:bottom w:w="0" w:type="dxa"/>
              <w:right w:w="108" w:type="dxa"/>
            </w:tcMar>
            <w:vAlign w:val="center"/>
          </w:tcPr>
          <w:p w14:paraId="7CFA3440" w14:textId="77777777" w:rsidR="00E90FDB" w:rsidRPr="004C1F13" w:rsidRDefault="00E90FDB" w:rsidP="00FA66D0">
            <w:pPr>
              <w:keepNext/>
              <w:keepLines/>
              <w:rPr>
                <w:rFonts w:ascii="Tahoma" w:eastAsia="Frutiger" w:hAnsi="Tahoma" w:cs="Tahoma"/>
                <w:lang w:eastAsia="en-US"/>
              </w:rPr>
            </w:pPr>
          </w:p>
        </w:tc>
      </w:tr>
      <w:tr w:rsidR="00E90FDB" w:rsidRPr="004C1F13" w14:paraId="3A9B46F9" w14:textId="77777777" w:rsidTr="00E90FDB">
        <w:trPr>
          <w:trHeight w:val="273"/>
          <w:jc w:val="center"/>
        </w:trPr>
        <w:tc>
          <w:tcPr>
            <w:tcW w:w="3527" w:type="dxa"/>
            <w:tcMar>
              <w:top w:w="0" w:type="dxa"/>
              <w:left w:w="108" w:type="dxa"/>
              <w:bottom w:w="0" w:type="dxa"/>
              <w:right w:w="108" w:type="dxa"/>
            </w:tcMar>
            <w:vAlign w:val="center"/>
            <w:hideMark/>
          </w:tcPr>
          <w:p w14:paraId="717A0420"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70FD25AD" w14:textId="77777777" w:rsidR="00E90FDB" w:rsidRPr="004C1F13" w:rsidRDefault="00E90FDB" w:rsidP="00FA66D0">
            <w:pPr>
              <w:keepNext/>
              <w:keepLines/>
              <w:rPr>
                <w:rFonts w:ascii="Tahoma" w:eastAsia="Frutiger" w:hAnsi="Tahoma" w:cs="Tahoma"/>
                <w:lang w:eastAsia="en-US"/>
              </w:rPr>
            </w:pPr>
          </w:p>
        </w:tc>
      </w:tr>
      <w:tr w:rsidR="00E90FDB" w:rsidRPr="004C1F13" w14:paraId="73DD2571" w14:textId="77777777" w:rsidTr="00E90FDB">
        <w:trPr>
          <w:trHeight w:val="278"/>
          <w:jc w:val="center"/>
        </w:trPr>
        <w:tc>
          <w:tcPr>
            <w:tcW w:w="3527" w:type="dxa"/>
            <w:tcMar>
              <w:top w:w="0" w:type="dxa"/>
              <w:left w:w="108" w:type="dxa"/>
              <w:bottom w:w="0" w:type="dxa"/>
              <w:right w:w="108" w:type="dxa"/>
            </w:tcMar>
            <w:vAlign w:val="center"/>
            <w:hideMark/>
          </w:tcPr>
          <w:p w14:paraId="71FE924D"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4E3F77A0" w14:textId="77777777" w:rsidR="00E90FDB" w:rsidRPr="004C1F13" w:rsidRDefault="00E90FDB" w:rsidP="00FA66D0">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14383B00" w14:textId="77777777" w:rsidTr="00E90FDB">
        <w:trPr>
          <w:trHeight w:val="267"/>
          <w:jc w:val="center"/>
        </w:trPr>
        <w:tc>
          <w:tcPr>
            <w:tcW w:w="3527" w:type="dxa"/>
            <w:tcMar>
              <w:top w:w="0" w:type="dxa"/>
              <w:left w:w="108" w:type="dxa"/>
              <w:bottom w:w="0" w:type="dxa"/>
              <w:right w:w="108" w:type="dxa"/>
            </w:tcMar>
            <w:vAlign w:val="center"/>
            <w:hideMark/>
          </w:tcPr>
          <w:p w14:paraId="05F2449C"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A3EBF28" w14:textId="77777777" w:rsidR="00E90FDB" w:rsidRPr="004C1F13" w:rsidRDefault="00E90FDB" w:rsidP="00FA66D0">
            <w:pPr>
              <w:keepNext/>
              <w:keepLines/>
              <w:rPr>
                <w:rFonts w:ascii="Tahoma" w:eastAsia="Frutiger" w:hAnsi="Tahoma" w:cs="Tahoma"/>
                <w:lang w:eastAsia="en-US"/>
              </w:rPr>
            </w:pPr>
          </w:p>
        </w:tc>
      </w:tr>
      <w:tr w:rsidR="00E90FDB" w:rsidRPr="004C1F13" w14:paraId="7C780B70" w14:textId="77777777" w:rsidTr="00E90FDB">
        <w:trPr>
          <w:trHeight w:val="285"/>
          <w:jc w:val="center"/>
        </w:trPr>
        <w:tc>
          <w:tcPr>
            <w:tcW w:w="3527" w:type="dxa"/>
            <w:tcMar>
              <w:top w:w="0" w:type="dxa"/>
              <w:left w:w="108" w:type="dxa"/>
              <w:bottom w:w="0" w:type="dxa"/>
              <w:right w:w="108" w:type="dxa"/>
            </w:tcMar>
            <w:vAlign w:val="center"/>
            <w:hideMark/>
          </w:tcPr>
          <w:p w14:paraId="4C3C1DD4"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9513C03" w14:textId="77777777" w:rsidR="00E90FDB" w:rsidRPr="004C1F13" w:rsidRDefault="00E90FDB" w:rsidP="00FA66D0">
            <w:pPr>
              <w:keepNext/>
              <w:keepLines/>
              <w:rPr>
                <w:rFonts w:ascii="Tahoma" w:eastAsia="Frutiger" w:hAnsi="Tahoma" w:cs="Tahoma"/>
                <w:lang w:eastAsia="en-US"/>
              </w:rPr>
            </w:pPr>
          </w:p>
        </w:tc>
      </w:tr>
      <w:tr w:rsidR="00E90FDB" w:rsidRPr="004C1F13" w14:paraId="7A87037D" w14:textId="77777777" w:rsidTr="00E90FDB">
        <w:trPr>
          <w:trHeight w:val="261"/>
          <w:jc w:val="center"/>
        </w:trPr>
        <w:tc>
          <w:tcPr>
            <w:tcW w:w="3527" w:type="dxa"/>
            <w:tcMar>
              <w:top w:w="0" w:type="dxa"/>
              <w:left w:w="108" w:type="dxa"/>
              <w:bottom w:w="0" w:type="dxa"/>
              <w:right w:w="108" w:type="dxa"/>
            </w:tcMar>
            <w:vAlign w:val="center"/>
            <w:hideMark/>
          </w:tcPr>
          <w:p w14:paraId="245BCB6A"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70976192" w14:textId="77777777" w:rsidR="00E90FDB" w:rsidRPr="004C1F13" w:rsidRDefault="00E90FDB" w:rsidP="00FA66D0">
            <w:pPr>
              <w:keepNext/>
              <w:keepLines/>
              <w:rPr>
                <w:rFonts w:ascii="Tahoma" w:eastAsia="Frutiger" w:hAnsi="Tahoma" w:cs="Tahoma"/>
                <w:lang w:eastAsia="en-US"/>
              </w:rPr>
            </w:pPr>
          </w:p>
        </w:tc>
      </w:tr>
      <w:tr w:rsidR="00E90FDB" w:rsidRPr="004C1F13" w14:paraId="62AF1E13" w14:textId="77777777" w:rsidTr="00E90FDB">
        <w:trPr>
          <w:trHeight w:val="279"/>
          <w:jc w:val="center"/>
        </w:trPr>
        <w:tc>
          <w:tcPr>
            <w:tcW w:w="3527" w:type="dxa"/>
            <w:tcMar>
              <w:top w:w="0" w:type="dxa"/>
              <w:left w:w="108" w:type="dxa"/>
              <w:bottom w:w="0" w:type="dxa"/>
              <w:right w:w="108" w:type="dxa"/>
            </w:tcMar>
            <w:vAlign w:val="center"/>
            <w:hideMark/>
          </w:tcPr>
          <w:p w14:paraId="289DD084"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49552667" w14:textId="77777777" w:rsidR="00E90FDB" w:rsidRPr="004C1F13" w:rsidRDefault="00E90FDB" w:rsidP="00FA66D0">
            <w:pPr>
              <w:keepNext/>
              <w:keepLines/>
              <w:rPr>
                <w:rFonts w:ascii="Tahoma" w:eastAsia="Frutiger" w:hAnsi="Tahoma" w:cs="Tahoma"/>
                <w:lang w:eastAsia="en-US"/>
              </w:rPr>
            </w:pPr>
          </w:p>
        </w:tc>
      </w:tr>
      <w:tr w:rsidR="00E90FDB" w:rsidRPr="004C1F13" w14:paraId="7D4AC256" w14:textId="77777777" w:rsidTr="00E90FDB">
        <w:trPr>
          <w:trHeight w:val="301"/>
          <w:jc w:val="center"/>
        </w:trPr>
        <w:tc>
          <w:tcPr>
            <w:tcW w:w="3527" w:type="dxa"/>
            <w:tcMar>
              <w:top w:w="0" w:type="dxa"/>
              <w:left w:w="108" w:type="dxa"/>
              <w:bottom w:w="0" w:type="dxa"/>
              <w:right w:w="108" w:type="dxa"/>
            </w:tcMar>
            <w:vAlign w:val="center"/>
            <w:hideMark/>
          </w:tcPr>
          <w:p w14:paraId="7321A4E0"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6CBF2DBE" w14:textId="77777777" w:rsidR="00E90FDB" w:rsidRPr="004C1F13" w:rsidRDefault="00E90FDB" w:rsidP="00FA66D0">
            <w:pPr>
              <w:keepNext/>
              <w:keepLines/>
              <w:rPr>
                <w:rFonts w:ascii="Tahoma" w:eastAsia="Frutiger" w:hAnsi="Tahoma" w:cs="Tahoma"/>
                <w:lang w:eastAsia="en-US"/>
              </w:rPr>
            </w:pPr>
          </w:p>
        </w:tc>
      </w:tr>
      <w:tr w:rsidR="00E90FDB" w:rsidRPr="004C1F13" w14:paraId="6DC58581" w14:textId="77777777" w:rsidTr="00E90FDB">
        <w:trPr>
          <w:trHeight w:val="235"/>
          <w:jc w:val="center"/>
        </w:trPr>
        <w:tc>
          <w:tcPr>
            <w:tcW w:w="3527" w:type="dxa"/>
            <w:tcMar>
              <w:top w:w="0" w:type="dxa"/>
              <w:left w:w="108" w:type="dxa"/>
              <w:bottom w:w="0" w:type="dxa"/>
              <w:right w:w="108" w:type="dxa"/>
            </w:tcMar>
            <w:vAlign w:val="center"/>
            <w:hideMark/>
          </w:tcPr>
          <w:p w14:paraId="380E683C"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1BC19D8A" w14:textId="77777777" w:rsidR="00E90FDB" w:rsidRPr="004C1F13" w:rsidRDefault="00E90FDB" w:rsidP="00FA66D0">
            <w:pPr>
              <w:keepNext/>
              <w:keepLines/>
              <w:rPr>
                <w:rFonts w:ascii="Tahoma" w:eastAsia="Frutiger" w:hAnsi="Tahoma" w:cs="Tahoma"/>
                <w:lang w:eastAsia="en-US"/>
              </w:rPr>
            </w:pPr>
          </w:p>
        </w:tc>
      </w:tr>
      <w:tr w:rsidR="00E90FDB" w:rsidRPr="004C1F13" w14:paraId="04ED8951" w14:textId="77777777" w:rsidTr="00E90FDB">
        <w:trPr>
          <w:trHeight w:val="270"/>
          <w:jc w:val="center"/>
        </w:trPr>
        <w:tc>
          <w:tcPr>
            <w:tcW w:w="3527" w:type="dxa"/>
            <w:tcMar>
              <w:top w:w="0" w:type="dxa"/>
              <w:left w:w="108" w:type="dxa"/>
              <w:bottom w:w="0" w:type="dxa"/>
              <w:right w:w="108" w:type="dxa"/>
            </w:tcMar>
            <w:vAlign w:val="center"/>
            <w:hideMark/>
          </w:tcPr>
          <w:p w14:paraId="4D9FA5EA"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0ACEC2F" w14:textId="77777777" w:rsidR="00E90FDB" w:rsidRPr="004C1F13" w:rsidRDefault="00E90FDB" w:rsidP="00FA66D0">
            <w:pPr>
              <w:keepNext/>
              <w:keepLines/>
              <w:rPr>
                <w:rFonts w:ascii="Tahoma" w:eastAsia="Frutiger" w:hAnsi="Tahoma" w:cs="Tahoma"/>
                <w:lang w:eastAsia="en-US"/>
              </w:rPr>
            </w:pPr>
          </w:p>
        </w:tc>
      </w:tr>
      <w:tr w:rsidR="00E90FDB" w:rsidRPr="004C1F13" w14:paraId="20388E72" w14:textId="77777777" w:rsidTr="00E90FDB">
        <w:trPr>
          <w:trHeight w:val="273"/>
          <w:jc w:val="center"/>
        </w:trPr>
        <w:tc>
          <w:tcPr>
            <w:tcW w:w="3527" w:type="dxa"/>
            <w:tcMar>
              <w:top w:w="0" w:type="dxa"/>
              <w:left w:w="108" w:type="dxa"/>
              <w:bottom w:w="0" w:type="dxa"/>
              <w:right w:w="108" w:type="dxa"/>
            </w:tcMar>
            <w:vAlign w:val="center"/>
            <w:hideMark/>
          </w:tcPr>
          <w:p w14:paraId="27B98B6C"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426668B" w14:textId="77777777" w:rsidR="00E90FDB" w:rsidRPr="004C1F13" w:rsidRDefault="00E90FDB" w:rsidP="00FA66D0">
            <w:pPr>
              <w:keepNext/>
              <w:keepLines/>
              <w:rPr>
                <w:rFonts w:ascii="Tahoma" w:eastAsia="Frutiger" w:hAnsi="Tahoma" w:cs="Tahoma"/>
                <w:lang w:eastAsia="en-US"/>
              </w:rPr>
            </w:pPr>
          </w:p>
        </w:tc>
      </w:tr>
      <w:tr w:rsidR="00E90FDB" w:rsidRPr="004C1F13" w14:paraId="69383515" w14:textId="77777777" w:rsidTr="00E90FDB">
        <w:trPr>
          <w:trHeight w:val="277"/>
          <w:jc w:val="center"/>
        </w:trPr>
        <w:tc>
          <w:tcPr>
            <w:tcW w:w="3527" w:type="dxa"/>
            <w:tcMar>
              <w:top w:w="0" w:type="dxa"/>
              <w:left w:w="108" w:type="dxa"/>
              <w:bottom w:w="0" w:type="dxa"/>
              <w:right w:w="108" w:type="dxa"/>
            </w:tcMar>
            <w:vAlign w:val="center"/>
            <w:hideMark/>
          </w:tcPr>
          <w:p w14:paraId="34BD6021"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01D905D" w14:textId="77777777" w:rsidR="00E90FDB" w:rsidRPr="004C1F13" w:rsidRDefault="00E90FDB" w:rsidP="00FA66D0">
            <w:pPr>
              <w:keepNext/>
              <w:keepLines/>
              <w:rPr>
                <w:rFonts w:ascii="Tahoma" w:eastAsia="Frutiger" w:hAnsi="Tahoma" w:cs="Tahoma"/>
                <w:lang w:eastAsia="en-US"/>
              </w:rPr>
            </w:pPr>
          </w:p>
        </w:tc>
      </w:tr>
    </w:tbl>
    <w:p w14:paraId="2C59615D" w14:textId="77777777" w:rsidR="00E90FDB" w:rsidRPr="004C1F13" w:rsidRDefault="00E90FDB" w:rsidP="00FA66D0">
      <w:pPr>
        <w:keepNext/>
        <w:keepLines/>
        <w:jc w:val="both"/>
        <w:rPr>
          <w:rFonts w:ascii="Tahoma" w:eastAsia="Frutiger" w:hAnsi="Tahoma" w:cs="Tahoma"/>
          <w:lang w:eastAsia="en-US"/>
        </w:rPr>
      </w:pPr>
    </w:p>
    <w:p w14:paraId="7BF8F47D"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8C85919" w14:textId="77777777" w:rsidR="00A30A31" w:rsidRPr="004C1F13" w:rsidRDefault="00A30A31" w:rsidP="00FA66D0">
      <w:pPr>
        <w:keepNext/>
        <w:keepLines/>
        <w:jc w:val="both"/>
        <w:rPr>
          <w:rFonts w:ascii="Tahoma" w:eastAsia="Frutiger" w:hAnsi="Tahoma" w:cs="Tahoma"/>
          <w:lang w:eastAsia="en-US"/>
        </w:rPr>
      </w:pPr>
    </w:p>
    <w:p w14:paraId="590EC6F5"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26F38BA8" w14:textId="77777777" w:rsidR="00E90FDB" w:rsidRPr="004C1F13" w:rsidRDefault="00E90FDB" w:rsidP="00FA66D0">
      <w:pPr>
        <w:keepNext/>
        <w:keepLines/>
        <w:jc w:val="both"/>
        <w:rPr>
          <w:rFonts w:ascii="Tahoma" w:eastAsia="Frutiger" w:hAnsi="Tahoma" w:cs="Tahoma"/>
          <w:lang w:eastAsia="en-US"/>
        </w:rPr>
      </w:pPr>
    </w:p>
    <w:p w14:paraId="68418006"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3D957C6" w14:textId="77777777" w:rsidR="00E90FDB" w:rsidRPr="004C1F13" w:rsidRDefault="00E90FDB" w:rsidP="00FA66D0">
      <w:pPr>
        <w:keepNext/>
        <w:keepLines/>
        <w:jc w:val="both"/>
        <w:rPr>
          <w:rFonts w:ascii="Tahoma" w:eastAsia="Frutiger" w:hAnsi="Tahoma" w:cs="Tahoma"/>
          <w:lang w:eastAsia="en-US"/>
        </w:rPr>
      </w:pPr>
    </w:p>
    <w:p w14:paraId="3409087E"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1F132C">
        <w:rPr>
          <w:rFonts w:ascii="Tahoma" w:eastAsia="Frutiger" w:hAnsi="Tahoma" w:cs="Tahoma"/>
          <w:lang w:eastAsia="en-US"/>
        </w:rPr>
        <w:t xml:space="preserve"> </w:t>
      </w:r>
      <w:r w:rsidR="001F132C" w:rsidRPr="004C1F13">
        <w:rPr>
          <w:rFonts w:ascii="Tahoma" w:eastAsia="Frutiger" w:hAnsi="Tahoma" w:cs="Tahoma"/>
          <w:lang w:eastAsia="en-US"/>
        </w:rPr>
        <w:t xml:space="preserve">Če izvajalec </w:t>
      </w:r>
      <w:r w:rsidR="001F132C" w:rsidRPr="001F132C">
        <w:rPr>
          <w:rFonts w:ascii="Tahoma" w:eastAsia="Frutiger" w:hAnsi="Tahoma" w:cs="Tahoma"/>
          <w:lang w:eastAsia="en-US"/>
        </w:rPr>
        <w:t>med izvajanjem pogodbe ne obvesti naročnika o morebitnih spremembah informacij glede podizvajal</w:t>
      </w:r>
      <w:r w:rsidR="001F132C">
        <w:rPr>
          <w:rFonts w:ascii="Tahoma" w:eastAsia="Frutiger" w:hAnsi="Tahoma" w:cs="Tahoma"/>
          <w:lang w:eastAsia="en-US"/>
        </w:rPr>
        <w:t>cev (tretji odstavek 94. člena)</w:t>
      </w:r>
      <w:r w:rsidR="001F132C" w:rsidRPr="004C1F13">
        <w:rPr>
          <w:rFonts w:ascii="Tahoma" w:eastAsia="Frutiger" w:hAnsi="Tahoma" w:cs="Tahoma"/>
          <w:lang w:eastAsia="en-US"/>
        </w:rPr>
        <w:t xml:space="preserve">, bo naročnik Državni revizijski komisiji podal predlog za uvedbo postopka o prekršku iz </w:t>
      </w:r>
      <w:r w:rsidR="001F132C">
        <w:rPr>
          <w:rFonts w:ascii="Tahoma" w:eastAsia="Frutiger" w:hAnsi="Tahoma" w:cs="Tahoma"/>
          <w:lang w:eastAsia="en-US"/>
        </w:rPr>
        <w:t>1</w:t>
      </w:r>
      <w:r w:rsidR="001F132C" w:rsidRPr="004C1F13">
        <w:rPr>
          <w:rFonts w:ascii="Tahoma" w:eastAsia="Frutiger" w:hAnsi="Tahoma" w:cs="Tahoma"/>
          <w:lang w:eastAsia="en-US"/>
        </w:rPr>
        <w:t>. točke prvega odstavka 112. člena ZJN-3.</w:t>
      </w:r>
    </w:p>
    <w:p w14:paraId="5997A123" w14:textId="77777777" w:rsidR="00E90FDB" w:rsidRPr="004C1F13" w:rsidRDefault="00E90FDB" w:rsidP="00FA66D0">
      <w:pPr>
        <w:keepNext/>
        <w:keepLines/>
        <w:jc w:val="both"/>
        <w:rPr>
          <w:rFonts w:ascii="Tahoma" w:eastAsia="Frutiger" w:hAnsi="Tahoma" w:cs="Tahoma"/>
          <w:lang w:eastAsia="en-US"/>
        </w:rPr>
      </w:pPr>
    </w:p>
    <w:p w14:paraId="290DB3FA"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DBE45C1" w14:textId="77777777" w:rsidR="00E90FDB" w:rsidRPr="004C1F13" w:rsidRDefault="00E90FDB" w:rsidP="00FA66D0">
      <w:pPr>
        <w:keepNext/>
        <w:keepLines/>
        <w:jc w:val="both"/>
        <w:rPr>
          <w:rFonts w:ascii="Tahoma" w:eastAsia="Frutiger" w:hAnsi="Tahoma" w:cs="Tahoma"/>
          <w:lang w:eastAsia="en-US"/>
        </w:rPr>
      </w:pPr>
    </w:p>
    <w:p w14:paraId="5786BEF9" w14:textId="77777777" w:rsidR="00E90FDB" w:rsidRPr="004C1F13" w:rsidRDefault="00E90FDB" w:rsidP="00FA66D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675949B2" w14:textId="77777777" w:rsidR="00E90FDB" w:rsidRPr="004C1F13" w:rsidRDefault="00E90FDB" w:rsidP="00FA66D0">
      <w:pPr>
        <w:keepNext/>
        <w:keepLines/>
        <w:jc w:val="center"/>
        <w:rPr>
          <w:rFonts w:ascii="Tahoma" w:eastAsia="Frutiger" w:hAnsi="Tahoma" w:cs="Tahoma"/>
          <w:lang w:eastAsia="en-US"/>
        </w:rPr>
      </w:pPr>
    </w:p>
    <w:p w14:paraId="676D1970" w14:textId="77777777" w:rsidR="00C32864" w:rsidRPr="00357262" w:rsidRDefault="00C32864" w:rsidP="00FA66D0">
      <w:pPr>
        <w:keepNext/>
        <w:keepLines/>
        <w:tabs>
          <w:tab w:val="left" w:pos="-1980"/>
          <w:tab w:val="left" w:pos="2880"/>
        </w:tabs>
        <w:jc w:val="both"/>
        <w:rPr>
          <w:rFonts w:ascii="Tahoma" w:hAnsi="Tahoma" w:cs="Tahoma"/>
        </w:rPr>
      </w:pPr>
      <w:r w:rsidRPr="00357262">
        <w:rPr>
          <w:rFonts w:ascii="Tahoma" w:hAnsi="Tahoma" w:cs="Tahoma"/>
        </w:rPr>
        <w:t>Izvajalec mora za vse podizvajalce, ki niso zahtevali neposrednega plačila in za katere neposredno plačilo ni obvezno, naročniku najpozneje v 60</w:t>
      </w:r>
      <w:r w:rsidR="00FD3EDD">
        <w:rPr>
          <w:rFonts w:ascii="Tahoma" w:hAnsi="Tahoma" w:cs="Tahoma"/>
        </w:rPr>
        <w:t xml:space="preserve"> (šestdesetih)</w:t>
      </w:r>
      <w:r w:rsidRPr="00357262">
        <w:rPr>
          <w:rFonts w:ascii="Tahoma" w:hAnsi="Tahoma" w:cs="Tahoma"/>
        </w:rPr>
        <w:t xml:space="preserve"> dneh od plačila končne situacije/računa naročniku poslati svojo pisno izjavo in pisno izjavo podizvajalca, da je podizvajalec prejel plačilo za izvedena dela po te</w:t>
      </w:r>
      <w:r>
        <w:rPr>
          <w:rFonts w:ascii="Tahoma" w:hAnsi="Tahoma" w:cs="Tahoma"/>
        </w:rPr>
        <w:t>m okvirnem sporazumu</w:t>
      </w:r>
      <w:r w:rsidRPr="00357262">
        <w:rPr>
          <w:rFonts w:ascii="Tahoma" w:hAnsi="Tahoma" w:cs="Tahoma"/>
        </w:rPr>
        <w:t>.</w:t>
      </w:r>
    </w:p>
    <w:p w14:paraId="5F75CD7B" w14:textId="77777777" w:rsidR="00E90FDB" w:rsidRPr="004C1F13" w:rsidRDefault="00E90FDB" w:rsidP="00FA66D0">
      <w:pPr>
        <w:keepNext/>
        <w:keepLines/>
        <w:jc w:val="both"/>
        <w:rPr>
          <w:rFonts w:ascii="Tahoma" w:eastAsia="Frutiger" w:hAnsi="Tahoma" w:cs="Tahoma"/>
          <w:lang w:eastAsia="en-US"/>
        </w:rPr>
      </w:pPr>
    </w:p>
    <w:p w14:paraId="4558C1D3" w14:textId="77777777" w:rsidR="00E90FDB" w:rsidRPr="004C1F13" w:rsidRDefault="00E90FDB" w:rsidP="00FA66D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14:paraId="791082D5" w14:textId="77777777" w:rsidR="00E90FDB" w:rsidRPr="004C1F13" w:rsidRDefault="00E90FDB" w:rsidP="00FA66D0">
      <w:pPr>
        <w:keepNext/>
        <w:keepLines/>
        <w:jc w:val="both"/>
        <w:rPr>
          <w:rFonts w:ascii="Tahoma" w:eastAsia="Frutiger" w:hAnsi="Tahoma" w:cs="Tahoma"/>
          <w:lang w:eastAsia="en-US"/>
        </w:rPr>
      </w:pPr>
    </w:p>
    <w:p w14:paraId="6D88AB01" w14:textId="19251003" w:rsidR="00C75CC8" w:rsidRDefault="00C75CC8" w:rsidP="00C75CC8">
      <w:pPr>
        <w:keepNext/>
        <w:keepLines/>
        <w:jc w:val="both"/>
        <w:rPr>
          <w:rFonts w:ascii="Tahoma" w:eastAsia="Frutiger" w:hAnsi="Tahoma" w:cs="Tahoma"/>
          <w:lang w:eastAsia="en-US"/>
        </w:rPr>
      </w:pPr>
      <w:r w:rsidRPr="00C75CC8">
        <w:rPr>
          <w:rFonts w:ascii="Tahoma" w:eastAsia="Frutiger" w:hAnsi="Tahoma" w:cs="Tahoma"/>
          <w:lang w:eastAsia="en-US"/>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DE3F9CA" w14:textId="77777777" w:rsidR="00C75CC8" w:rsidRPr="00C75CC8" w:rsidRDefault="00C75CC8" w:rsidP="00C75CC8">
      <w:pPr>
        <w:keepNext/>
        <w:keepLines/>
        <w:jc w:val="both"/>
        <w:rPr>
          <w:rFonts w:ascii="Tahoma" w:eastAsia="Frutiger" w:hAnsi="Tahoma" w:cs="Tahoma"/>
          <w:lang w:eastAsia="en-US"/>
        </w:rPr>
      </w:pPr>
    </w:p>
    <w:p w14:paraId="0E84515A" w14:textId="61EA8077" w:rsidR="00C75CC8" w:rsidRDefault="00C75CC8" w:rsidP="00FA66D0">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osredno plačilo, mora izvajalec</w:t>
      </w:r>
      <w:r w:rsidR="006D1041">
        <w:rPr>
          <w:rFonts w:ascii="Tahoma" w:eastAsia="Frutiger" w:hAnsi="Tahoma" w:cs="Tahoma"/>
          <w:lang w:eastAsia="en-US"/>
        </w:rPr>
        <w:t xml:space="preserve"> </w:t>
      </w:r>
      <w:r w:rsidR="006D1041" w:rsidRPr="005B1C73">
        <w:rPr>
          <w:rFonts w:ascii="Tahoma" w:hAnsi="Tahoma" w:cs="Tahoma"/>
        </w:rPr>
        <w:t>vsaki situaciji</w:t>
      </w:r>
      <w:r w:rsidR="001C56E7">
        <w:rPr>
          <w:rFonts w:ascii="Tahoma" w:hAnsi="Tahoma" w:cs="Tahoma"/>
        </w:rPr>
        <w:t>/računu</w:t>
      </w:r>
      <w:r w:rsidR="006D1041" w:rsidRPr="005B1C73">
        <w:rPr>
          <w:rFonts w:ascii="Tahoma" w:hAnsi="Tahoma" w:cs="Tahoma"/>
        </w:rPr>
        <w:t xml:space="preserve"> priložiti</w:t>
      </w:r>
      <w:r>
        <w:rPr>
          <w:rFonts w:ascii="Tahoma" w:eastAsia="Frutiger" w:hAnsi="Tahoma" w:cs="Tahoma"/>
          <w:lang w:eastAsia="en-US"/>
        </w:rPr>
        <w:t>:</w:t>
      </w:r>
    </w:p>
    <w:p w14:paraId="64AF4D68" w14:textId="77777777" w:rsidR="006D1041" w:rsidRPr="005B1C73" w:rsidRDefault="006D1041" w:rsidP="006D1041">
      <w:pPr>
        <w:keepNext/>
        <w:keepLines/>
        <w:numPr>
          <w:ilvl w:val="0"/>
          <w:numId w:val="43"/>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4398DDC" w14:textId="77777777" w:rsidR="006D1041" w:rsidRPr="005B1C73" w:rsidRDefault="006D1041" w:rsidP="006D1041">
      <w:pPr>
        <w:keepNext/>
        <w:keepLines/>
        <w:numPr>
          <w:ilvl w:val="0"/>
          <w:numId w:val="43"/>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50F81F27" w14:textId="77777777" w:rsidR="00E90FDB" w:rsidRPr="004C1F13" w:rsidRDefault="00E90FDB" w:rsidP="00FA66D0">
      <w:pPr>
        <w:keepNext/>
        <w:keepLines/>
        <w:jc w:val="both"/>
        <w:rPr>
          <w:rFonts w:ascii="Tahoma" w:eastAsia="Frutiger" w:hAnsi="Tahoma" w:cs="Tahoma"/>
          <w:lang w:eastAsia="en-US"/>
        </w:rPr>
      </w:pPr>
    </w:p>
    <w:p w14:paraId="59CFF275"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199563CC" w14:textId="77777777" w:rsidR="00E90FDB" w:rsidRPr="004C1F13" w:rsidRDefault="00E90FDB" w:rsidP="00FA66D0">
      <w:pPr>
        <w:keepNext/>
        <w:keepLines/>
        <w:jc w:val="both"/>
        <w:rPr>
          <w:rFonts w:ascii="Tahoma" w:eastAsia="Calibri" w:hAnsi="Tahoma" w:cs="Tahoma"/>
          <w:color w:val="1F497D"/>
          <w:lang w:eastAsia="en-US"/>
        </w:rPr>
      </w:pPr>
    </w:p>
    <w:p w14:paraId="1322552A" w14:textId="20E5281F"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sidR="00F557B7">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729EDBF" w14:textId="77777777" w:rsidR="00E90FDB" w:rsidRPr="004C1F13" w:rsidRDefault="00E90FDB" w:rsidP="00FA66D0">
      <w:pPr>
        <w:keepNext/>
        <w:keepLines/>
        <w:jc w:val="both"/>
        <w:rPr>
          <w:rFonts w:ascii="Tahoma" w:eastAsia="Frutiger" w:hAnsi="Tahoma" w:cs="Tahoma"/>
          <w:lang w:eastAsia="en-US"/>
        </w:rPr>
      </w:pPr>
    </w:p>
    <w:p w14:paraId="0E9288CA"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26965D0A" w14:textId="77777777" w:rsidR="00FD097B" w:rsidRDefault="00FD097B" w:rsidP="00FA66D0">
      <w:pPr>
        <w:keepNext/>
        <w:keepLines/>
        <w:rPr>
          <w:rFonts w:ascii="Tahoma" w:eastAsia="Frutiger" w:hAnsi="Tahoma" w:cs="Tahoma"/>
          <w:b/>
          <w:bCs/>
          <w:lang w:eastAsia="en-US"/>
        </w:rPr>
      </w:pPr>
    </w:p>
    <w:p w14:paraId="717C1030" w14:textId="77777777" w:rsidR="00E90FDB" w:rsidRPr="004C1F13" w:rsidRDefault="00E90FDB" w:rsidP="00FA66D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3F85ED2F" w14:textId="77777777" w:rsidR="00C037B5" w:rsidRDefault="00C037B5" w:rsidP="00FA66D0">
      <w:pPr>
        <w:keepNext/>
        <w:keepLines/>
        <w:jc w:val="both"/>
        <w:rPr>
          <w:rFonts w:ascii="Tahoma" w:eastAsia="Frutiger" w:hAnsi="Tahoma" w:cs="Tahoma"/>
          <w:lang w:eastAsia="en-US"/>
        </w:rPr>
      </w:pPr>
    </w:p>
    <w:p w14:paraId="0FE905B6"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798CBE3A" w14:textId="77777777" w:rsidR="009A2A2E" w:rsidRPr="004C1F13" w:rsidRDefault="009A2A2E" w:rsidP="00FA66D0">
      <w:pPr>
        <w:keepNext/>
        <w:keepLines/>
        <w:jc w:val="both"/>
        <w:rPr>
          <w:rFonts w:ascii="Tahoma" w:eastAsia="Frutiger" w:hAnsi="Tahoma" w:cs="Tahoma"/>
          <w:lang w:eastAsia="en-US"/>
        </w:rPr>
      </w:pPr>
    </w:p>
    <w:p w14:paraId="276AB03B"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2F4F1EFC"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96476CD" w14:textId="77777777" w:rsidR="004040D8" w:rsidRPr="004C1F13" w:rsidRDefault="004040D8" w:rsidP="00FA66D0">
      <w:pPr>
        <w:keepNext/>
        <w:keepLines/>
        <w:jc w:val="both"/>
        <w:rPr>
          <w:rFonts w:ascii="Tahoma" w:eastAsia="Frutiger" w:hAnsi="Tahoma" w:cs="Tahoma"/>
          <w:lang w:eastAsia="en-US"/>
        </w:rPr>
      </w:pPr>
    </w:p>
    <w:p w14:paraId="6E2E545C"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02674EFA" w14:textId="77777777" w:rsidR="00E90FDB" w:rsidRPr="004C1F13" w:rsidRDefault="00E90FDB" w:rsidP="00FA66D0">
      <w:pPr>
        <w:keepNext/>
        <w:keepLines/>
        <w:jc w:val="both"/>
        <w:rPr>
          <w:rFonts w:ascii="Tahoma" w:eastAsia="Frutiger" w:hAnsi="Tahoma" w:cs="Tahoma"/>
          <w:lang w:eastAsia="en-US"/>
        </w:rPr>
      </w:pPr>
    </w:p>
    <w:p w14:paraId="504D828B"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4895F167" w14:textId="77777777" w:rsidR="009A2A2E" w:rsidRPr="004C1F13" w:rsidRDefault="009A2A2E" w:rsidP="00FA66D0">
      <w:pPr>
        <w:pStyle w:val="Odstavekseznama"/>
        <w:keepNext/>
        <w:keepLines/>
        <w:ind w:left="426"/>
        <w:rPr>
          <w:rFonts w:ascii="Tahoma" w:eastAsia="Frutiger" w:hAnsi="Tahoma" w:cs="Tahoma"/>
          <w:b/>
          <w:lang w:eastAsia="en-US"/>
        </w:rPr>
      </w:pPr>
    </w:p>
    <w:p w14:paraId="3B5AE445" w14:textId="77777777" w:rsidR="00E90FDB" w:rsidRPr="009A2A2E" w:rsidRDefault="00E90FDB" w:rsidP="00FA66D0">
      <w:pPr>
        <w:keepNext/>
        <w:keepLines/>
        <w:numPr>
          <w:ilvl w:val="0"/>
          <w:numId w:val="25"/>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F3FB77" w14:textId="77777777" w:rsidR="009A2A2E" w:rsidRDefault="009A2A2E" w:rsidP="00FA66D0">
      <w:pPr>
        <w:keepNext/>
        <w:keepLines/>
        <w:jc w:val="both"/>
        <w:rPr>
          <w:rFonts w:ascii="Tahoma" w:eastAsia="Frutiger" w:hAnsi="Tahoma" w:cs="Tahoma"/>
          <w:lang w:eastAsia="en-US"/>
        </w:rPr>
      </w:pPr>
    </w:p>
    <w:p w14:paraId="3302DA40"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F7B90CF" w14:textId="1EA38136"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r w:rsidR="008F600D">
        <w:rPr>
          <w:rFonts w:ascii="Tahoma" w:eastAsia="Frutiger" w:hAnsi="Tahoma" w:cs="Tahoma"/>
          <w:lang w:eastAsia="en-US"/>
        </w:rPr>
        <w:t xml:space="preserve"> pogodbenih del</w:t>
      </w:r>
      <w:r w:rsidRPr="004C1F13">
        <w:rPr>
          <w:rFonts w:ascii="Tahoma" w:eastAsia="Frutiger" w:hAnsi="Tahoma" w:cs="Tahoma"/>
          <w:lang w:eastAsia="en-US"/>
        </w:rPr>
        <w:t>,</w:t>
      </w:r>
    </w:p>
    <w:p w14:paraId="126F1A96" w14:textId="4C43AFEA" w:rsidR="00E90FDB" w:rsidRPr="004C1F13" w:rsidRDefault="00E90FDB" w:rsidP="00FA66D0">
      <w:pPr>
        <w:keepNext/>
        <w:keepLines/>
        <w:numPr>
          <w:ilvl w:val="0"/>
          <w:numId w:val="7"/>
        </w:numPr>
        <w:contextualSpacing/>
        <w:jc w:val="both"/>
        <w:rPr>
          <w:rFonts w:ascii="Tahoma" w:eastAsia="Frutiger" w:hAnsi="Tahoma" w:cs="Tahoma"/>
          <w:lang w:eastAsia="en-US"/>
        </w:rPr>
      </w:pPr>
      <w:r w:rsidRPr="00F4269D">
        <w:rPr>
          <w:rFonts w:ascii="Tahoma" w:eastAsia="Frutiger" w:hAnsi="Tahoma" w:cs="Tahoma"/>
          <w:lang w:eastAsia="en-US"/>
        </w:rPr>
        <w:t>situacijo</w:t>
      </w:r>
      <w:r w:rsidRPr="004C1F13">
        <w:rPr>
          <w:rFonts w:ascii="Tahoma" w:eastAsia="Frutiger" w:hAnsi="Tahoma" w:cs="Tahoma"/>
          <w:lang w:eastAsia="en-US"/>
        </w:rPr>
        <w:t xml:space="preserve"> vseh obstoječih podzemnih in nadzemnih vodov in naprav,</w:t>
      </w:r>
    </w:p>
    <w:p w14:paraId="4B5BA79C"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639F194"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47F56F71" w14:textId="77777777" w:rsidR="00E90FDB" w:rsidRPr="004C1F13" w:rsidRDefault="00E90FDB" w:rsidP="00FA66D0">
      <w:pPr>
        <w:keepNext/>
        <w:keepLines/>
        <w:jc w:val="both"/>
        <w:rPr>
          <w:rFonts w:ascii="Tahoma" w:eastAsia="Frutiger" w:hAnsi="Tahoma" w:cs="Tahoma"/>
          <w:lang w:eastAsia="en-US"/>
        </w:rPr>
      </w:pPr>
    </w:p>
    <w:p w14:paraId="2DC11021"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62947FCD" w14:textId="77777777" w:rsidR="00E90FDB" w:rsidRPr="004C1F13" w:rsidRDefault="00E90FDB" w:rsidP="00FA66D0">
      <w:pPr>
        <w:keepNext/>
        <w:keepLines/>
        <w:jc w:val="both"/>
        <w:rPr>
          <w:rFonts w:ascii="Tahoma" w:eastAsia="Frutiger" w:hAnsi="Tahoma" w:cs="Tahoma"/>
          <w:b/>
          <w:lang w:eastAsia="en-US"/>
        </w:rPr>
      </w:pPr>
    </w:p>
    <w:p w14:paraId="75F7D60D" w14:textId="77777777" w:rsidR="00E90FDB" w:rsidRPr="003C5E66" w:rsidRDefault="00E90FDB" w:rsidP="00FA66D0">
      <w:pPr>
        <w:pStyle w:val="Odstavekseznama"/>
        <w:keepNext/>
        <w:keepLines/>
        <w:numPr>
          <w:ilvl w:val="0"/>
          <w:numId w:val="30"/>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FDBB738" w14:textId="77777777" w:rsidR="009A2A2E" w:rsidRPr="003C5E66" w:rsidRDefault="009A2A2E" w:rsidP="00FA66D0">
      <w:pPr>
        <w:pStyle w:val="Odstavekseznama"/>
        <w:keepNext/>
        <w:keepLines/>
        <w:ind w:left="426"/>
        <w:rPr>
          <w:rFonts w:ascii="Tahoma" w:eastAsia="Frutiger" w:hAnsi="Tahoma" w:cs="Tahoma"/>
          <w:b/>
          <w:lang w:eastAsia="en-US"/>
        </w:rPr>
      </w:pPr>
    </w:p>
    <w:p w14:paraId="6B10BAFB" w14:textId="77777777" w:rsidR="00E90FDB" w:rsidRPr="003C5E66"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7BE20EA4" w14:textId="77777777" w:rsidR="009A2A2E" w:rsidRPr="003A3421" w:rsidRDefault="009A2A2E" w:rsidP="00FA66D0">
      <w:pPr>
        <w:keepNext/>
        <w:keepLines/>
        <w:ind w:left="426" w:hanging="219"/>
        <w:contextualSpacing/>
        <w:jc w:val="both"/>
        <w:rPr>
          <w:rFonts w:ascii="Tahoma" w:eastAsia="Frutiger" w:hAnsi="Tahoma" w:cs="Tahoma"/>
          <w:highlight w:val="yellow"/>
          <w:lang w:eastAsia="en-US"/>
        </w:rPr>
      </w:pPr>
    </w:p>
    <w:p w14:paraId="2A58934E" w14:textId="77777777" w:rsidR="00E90FDB" w:rsidRPr="003C5E66" w:rsidRDefault="00E90FDB" w:rsidP="00FA66D0">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2317D634" w14:textId="77777777" w:rsidR="003A3421" w:rsidRPr="00936962" w:rsidRDefault="003A3421" w:rsidP="00FA66D0">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64814B93"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B52AE0">
        <w:rPr>
          <w:rFonts w:ascii="Tahoma" w:eastAsia="Frutiger" w:hAnsi="Tahoma" w:cs="Tahoma"/>
          <w:lang w:eastAsia="en-US"/>
        </w:rPr>
        <w:t>9</w:t>
      </w:r>
      <w:r w:rsidRPr="003C5E66">
        <w:rPr>
          <w:rFonts w:ascii="Tahoma" w:eastAsia="Frutiger" w:hAnsi="Tahoma" w:cs="Tahoma"/>
          <w:lang w:eastAsia="en-US"/>
        </w:rPr>
        <w:t xml:space="preserve">. členom te pogodbe, </w:t>
      </w:r>
    </w:p>
    <w:p w14:paraId="4F3D3991"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B52AE0">
        <w:rPr>
          <w:rFonts w:ascii="Tahoma" w:eastAsia="Frutiger" w:hAnsi="Tahoma" w:cs="Tahoma"/>
          <w:lang w:eastAsia="en-US"/>
        </w:rPr>
        <w:t>z</w:t>
      </w:r>
      <w:r w:rsidRPr="003C5E66">
        <w:rPr>
          <w:rFonts w:ascii="Tahoma" w:eastAsia="Frutiger" w:hAnsi="Tahoma" w:cs="Tahoma"/>
          <w:lang w:eastAsia="en-US"/>
        </w:rPr>
        <w:t xml:space="preserve"> 2</w:t>
      </w:r>
      <w:r w:rsidR="00B52AE0">
        <w:rPr>
          <w:rFonts w:ascii="Tahoma" w:eastAsia="Frutiger" w:hAnsi="Tahoma" w:cs="Tahoma"/>
          <w:lang w:eastAsia="en-US"/>
        </w:rPr>
        <w:t>8</w:t>
      </w:r>
      <w:r w:rsidRPr="003C5E66">
        <w:rPr>
          <w:rFonts w:ascii="Tahoma" w:eastAsia="Frutiger" w:hAnsi="Tahoma" w:cs="Tahoma"/>
          <w:lang w:eastAsia="en-US"/>
        </w:rPr>
        <w:t>. členom te pogodbe,</w:t>
      </w:r>
    </w:p>
    <w:p w14:paraId="7AD6507B" w14:textId="77777777" w:rsidR="0095082D" w:rsidRPr="003C5E66" w:rsidRDefault="0095082D"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52AE0">
        <w:rPr>
          <w:rFonts w:ascii="Tahoma" w:eastAsia="Frutiger" w:hAnsi="Tahoma" w:cs="Tahoma"/>
          <w:lang w:eastAsia="en-US"/>
        </w:rPr>
        <w:t>naročniku</w:t>
      </w:r>
      <w:r w:rsidR="00B52AE0"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p>
    <w:p w14:paraId="0ADA729A"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796B316B"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2053CDE9"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4A0F16D2"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pridobil vsa druga soglasja, ki so potrebna za izvajanje del in niso bila predmet upravnega postopka za pridobitev pravnomočnega </w:t>
      </w:r>
      <w:r w:rsidR="008777EC">
        <w:rPr>
          <w:rFonts w:ascii="Tahoma" w:eastAsia="Frutiger" w:hAnsi="Tahoma" w:cs="Tahoma"/>
          <w:lang w:eastAsia="en-US"/>
        </w:rPr>
        <w:t>gradbenega</w:t>
      </w:r>
      <w:r w:rsidR="008777EC" w:rsidRPr="003C5E66">
        <w:rPr>
          <w:rFonts w:ascii="Tahoma" w:eastAsia="Frutiger" w:hAnsi="Tahoma" w:cs="Tahoma"/>
          <w:lang w:eastAsia="en-US"/>
        </w:rPr>
        <w:t xml:space="preserve"> </w:t>
      </w:r>
      <w:r w:rsidRPr="003C5E66">
        <w:rPr>
          <w:rFonts w:ascii="Tahoma" w:eastAsia="Frutiger" w:hAnsi="Tahoma" w:cs="Tahoma"/>
          <w:lang w:eastAsia="en-US"/>
        </w:rPr>
        <w:t>dovoljenja,</w:t>
      </w:r>
    </w:p>
    <w:p w14:paraId="3FEB5274"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svojo opremo in opremo dobaviteljev, ki bo vgrajena, proti vsem rizikom, do predaje </w:t>
      </w:r>
      <w:r w:rsidR="007B544D">
        <w:rPr>
          <w:rFonts w:ascii="Tahoma" w:eastAsia="Frutiger" w:hAnsi="Tahoma" w:cs="Tahoma"/>
          <w:lang w:eastAsia="en-US"/>
        </w:rPr>
        <w:t>del</w:t>
      </w:r>
      <w:r w:rsidRPr="003C5E66">
        <w:rPr>
          <w:rFonts w:ascii="Tahoma" w:eastAsia="Frutiger" w:hAnsi="Tahoma" w:cs="Tahoma"/>
          <w:lang w:eastAsia="en-US"/>
        </w:rPr>
        <w:t xml:space="preserve"> naročniku,</w:t>
      </w:r>
    </w:p>
    <w:p w14:paraId="41C6EFA7"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07E4A666"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69D04A87"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76C81513"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74DD79A7" w14:textId="77777777" w:rsidR="00CC52D1" w:rsidRPr="003C5E66" w:rsidRDefault="00CC52D1"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lastRenderedPageBreak/>
        <w:t xml:space="preserve">vodja </w:t>
      </w:r>
      <w:r w:rsidR="00E2606F">
        <w:rPr>
          <w:rFonts w:ascii="Tahoma" w:eastAsia="Frutiger" w:hAnsi="Tahoma" w:cs="Tahoma"/>
          <w:lang w:eastAsia="en-US"/>
        </w:rPr>
        <w:t>gradnje</w:t>
      </w:r>
      <w:r w:rsidR="00E2606F"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6F90F054"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2660BFAD"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izvajal dela ves svetli del dneva vse dni v tednu (razen ob nedeljah in </w:t>
      </w:r>
      <w:r w:rsidR="007B544D">
        <w:rPr>
          <w:rFonts w:ascii="Tahoma" w:eastAsia="Frutiger" w:hAnsi="Tahoma" w:cs="Tahoma"/>
          <w:lang w:eastAsia="en-US"/>
        </w:rPr>
        <w:t xml:space="preserve">praznikih ter </w:t>
      </w:r>
      <w:r w:rsidRPr="003C5E66">
        <w:rPr>
          <w:rFonts w:ascii="Tahoma" w:eastAsia="Frutiger" w:hAnsi="Tahoma" w:cs="Tahoma"/>
          <w:lang w:eastAsia="en-US"/>
        </w:rPr>
        <w:t>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5339D406" w14:textId="77777777" w:rsidTr="00FD3EDD">
        <w:trPr>
          <w:cantSplit/>
          <w:trHeight w:hRule="exact" w:val="454"/>
        </w:trPr>
        <w:tc>
          <w:tcPr>
            <w:tcW w:w="3520" w:type="dxa"/>
          </w:tcPr>
          <w:p w14:paraId="68A61EBF"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47F6697E"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011BA4AE" w14:textId="77777777" w:rsidTr="00FD3EDD">
        <w:trPr>
          <w:cantSplit/>
          <w:trHeight w:hRule="exact" w:val="269"/>
        </w:trPr>
        <w:tc>
          <w:tcPr>
            <w:tcW w:w="3520" w:type="dxa"/>
          </w:tcPr>
          <w:p w14:paraId="6C87CE6E"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31075383"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5E38C955" w14:textId="77777777" w:rsidTr="00FD3EDD">
        <w:trPr>
          <w:cantSplit/>
          <w:trHeight w:hRule="exact" w:val="287"/>
        </w:trPr>
        <w:tc>
          <w:tcPr>
            <w:tcW w:w="3520" w:type="dxa"/>
          </w:tcPr>
          <w:p w14:paraId="1C8963C1"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5DC4B3F6"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3632ABCD" w14:textId="77777777" w:rsidTr="00FD3EDD">
        <w:trPr>
          <w:cantSplit/>
          <w:trHeight w:hRule="exact" w:val="277"/>
        </w:trPr>
        <w:tc>
          <w:tcPr>
            <w:tcW w:w="3520" w:type="dxa"/>
          </w:tcPr>
          <w:p w14:paraId="4390A5AF"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F310251"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8C800E8" w14:textId="77777777" w:rsidTr="00FD3EDD">
        <w:trPr>
          <w:cantSplit/>
          <w:trHeight w:hRule="exact" w:val="336"/>
        </w:trPr>
        <w:tc>
          <w:tcPr>
            <w:tcW w:w="3520" w:type="dxa"/>
          </w:tcPr>
          <w:p w14:paraId="50F5B129"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7C9A5BFD"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0E1C024" w14:textId="77777777" w:rsidTr="00FD3EDD">
        <w:trPr>
          <w:cantSplit/>
          <w:trHeight w:hRule="exact" w:val="284"/>
        </w:trPr>
        <w:tc>
          <w:tcPr>
            <w:tcW w:w="3520" w:type="dxa"/>
          </w:tcPr>
          <w:p w14:paraId="3BD791D5"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58027224"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12A73F0D" w14:textId="77777777" w:rsidTr="00FD3EDD">
        <w:trPr>
          <w:cantSplit/>
          <w:trHeight w:hRule="exact" w:val="287"/>
        </w:trPr>
        <w:tc>
          <w:tcPr>
            <w:tcW w:w="3520" w:type="dxa"/>
          </w:tcPr>
          <w:p w14:paraId="1F9528F4"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3850E67E"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C532714" w14:textId="77777777" w:rsidTr="00FD3EDD">
        <w:trPr>
          <w:cantSplit/>
          <w:trHeight w:hRule="exact" w:val="278"/>
        </w:trPr>
        <w:tc>
          <w:tcPr>
            <w:tcW w:w="3520" w:type="dxa"/>
          </w:tcPr>
          <w:p w14:paraId="352A8FF1" w14:textId="77777777" w:rsidR="00C32864" w:rsidRPr="004C1F13" w:rsidRDefault="00C32864" w:rsidP="00FA66D0">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3CE0EF8F" w14:textId="77777777" w:rsidR="00C32864" w:rsidRPr="004C1F13" w:rsidRDefault="00C32864" w:rsidP="00FA66D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3D0EF3D9" w14:textId="77777777" w:rsidR="00A30A31" w:rsidRPr="003C5E66" w:rsidRDefault="00A30A31" w:rsidP="00FA66D0">
      <w:pPr>
        <w:keepNext/>
        <w:keepLines/>
        <w:tabs>
          <w:tab w:val="left" w:pos="0"/>
          <w:tab w:val="left" w:pos="567"/>
          <w:tab w:val="left" w:pos="1276"/>
        </w:tabs>
        <w:ind w:left="567"/>
        <w:contextualSpacing/>
        <w:jc w:val="both"/>
        <w:rPr>
          <w:rFonts w:ascii="Tahoma" w:eastAsia="Frutiger" w:hAnsi="Tahoma" w:cs="Tahoma"/>
          <w:lang w:eastAsia="en-US"/>
        </w:rPr>
      </w:pPr>
    </w:p>
    <w:p w14:paraId="01AD8D8C"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7A1BF2CC"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po končanju del, ki ga potrdi predstavnik naročnika z vpisom v gradbeni dnevnik, zagotovil projekt izvedenih del in predal naročniku vso potrebno dokumentacijo za potrebe izvedbe tehničnega pregleda,</w:t>
      </w:r>
    </w:p>
    <w:p w14:paraId="1D3E6C22" w14:textId="77777777" w:rsidR="00E90FDB" w:rsidRPr="003C5E66" w:rsidRDefault="00E90FDB" w:rsidP="00FA66D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od dneva tehničnega pregleda odpravil pomanjkljivosti, ugotovljene na tehničnem pregledu.</w:t>
      </w:r>
    </w:p>
    <w:p w14:paraId="7EC70DAB" w14:textId="77777777" w:rsidR="00E90FDB" w:rsidRDefault="00E90FDB" w:rsidP="00FA66D0">
      <w:pPr>
        <w:keepNext/>
        <w:keepLines/>
        <w:tabs>
          <w:tab w:val="left" w:pos="0"/>
          <w:tab w:val="left" w:pos="567"/>
          <w:tab w:val="left" w:pos="851"/>
        </w:tabs>
        <w:jc w:val="both"/>
        <w:rPr>
          <w:rFonts w:ascii="Tahoma" w:eastAsia="Frutiger" w:hAnsi="Tahoma" w:cs="Tahoma"/>
          <w:lang w:eastAsia="en-US"/>
        </w:rPr>
      </w:pPr>
    </w:p>
    <w:p w14:paraId="3564579A" w14:textId="77777777" w:rsidR="00B14990" w:rsidRPr="00936962" w:rsidRDefault="00B14990" w:rsidP="00FA66D0">
      <w:pPr>
        <w:keepNext/>
        <w:keepLines/>
        <w:jc w:val="both"/>
        <w:rPr>
          <w:rFonts w:ascii="Tahoma" w:eastAsia="Frutiger" w:hAnsi="Tahoma" w:cs="Tahoma"/>
          <w:lang w:eastAsia="en-US"/>
        </w:rPr>
      </w:pPr>
      <w:r w:rsidRPr="00936962">
        <w:rPr>
          <w:rFonts w:ascii="Tahoma" w:eastAsia="Frutiger" w:hAnsi="Tahoma" w:cs="Tahoma"/>
          <w:lang w:eastAsia="en-US"/>
        </w:rPr>
        <w:t>Izvajalec se zavezuje, da bo v obsegu</w:t>
      </w:r>
      <w:r w:rsidR="003C2EF5">
        <w:rPr>
          <w:rFonts w:ascii="Tahoma" w:eastAsia="Frutiger" w:hAnsi="Tahoma" w:cs="Tahoma"/>
          <w:lang w:eastAsia="en-US"/>
        </w:rPr>
        <w:t>,</w:t>
      </w:r>
      <w:r w:rsidRPr="00936962">
        <w:rPr>
          <w:rFonts w:ascii="Tahoma" w:eastAsia="Frutiger" w:hAnsi="Tahoma" w:cs="Tahoma"/>
          <w:lang w:eastAsia="en-US"/>
        </w:rPr>
        <w:t xml:space="preserve"> kot je to skladno s predmetom te pogodbe, spoštoval določbe </w:t>
      </w:r>
      <w:r w:rsidR="003534F1">
        <w:rPr>
          <w:rFonts w:ascii="Tahoma" w:eastAsia="Frutiger" w:hAnsi="Tahoma" w:cs="Tahoma"/>
          <w:lang w:eastAsia="en-US"/>
        </w:rPr>
        <w:t>predpisa</w:t>
      </w:r>
      <w:r w:rsidR="00BB2A7E">
        <w:rPr>
          <w:rFonts w:ascii="Tahoma" w:eastAsia="Frutiger" w:hAnsi="Tahoma" w:cs="Tahoma"/>
          <w:lang w:eastAsia="en-US"/>
        </w:rPr>
        <w:t xml:space="preserve">, </w:t>
      </w:r>
      <w:r w:rsidR="003534F1">
        <w:rPr>
          <w:rFonts w:ascii="Tahoma" w:eastAsia="Frutiger" w:hAnsi="Tahoma" w:cs="Tahoma"/>
          <w:lang w:eastAsia="en-US"/>
        </w:rPr>
        <w:t>ki ureja</w:t>
      </w:r>
      <w:r w:rsidRPr="00936962">
        <w:rPr>
          <w:rFonts w:ascii="Tahoma" w:eastAsia="Frutiger" w:hAnsi="Tahoma" w:cs="Tahoma"/>
          <w:lang w:eastAsia="en-US"/>
        </w:rPr>
        <w:t xml:space="preserve"> zelen</w:t>
      </w:r>
      <w:r w:rsidR="003534F1">
        <w:rPr>
          <w:rFonts w:ascii="Tahoma" w:eastAsia="Frutiger" w:hAnsi="Tahoma" w:cs="Tahoma"/>
          <w:lang w:eastAsia="en-US"/>
        </w:rPr>
        <w:t>o</w:t>
      </w:r>
      <w:r w:rsidRPr="00936962">
        <w:rPr>
          <w:rFonts w:ascii="Tahoma" w:eastAsia="Frutiger" w:hAnsi="Tahoma" w:cs="Tahoma"/>
          <w:lang w:eastAsia="en-US"/>
        </w:rPr>
        <w:t xml:space="preserve"> javn</w:t>
      </w:r>
      <w:r w:rsidR="003534F1">
        <w:rPr>
          <w:rFonts w:ascii="Tahoma" w:eastAsia="Frutiger" w:hAnsi="Tahoma" w:cs="Tahoma"/>
          <w:lang w:eastAsia="en-US"/>
        </w:rPr>
        <w:t>o</w:t>
      </w:r>
      <w:r w:rsidRPr="00936962">
        <w:rPr>
          <w:rFonts w:ascii="Tahoma" w:eastAsia="Frutiger" w:hAnsi="Tahoma" w:cs="Tahoma"/>
          <w:lang w:eastAsia="en-US"/>
        </w:rPr>
        <w:t xml:space="preserve"> naročanj</w:t>
      </w:r>
      <w:r w:rsidR="003534F1">
        <w:rPr>
          <w:rFonts w:ascii="Tahoma" w:eastAsia="Frutiger" w:hAnsi="Tahoma" w:cs="Tahoma"/>
          <w:lang w:eastAsia="en-US"/>
        </w:rPr>
        <w:t>e</w:t>
      </w:r>
      <w:r w:rsidRPr="00936962">
        <w:rPr>
          <w:rFonts w:ascii="Tahoma" w:eastAsia="Frutiger" w:hAnsi="Tahoma" w:cs="Tahoma"/>
          <w:lang w:eastAsia="en-US"/>
        </w:rPr>
        <w:t xml:space="preserve"> in najkasneje pri primopredaji del naročniku posredoval ustrezna dokazila.</w:t>
      </w:r>
    </w:p>
    <w:p w14:paraId="658179CC" w14:textId="77777777" w:rsidR="00B14990" w:rsidRPr="003C5E66" w:rsidRDefault="00B14990" w:rsidP="00FA66D0">
      <w:pPr>
        <w:keepNext/>
        <w:keepLines/>
        <w:tabs>
          <w:tab w:val="left" w:pos="0"/>
          <w:tab w:val="left" w:pos="567"/>
          <w:tab w:val="left" w:pos="851"/>
        </w:tabs>
        <w:jc w:val="both"/>
        <w:rPr>
          <w:rFonts w:ascii="Tahoma" w:eastAsia="Frutiger" w:hAnsi="Tahoma" w:cs="Tahoma"/>
          <w:lang w:eastAsia="en-US"/>
        </w:rPr>
      </w:pPr>
    </w:p>
    <w:p w14:paraId="332A728F" w14:textId="77777777" w:rsidR="00E90FDB" w:rsidRDefault="00E90FDB" w:rsidP="00FA66D0">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7E799D8E" w14:textId="77777777" w:rsidR="002207A1" w:rsidRPr="004C1F13" w:rsidRDefault="002207A1" w:rsidP="00FA66D0">
      <w:pPr>
        <w:keepNext/>
        <w:keepLines/>
        <w:tabs>
          <w:tab w:val="left" w:pos="0"/>
          <w:tab w:val="left" w:pos="567"/>
          <w:tab w:val="left" w:pos="851"/>
        </w:tabs>
        <w:jc w:val="both"/>
        <w:rPr>
          <w:rFonts w:ascii="Tahoma" w:eastAsia="Frutiger" w:hAnsi="Tahoma" w:cs="Tahoma"/>
          <w:lang w:eastAsia="en-US"/>
        </w:rPr>
      </w:pPr>
    </w:p>
    <w:p w14:paraId="1A9E46FA"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51597FF" w14:textId="77777777" w:rsidR="009A2A2E" w:rsidRDefault="009A2A2E" w:rsidP="00FA66D0">
      <w:pPr>
        <w:keepNext/>
        <w:keepLines/>
        <w:jc w:val="both"/>
        <w:rPr>
          <w:rFonts w:ascii="Tahoma" w:eastAsia="Frutiger" w:hAnsi="Tahoma" w:cs="Tahoma"/>
          <w:lang w:eastAsia="en-US"/>
        </w:rPr>
      </w:pPr>
    </w:p>
    <w:p w14:paraId="6874EDCC" w14:textId="77777777" w:rsidR="00E90FDB" w:rsidRPr="004C1F13" w:rsidRDefault="00C037B5" w:rsidP="00FA66D0">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68D394FB" w14:textId="77777777" w:rsidR="00E90FDB" w:rsidRPr="004C1F13" w:rsidRDefault="00E90FDB" w:rsidP="00FA66D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5C40B7BD" w14:textId="3CFD057E" w:rsidR="00E90FDB" w:rsidRDefault="00E90FDB" w:rsidP="00C9317D">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5455A5" w:rsidRPr="004C1F13">
        <w:rPr>
          <w:rFonts w:ascii="Tahoma" w:eastAsia="Frutiger" w:hAnsi="Tahoma" w:cs="Tahoma"/>
          <w:lang w:eastAsia="en-US"/>
        </w:rPr>
        <w:t>.</w:t>
      </w:r>
    </w:p>
    <w:p w14:paraId="39D5A733" w14:textId="77777777" w:rsidR="005455A5" w:rsidRPr="005455A5" w:rsidRDefault="005455A5" w:rsidP="00FA66D0">
      <w:pPr>
        <w:keepNext/>
        <w:keepLines/>
        <w:ind w:left="993"/>
        <w:contextualSpacing/>
        <w:jc w:val="both"/>
        <w:rPr>
          <w:rFonts w:ascii="Tahoma" w:eastAsia="Frutiger" w:hAnsi="Tahoma" w:cs="Tahoma"/>
          <w:lang w:eastAsia="en-US"/>
        </w:rPr>
      </w:pPr>
    </w:p>
    <w:p w14:paraId="547C2BB0"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ROKI</w:t>
      </w:r>
    </w:p>
    <w:p w14:paraId="3AA4E8D0" w14:textId="77777777" w:rsidR="009A2A2E" w:rsidRPr="004C1F13" w:rsidRDefault="009A2A2E" w:rsidP="00FA66D0">
      <w:pPr>
        <w:pStyle w:val="Odstavekseznama"/>
        <w:keepNext/>
        <w:keepLines/>
        <w:ind w:left="426"/>
        <w:rPr>
          <w:rFonts w:ascii="Tahoma" w:eastAsia="Frutiger" w:hAnsi="Tahoma" w:cs="Tahoma"/>
          <w:b/>
          <w:lang w:eastAsia="en-US"/>
        </w:rPr>
      </w:pPr>
    </w:p>
    <w:p w14:paraId="6384404A"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3A330B8" w14:textId="77777777" w:rsidR="009A2A2E" w:rsidRDefault="009A2A2E" w:rsidP="00FA66D0">
      <w:pPr>
        <w:keepNext/>
        <w:keepLines/>
        <w:tabs>
          <w:tab w:val="left" w:pos="0"/>
          <w:tab w:val="left" w:pos="567"/>
          <w:tab w:val="left" w:pos="851"/>
        </w:tabs>
        <w:jc w:val="both"/>
        <w:rPr>
          <w:rFonts w:ascii="Tahoma" w:eastAsia="Frutiger" w:hAnsi="Tahoma" w:cs="Tahoma"/>
          <w:lang w:eastAsia="en-US"/>
        </w:rPr>
      </w:pPr>
    </w:p>
    <w:p w14:paraId="0690FAE2" w14:textId="77777777" w:rsidR="00177678" w:rsidRDefault="00177678" w:rsidP="00177678">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Pr="00F557B7">
        <w:rPr>
          <w:rFonts w:ascii="Tahoma" w:eastAsia="Frutiger" w:hAnsi="Tahoma" w:cs="Tahoma"/>
          <w:lang w:eastAsia="en-US"/>
        </w:rPr>
        <w:t>120 (stodvajset)</w:t>
      </w:r>
      <w:r w:rsidRPr="00DC08D8">
        <w:rPr>
          <w:rFonts w:ascii="Tahoma" w:eastAsia="Frutiger" w:hAnsi="Tahoma" w:cs="Tahoma"/>
          <w:lang w:eastAsia="en-US"/>
        </w:rPr>
        <w:t xml:space="preserve"> koledarskih dni</w:t>
      </w:r>
      <w:r w:rsidRPr="004C1F13">
        <w:rPr>
          <w:rFonts w:ascii="Tahoma" w:eastAsia="Frutiger" w:hAnsi="Tahoma" w:cs="Tahoma"/>
          <w:lang w:eastAsia="en-US"/>
        </w:rPr>
        <w:t xml:space="preserve"> od dneva </w:t>
      </w:r>
      <w:r>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02F56322" w14:textId="77777777" w:rsidR="00177678" w:rsidRDefault="00177678" w:rsidP="00177678">
      <w:pPr>
        <w:keepNext/>
        <w:keepLines/>
        <w:tabs>
          <w:tab w:val="left" w:pos="0"/>
          <w:tab w:val="left" w:pos="567"/>
          <w:tab w:val="left" w:pos="851"/>
        </w:tabs>
        <w:jc w:val="both"/>
        <w:rPr>
          <w:rFonts w:ascii="Tahoma" w:eastAsia="Frutiger" w:hAnsi="Tahoma" w:cs="Tahoma"/>
          <w:lang w:eastAsia="en-US"/>
        </w:rPr>
      </w:pPr>
    </w:p>
    <w:p w14:paraId="1AE8B737" w14:textId="15631C4A" w:rsidR="00177678" w:rsidRPr="004C1F13" w:rsidRDefault="00177678" w:rsidP="00177678">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Dan uvedbe izvajalca v delo se ugotovi zapisniško in</w:t>
      </w:r>
      <w:r w:rsidR="00637F25">
        <w:rPr>
          <w:rFonts w:ascii="Tahoma" w:eastAsia="Frutiger" w:hAnsi="Tahoma" w:cs="Tahoma"/>
          <w:lang w:eastAsia="en-US"/>
        </w:rPr>
        <w:t xml:space="preserve"> s strani nadzornika</w:t>
      </w:r>
      <w:r w:rsidRPr="004C1F13">
        <w:rPr>
          <w:rFonts w:ascii="Tahoma" w:eastAsia="Frutiger" w:hAnsi="Tahoma" w:cs="Tahoma"/>
          <w:lang w:eastAsia="en-US"/>
        </w:rPr>
        <w:t xml:space="preserve"> evidentira v gradbenem dnevniku. </w:t>
      </w:r>
    </w:p>
    <w:p w14:paraId="6CC984BC" w14:textId="77777777" w:rsidR="00FD097B" w:rsidRDefault="00FD097B" w:rsidP="00FA66D0">
      <w:pPr>
        <w:keepNext/>
        <w:keepLines/>
        <w:tabs>
          <w:tab w:val="left" w:pos="0"/>
          <w:tab w:val="left" w:pos="567"/>
          <w:tab w:val="left" w:pos="851"/>
        </w:tabs>
        <w:jc w:val="both"/>
        <w:rPr>
          <w:rFonts w:ascii="Tahoma" w:eastAsia="Frutiger" w:hAnsi="Tahoma" w:cs="Tahoma"/>
          <w:lang w:eastAsia="en-US"/>
        </w:rPr>
      </w:pPr>
    </w:p>
    <w:p w14:paraId="09F60348" w14:textId="2D1EBEE7" w:rsidR="003E5A81" w:rsidRPr="00F64D80" w:rsidRDefault="003E5A81" w:rsidP="00FA66D0">
      <w:pPr>
        <w:keepNext/>
        <w:keepLines/>
        <w:tabs>
          <w:tab w:val="left" w:pos="0"/>
          <w:tab w:val="left" w:pos="567"/>
          <w:tab w:val="left" w:pos="851"/>
        </w:tabs>
        <w:jc w:val="both"/>
        <w:rPr>
          <w:rFonts w:ascii="Tahoma" w:eastAsia="Frutiger" w:hAnsi="Tahoma" w:cs="Tahoma"/>
          <w:color w:val="000000" w:themeColor="text1"/>
          <w:lang w:eastAsia="en-US"/>
        </w:rPr>
      </w:pPr>
      <w:r w:rsidRPr="00F64D80">
        <w:rPr>
          <w:rFonts w:ascii="Tahoma" w:eastAsia="Frutiger" w:hAnsi="Tahoma" w:cs="Tahoma"/>
          <w:color w:val="000000" w:themeColor="text1"/>
          <w:lang w:eastAsia="en-US"/>
        </w:rPr>
        <w:t xml:space="preserve">Izvajalec mora v roku 5 (petih) delovnih dni od prejema projektne dokumentacije pripraviti tehnično ekonomski elaborat (v nadaljevanju: TEE) in ga predložiti v potrditev naročniku. TEE mora biti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xml:space="preserve">. V kolikor TEE ne ustreza oz. ni  skladen s </w:t>
      </w:r>
      <w:r w:rsidR="00B52AE0">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bo naročnik izvajalca pozval</w:t>
      </w:r>
      <w:r w:rsidR="00F4269D">
        <w:rPr>
          <w:rFonts w:ascii="Tahoma" w:eastAsia="Frutiger" w:hAnsi="Tahoma" w:cs="Tahoma"/>
          <w:color w:val="000000" w:themeColor="text1"/>
          <w:lang w:eastAsia="en-US"/>
        </w:rPr>
        <w:t xml:space="preserve"> in mu določil primeren rok</w:t>
      </w:r>
      <w:r w:rsidR="00D90535">
        <w:rPr>
          <w:rFonts w:ascii="Tahoma" w:eastAsia="Frutiger" w:hAnsi="Tahoma" w:cs="Tahoma"/>
          <w:color w:val="000000" w:themeColor="text1"/>
          <w:lang w:eastAsia="en-US"/>
        </w:rPr>
        <w:t xml:space="preserve"> </w:t>
      </w:r>
      <w:r w:rsidR="00F4269D">
        <w:rPr>
          <w:rFonts w:ascii="Tahoma" w:eastAsia="Frutiger" w:hAnsi="Tahoma" w:cs="Tahoma"/>
          <w:color w:val="000000" w:themeColor="text1"/>
          <w:lang w:eastAsia="en-US"/>
        </w:rPr>
        <w:t>z</w:t>
      </w:r>
      <w:r w:rsidRPr="00F64D80">
        <w:rPr>
          <w:rFonts w:ascii="Tahoma" w:eastAsia="Frutiger" w:hAnsi="Tahoma" w:cs="Tahoma"/>
          <w:color w:val="000000" w:themeColor="text1"/>
          <w:lang w:eastAsia="en-US"/>
        </w:rPr>
        <w:t>a dopolnitev TEE v skladu s projektno dokumentacijo in pogoji, zapisanimi v razpisni dokumentaciji. Po potrditvi TEE s strani naročnika oziroma njegovega predstavnika, se izvajalca uvede v delo.</w:t>
      </w:r>
    </w:p>
    <w:p w14:paraId="3DE892AF" w14:textId="2085008A" w:rsidR="003E5A81" w:rsidRDefault="003E5A81" w:rsidP="00FA66D0">
      <w:pPr>
        <w:keepNext/>
        <w:keepLines/>
        <w:tabs>
          <w:tab w:val="left" w:pos="0"/>
          <w:tab w:val="left" w:pos="567"/>
          <w:tab w:val="left" w:pos="851"/>
        </w:tabs>
        <w:jc w:val="both"/>
        <w:rPr>
          <w:rFonts w:ascii="Tahoma" w:eastAsia="Frutiger" w:hAnsi="Tahoma" w:cs="Tahoma"/>
          <w:lang w:eastAsia="en-US"/>
        </w:rPr>
      </w:pPr>
    </w:p>
    <w:p w14:paraId="2972802E" w14:textId="12F18442" w:rsidR="00C9317D" w:rsidRDefault="00C9317D" w:rsidP="00FA66D0">
      <w:pPr>
        <w:keepNext/>
        <w:keepLines/>
        <w:tabs>
          <w:tab w:val="left" w:pos="0"/>
          <w:tab w:val="left" w:pos="567"/>
          <w:tab w:val="left" w:pos="851"/>
        </w:tabs>
        <w:jc w:val="both"/>
        <w:rPr>
          <w:rFonts w:ascii="Tahoma" w:eastAsia="Frutiger" w:hAnsi="Tahoma" w:cs="Tahoma"/>
          <w:lang w:eastAsia="en-US"/>
        </w:rPr>
      </w:pPr>
    </w:p>
    <w:p w14:paraId="566B8F7F" w14:textId="4A05C63C" w:rsidR="00C9317D" w:rsidRDefault="00C9317D" w:rsidP="00FA66D0">
      <w:pPr>
        <w:keepNext/>
        <w:keepLines/>
        <w:tabs>
          <w:tab w:val="left" w:pos="0"/>
          <w:tab w:val="left" w:pos="567"/>
          <w:tab w:val="left" w:pos="851"/>
        </w:tabs>
        <w:jc w:val="both"/>
        <w:rPr>
          <w:rFonts w:ascii="Tahoma" w:eastAsia="Frutiger" w:hAnsi="Tahoma" w:cs="Tahoma"/>
          <w:lang w:eastAsia="en-US"/>
        </w:rPr>
      </w:pPr>
    </w:p>
    <w:p w14:paraId="5A92BF1E" w14:textId="1D6CC3EB" w:rsidR="00C9317D" w:rsidRDefault="00C9317D" w:rsidP="00FA66D0">
      <w:pPr>
        <w:keepNext/>
        <w:keepLines/>
        <w:tabs>
          <w:tab w:val="left" w:pos="0"/>
          <w:tab w:val="left" w:pos="567"/>
          <w:tab w:val="left" w:pos="851"/>
        </w:tabs>
        <w:jc w:val="both"/>
        <w:rPr>
          <w:rFonts w:ascii="Tahoma" w:eastAsia="Frutiger" w:hAnsi="Tahoma" w:cs="Tahoma"/>
          <w:lang w:eastAsia="en-US"/>
        </w:rPr>
      </w:pPr>
    </w:p>
    <w:p w14:paraId="70A4E19D" w14:textId="7FB18088" w:rsidR="00C9317D" w:rsidRDefault="00C9317D" w:rsidP="00FA66D0">
      <w:pPr>
        <w:keepNext/>
        <w:keepLines/>
        <w:tabs>
          <w:tab w:val="left" w:pos="0"/>
          <w:tab w:val="left" w:pos="567"/>
          <w:tab w:val="left" w:pos="851"/>
        </w:tabs>
        <w:jc w:val="both"/>
        <w:rPr>
          <w:rFonts w:ascii="Tahoma" w:eastAsia="Frutiger" w:hAnsi="Tahoma" w:cs="Tahoma"/>
          <w:lang w:eastAsia="en-US"/>
        </w:rPr>
      </w:pPr>
    </w:p>
    <w:p w14:paraId="579CE607" w14:textId="77777777" w:rsidR="00C9317D" w:rsidRPr="004C1F13" w:rsidRDefault="00C9317D" w:rsidP="00FA66D0">
      <w:pPr>
        <w:keepNext/>
        <w:keepLines/>
        <w:tabs>
          <w:tab w:val="left" w:pos="0"/>
          <w:tab w:val="left" w:pos="567"/>
          <w:tab w:val="left" w:pos="851"/>
        </w:tabs>
        <w:jc w:val="both"/>
        <w:rPr>
          <w:rFonts w:ascii="Tahoma" w:eastAsia="Frutiger" w:hAnsi="Tahoma" w:cs="Tahoma"/>
          <w:lang w:eastAsia="en-US"/>
        </w:rPr>
      </w:pPr>
    </w:p>
    <w:p w14:paraId="1E501FE3"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02E418EA" w14:textId="77777777" w:rsidR="00F3668A" w:rsidRDefault="00F3668A" w:rsidP="00FA66D0">
      <w:pPr>
        <w:keepNext/>
        <w:keepLines/>
        <w:tabs>
          <w:tab w:val="left" w:pos="0"/>
          <w:tab w:val="left" w:pos="567"/>
          <w:tab w:val="left" w:pos="851"/>
        </w:tabs>
        <w:jc w:val="both"/>
        <w:rPr>
          <w:rFonts w:ascii="Tahoma" w:eastAsia="Frutiger" w:hAnsi="Tahoma" w:cs="Tahoma"/>
          <w:lang w:eastAsia="en-US"/>
        </w:rPr>
      </w:pPr>
    </w:p>
    <w:p w14:paraId="039C8D7F" w14:textId="2AD50F6B" w:rsidR="00E90FDB" w:rsidRDefault="00E90FDB" w:rsidP="00FA66D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 xml:space="preserve">ter v primeru neugodnih vremenskih razmer, ki ne dopuščajo kvalitetne izvedbe del. Izvajalec je dolžan v roku treh (3) dni </w:t>
      </w:r>
      <w:r w:rsidR="00C037B5">
        <w:rPr>
          <w:rFonts w:ascii="Tahoma" w:eastAsia="Frutiger" w:hAnsi="Tahoma" w:cs="Tahoma"/>
          <w:lang w:eastAsia="en-US"/>
        </w:rPr>
        <w:t>od nastanka pogojev za podaljšanje</w:t>
      </w:r>
      <w:r w:rsidR="009F4EAA">
        <w:rPr>
          <w:rFonts w:ascii="Tahoma" w:eastAsia="Frutiger" w:hAnsi="Tahoma" w:cs="Tahoma"/>
          <w:lang w:eastAsia="en-US"/>
        </w:rPr>
        <w:t>,</w:t>
      </w:r>
      <w:r w:rsidR="00C037B5">
        <w:rPr>
          <w:rFonts w:ascii="Tahoma" w:eastAsia="Frutiger" w:hAnsi="Tahoma" w:cs="Tahoma"/>
          <w:lang w:eastAsia="en-US"/>
        </w:rPr>
        <w:t xml:space="preserve"> </w:t>
      </w:r>
      <w:r w:rsidRPr="004C1F13">
        <w:rPr>
          <w:rFonts w:ascii="Tahoma" w:eastAsia="Frutiger" w:hAnsi="Tahoma" w:cs="Tahoma"/>
          <w:lang w:eastAsia="en-US"/>
        </w:rPr>
        <w:t>s pisno obrazložitvijo obvestiti predstavnika naročnika o nastanku pogojev, ki vplivajo na podaljšanje roka dokončanja del.</w:t>
      </w:r>
    </w:p>
    <w:p w14:paraId="27ECF55E" w14:textId="77777777" w:rsidR="00ED390C" w:rsidRPr="004C1F13" w:rsidRDefault="00ED390C" w:rsidP="00FA66D0">
      <w:pPr>
        <w:keepNext/>
        <w:keepLines/>
        <w:tabs>
          <w:tab w:val="left" w:pos="0"/>
          <w:tab w:val="left" w:pos="567"/>
          <w:tab w:val="left" w:pos="851"/>
        </w:tabs>
        <w:jc w:val="both"/>
        <w:rPr>
          <w:rFonts w:ascii="Tahoma" w:eastAsia="Frutiger" w:hAnsi="Tahoma" w:cs="Tahoma"/>
          <w:lang w:eastAsia="en-US"/>
        </w:rPr>
      </w:pPr>
    </w:p>
    <w:p w14:paraId="488DD268"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3CDC460" w14:textId="77777777" w:rsidR="009A2A2E" w:rsidRDefault="009A2A2E"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7F357EB" w14:textId="3E3E06F9" w:rsidR="00E90FDB" w:rsidRPr="004C1F13" w:rsidRDefault="00E90FDB"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da izvajalec ne more pričeti z deli po naročnikovi krivdi, ima pravico zahtevati nov rok</w:t>
      </w:r>
      <w:r w:rsidR="008F600D">
        <w:rPr>
          <w:rFonts w:ascii="Tahoma" w:eastAsia="Frutiger" w:hAnsi="Tahoma" w:cs="Tahoma"/>
          <w:lang w:eastAsia="en-US"/>
        </w:rPr>
        <w:t xml:space="preserve"> za</w:t>
      </w:r>
      <w:r w:rsidRPr="004C1F13">
        <w:rPr>
          <w:rFonts w:ascii="Tahoma" w:eastAsia="Frutiger" w:hAnsi="Tahoma" w:cs="Tahoma"/>
          <w:lang w:val="x-none" w:eastAsia="en-US"/>
        </w:rPr>
        <w:t xml:space="preserve"> dokončanj</w:t>
      </w:r>
      <w:r w:rsidR="008F600D">
        <w:rPr>
          <w:rFonts w:ascii="Tahoma" w:eastAsia="Frutiger" w:hAnsi="Tahoma" w:cs="Tahoma"/>
          <w:lang w:eastAsia="en-US"/>
        </w:rPr>
        <w:t>e</w:t>
      </w:r>
      <w:r w:rsidRPr="004C1F13">
        <w:rPr>
          <w:rFonts w:ascii="Tahoma" w:eastAsia="Frutiger" w:hAnsi="Tahoma" w:cs="Tahoma"/>
          <w:lang w:val="x-none" w:eastAsia="en-US"/>
        </w:rPr>
        <w:t xml:space="preserve"> del. </w:t>
      </w:r>
    </w:p>
    <w:p w14:paraId="1D8078F6" w14:textId="77777777" w:rsidR="00E90FDB" w:rsidRPr="004C1F13" w:rsidRDefault="00E90FDB"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4AD3DBF" w14:textId="500110BC" w:rsidR="00E90FDB" w:rsidRDefault="00E90FDB"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53EBCC8B" w14:textId="77777777" w:rsidR="00F557B7" w:rsidRPr="004C1F13" w:rsidRDefault="00F557B7"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526B40F"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8D67DF7" w14:textId="77777777" w:rsidR="009A2A2E" w:rsidRDefault="009A2A2E"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7AB3063" w14:textId="6D8D2CA3" w:rsidR="00E90FDB" w:rsidRPr="004C1F13" w:rsidRDefault="00E90FDB"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sidR="003E5A81">
        <w:rPr>
          <w:rFonts w:ascii="Tahoma" w:eastAsia="Frutiger" w:hAnsi="Tahoma" w:cs="Tahoma"/>
          <w:lang w:eastAsia="en-US"/>
        </w:rPr>
        <w:t>6</w:t>
      </w:r>
      <w:r w:rsidRPr="004C1F13">
        <w:rPr>
          <w:rFonts w:ascii="Tahoma" w:eastAsia="Frutiger" w:hAnsi="Tahoma" w:cs="Tahoma"/>
          <w:lang w:val="x-none" w:eastAsia="en-US"/>
        </w:rPr>
        <w:t>. in 1</w:t>
      </w:r>
      <w:r w:rsidR="003E5A81">
        <w:rPr>
          <w:rFonts w:ascii="Tahoma" w:eastAsia="Frutiger" w:hAnsi="Tahoma" w:cs="Tahoma"/>
          <w:lang w:eastAsia="en-US"/>
        </w:rPr>
        <w:t>7</w:t>
      </w:r>
      <w:r w:rsidRPr="004C1F13">
        <w:rPr>
          <w:rFonts w:ascii="Tahoma" w:eastAsia="Frutiger" w:hAnsi="Tahoma" w:cs="Tahoma"/>
          <w:lang w:val="x-none" w:eastAsia="en-US"/>
        </w:rPr>
        <w:t>.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D6C46FD" w14:textId="77777777" w:rsidR="00ED390C" w:rsidRDefault="00ED390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DEC5005"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2DC6B040" w14:textId="77777777" w:rsidR="009A2A2E" w:rsidRPr="004C1F13" w:rsidRDefault="009A2A2E" w:rsidP="00FA66D0">
      <w:pPr>
        <w:pStyle w:val="Odstavekseznama"/>
        <w:keepNext/>
        <w:keepLines/>
        <w:ind w:left="426"/>
        <w:rPr>
          <w:rFonts w:ascii="Tahoma" w:eastAsia="Frutiger" w:hAnsi="Tahoma" w:cs="Tahoma"/>
          <w:b/>
          <w:lang w:eastAsia="en-US"/>
        </w:rPr>
      </w:pPr>
    </w:p>
    <w:p w14:paraId="3A645853"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69D3029" w14:textId="77777777" w:rsidR="009A2A2E" w:rsidRDefault="009A2A2E" w:rsidP="00FA66D0">
      <w:pPr>
        <w:keepNext/>
        <w:keepLines/>
        <w:jc w:val="both"/>
        <w:rPr>
          <w:rFonts w:ascii="Tahoma" w:eastAsia="Frutiger" w:hAnsi="Tahoma" w:cs="Tahoma"/>
          <w:lang w:eastAsia="en-US"/>
        </w:rPr>
      </w:pPr>
    </w:p>
    <w:p w14:paraId="474D5DBA"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 sklenitve pogodbe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14:paraId="7E117152" w14:textId="77777777" w:rsidR="00E90FDB" w:rsidRPr="004C1F13" w:rsidRDefault="00E90FDB" w:rsidP="00FA66D0">
      <w:pPr>
        <w:keepNext/>
        <w:keepLines/>
        <w:jc w:val="both"/>
        <w:rPr>
          <w:rFonts w:ascii="Tahoma" w:eastAsia="Frutiger" w:hAnsi="Tahoma" w:cs="Tahoma"/>
          <w:lang w:eastAsia="en-US"/>
        </w:rPr>
      </w:pPr>
    </w:p>
    <w:p w14:paraId="7E35654D" w14:textId="77777777" w:rsidR="00945806" w:rsidRDefault="00E90FDB" w:rsidP="00FA66D0">
      <w:pPr>
        <w:keepNext/>
        <w:keepLines/>
        <w:jc w:val="both"/>
        <w:rPr>
          <w:rFonts w:ascii="Tahoma" w:hAnsi="Tahoma" w:cs="Tahoma"/>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w:t>
      </w:r>
      <w:r w:rsidR="007D4B3D">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r w:rsidR="00945806">
        <w:rPr>
          <w:rFonts w:ascii="Tahoma" w:eastAsia="Frutiger" w:hAnsi="Tahoma" w:cs="Tahoma"/>
          <w:lang w:eastAsia="en-US"/>
        </w:rPr>
        <w:t xml:space="preserve"> </w:t>
      </w:r>
      <w:r w:rsidR="00945806" w:rsidRPr="00494D20">
        <w:rPr>
          <w:rFonts w:ascii="Tahoma" w:hAnsi="Tahoma" w:cs="Tahoma"/>
        </w:rPr>
        <w:t>V tem primeru bo naročnik unovčil finančno zavarovanje resnosti ponudbe, brez kakršnekoli obveznosti do izvajalca.</w:t>
      </w:r>
    </w:p>
    <w:p w14:paraId="617C2764" w14:textId="77777777" w:rsidR="003E5A81" w:rsidRDefault="003E5A81" w:rsidP="00FA66D0">
      <w:pPr>
        <w:keepNext/>
        <w:keepLines/>
        <w:jc w:val="both"/>
        <w:rPr>
          <w:rFonts w:ascii="Tahoma" w:eastAsia="Frutiger" w:hAnsi="Tahoma" w:cs="Tahoma"/>
          <w:lang w:eastAsia="en-US"/>
        </w:rPr>
      </w:pPr>
    </w:p>
    <w:p w14:paraId="7300213C"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707E8F0" w14:textId="77777777" w:rsidR="00E90FDB" w:rsidRPr="004C1F13" w:rsidRDefault="00E90FDB" w:rsidP="00FA66D0">
      <w:pPr>
        <w:keepNext/>
        <w:keepLines/>
        <w:jc w:val="both"/>
        <w:rPr>
          <w:rFonts w:ascii="Tahoma" w:eastAsia="Frutiger" w:hAnsi="Tahoma" w:cs="Tahoma"/>
          <w:lang w:eastAsia="en-US"/>
        </w:rPr>
      </w:pPr>
    </w:p>
    <w:p w14:paraId="35803FFD"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702E7123" w14:textId="77777777" w:rsidR="00F557B7" w:rsidRPr="004C1F13" w:rsidRDefault="00F557B7" w:rsidP="00FA66D0">
      <w:pPr>
        <w:keepNext/>
        <w:keepLines/>
        <w:jc w:val="both"/>
        <w:rPr>
          <w:rFonts w:ascii="Tahoma" w:eastAsia="Frutiger" w:hAnsi="Tahoma" w:cs="Tahoma"/>
          <w:lang w:eastAsia="en-US"/>
        </w:rPr>
      </w:pPr>
    </w:p>
    <w:p w14:paraId="38227584"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D031A2E" w14:textId="77777777" w:rsidR="009A2A2E" w:rsidRDefault="009A2A2E" w:rsidP="00FA66D0">
      <w:pPr>
        <w:keepNext/>
        <w:keepLines/>
        <w:jc w:val="both"/>
        <w:rPr>
          <w:rFonts w:ascii="Tahoma" w:eastAsia="Frutiger" w:hAnsi="Tahoma" w:cs="Tahoma"/>
          <w:lang w:eastAsia="en-US"/>
        </w:rPr>
      </w:pPr>
    </w:p>
    <w:p w14:paraId="1B10064B"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50CE2BD5" w14:textId="77777777" w:rsidR="008066AF" w:rsidRDefault="008066AF" w:rsidP="00FA66D0">
      <w:pPr>
        <w:keepNext/>
        <w:keepLines/>
        <w:jc w:val="both"/>
        <w:rPr>
          <w:rFonts w:ascii="Tahoma" w:eastAsia="Frutiger" w:hAnsi="Tahoma" w:cs="Tahoma"/>
          <w:lang w:eastAsia="en-US"/>
        </w:rPr>
      </w:pPr>
    </w:p>
    <w:p w14:paraId="10747A40"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5F82A3FE" w14:textId="77777777" w:rsidR="009A2A2E" w:rsidRPr="004C1F13" w:rsidRDefault="009A2A2E" w:rsidP="00FA66D0">
      <w:pPr>
        <w:pStyle w:val="Odstavekseznama"/>
        <w:keepNext/>
        <w:keepLines/>
        <w:ind w:left="426"/>
        <w:rPr>
          <w:rFonts w:ascii="Tahoma" w:eastAsia="Frutiger" w:hAnsi="Tahoma" w:cs="Tahoma"/>
          <w:b/>
          <w:lang w:eastAsia="en-US"/>
        </w:rPr>
      </w:pPr>
    </w:p>
    <w:p w14:paraId="31DA30B3" w14:textId="77777777" w:rsidR="00E90FDB" w:rsidRPr="009A2A2E"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A8B0C4F" w14:textId="77777777" w:rsidR="00943997" w:rsidRDefault="00943997" w:rsidP="00FA66D0">
      <w:pPr>
        <w:keepNext/>
        <w:keepLines/>
        <w:jc w:val="both"/>
        <w:rPr>
          <w:rFonts w:ascii="Tahoma" w:eastAsia="Frutiger" w:hAnsi="Tahoma" w:cs="Tahoma"/>
          <w:lang w:eastAsia="en-US"/>
        </w:rPr>
      </w:pPr>
    </w:p>
    <w:p w14:paraId="6363FEE6"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Pogodbena kazen znaša</w:t>
      </w:r>
      <w:r w:rsidRPr="004C1F13">
        <w:rPr>
          <w:rFonts w:ascii="Tahoma" w:eastAsia="Frutiger" w:hAnsi="Tahoma" w:cs="Tahoma"/>
          <w:lang w:eastAsia="en-US"/>
        </w:rPr>
        <w:t>:</w:t>
      </w:r>
    </w:p>
    <w:p w14:paraId="0E36B358" w14:textId="77777777" w:rsidR="00E90FDB" w:rsidRPr="008066AF" w:rsidRDefault="00E90FDB" w:rsidP="00FA66D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za vsak koledarski dan prekoračitve roka dokončanja del v višini 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skupne pogodbene vrednosti z DDV, vendar skupno največ v višini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 xml:space="preserve">10 </w:t>
      </w:r>
      <w:r w:rsidR="004A0604">
        <w:rPr>
          <w:rFonts w:ascii="Tahoma" w:eastAsia="Frutiger" w:hAnsi="Tahoma" w:cs="Tahoma"/>
          <w:lang w:eastAsia="en-US"/>
        </w:rPr>
        <w:t>%</w:t>
      </w:r>
      <w:r w:rsidRPr="008066AF">
        <w:rPr>
          <w:rFonts w:ascii="Tahoma" w:eastAsia="Frutiger" w:hAnsi="Tahoma" w:cs="Tahoma"/>
          <w:lang w:eastAsia="en-US"/>
        </w:rPr>
        <w:t>) skupne pogodbene  vrednosti z DDV,</w:t>
      </w:r>
    </w:p>
    <w:p w14:paraId="638AFF1F" w14:textId="77777777" w:rsidR="00E90FDB" w:rsidRPr="008066AF" w:rsidRDefault="00E90FDB" w:rsidP="00FA66D0">
      <w:pPr>
        <w:keepNext/>
        <w:keepLines/>
        <w:numPr>
          <w:ilvl w:val="0"/>
          <w:numId w:val="7"/>
        </w:numPr>
        <w:contextualSpacing/>
        <w:jc w:val="both"/>
        <w:rPr>
          <w:rFonts w:ascii="Tahoma" w:eastAsia="Frutiger" w:hAnsi="Tahoma" w:cs="Tahoma"/>
          <w:lang w:eastAsia="en-US"/>
        </w:rPr>
      </w:pPr>
      <w:r w:rsidRPr="008066AF">
        <w:rPr>
          <w:rFonts w:ascii="Tahoma" w:eastAsia="Frutiger" w:hAnsi="Tahoma" w:cs="Tahoma"/>
          <w:lang w:eastAsia="en-US"/>
        </w:rPr>
        <w:t xml:space="preserve">za vsak koledarski dan prekoračitve roka za vložitev zahteve za </w:t>
      </w:r>
      <w:r w:rsidRPr="000B70E6">
        <w:rPr>
          <w:rFonts w:ascii="Tahoma" w:eastAsia="Frutiger" w:hAnsi="Tahoma" w:cs="Tahoma"/>
          <w:lang w:eastAsia="en-US"/>
        </w:rPr>
        <w:t>izdelavo skice cestne zapore</w:t>
      </w:r>
      <w:r w:rsidRPr="008066AF">
        <w:rPr>
          <w:rFonts w:ascii="Tahoma" w:eastAsia="Frutiger" w:hAnsi="Tahoma" w:cs="Tahoma"/>
          <w:lang w:eastAsia="en-US"/>
        </w:rPr>
        <w:t xml:space="preserve"> in</w:t>
      </w:r>
      <w:r w:rsidR="007D4B3D">
        <w:rPr>
          <w:rFonts w:ascii="Tahoma" w:eastAsia="Frutiger" w:hAnsi="Tahoma" w:cs="Tahoma"/>
          <w:lang w:eastAsia="en-US"/>
        </w:rPr>
        <w:t xml:space="preserve"> roka za</w:t>
      </w:r>
      <w:r w:rsidRPr="008066AF">
        <w:rPr>
          <w:rFonts w:ascii="Tahoma" w:eastAsia="Frutiger" w:hAnsi="Tahoma" w:cs="Tahoma"/>
          <w:lang w:eastAsia="en-US"/>
        </w:rPr>
        <w:t xml:space="preserve"> vložit</w:t>
      </w:r>
      <w:r w:rsidR="007D4B3D">
        <w:rPr>
          <w:rFonts w:ascii="Tahoma" w:eastAsia="Frutiger" w:hAnsi="Tahoma" w:cs="Tahoma"/>
          <w:lang w:eastAsia="en-US"/>
        </w:rPr>
        <w:t>ev</w:t>
      </w:r>
      <w:r w:rsidRPr="008066AF">
        <w:rPr>
          <w:rFonts w:ascii="Tahoma" w:eastAsia="Frutiger" w:hAnsi="Tahoma" w:cs="Tahoma"/>
          <w:lang w:eastAsia="en-US"/>
        </w:rPr>
        <w:t xml:space="preserve"> zahteve za izdajo cestne zapore v višini </w:t>
      </w:r>
      <w:r w:rsidR="004A0604" w:rsidRPr="008066AF">
        <w:rPr>
          <w:rFonts w:ascii="Tahoma" w:eastAsia="Frutiger" w:hAnsi="Tahoma" w:cs="Tahoma"/>
          <w:lang w:eastAsia="en-US"/>
        </w:rPr>
        <w:t>nič celih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0,5 %)</w:t>
      </w:r>
      <w:r w:rsidRPr="008066AF">
        <w:rPr>
          <w:rFonts w:ascii="Tahoma" w:eastAsia="Frutiger" w:hAnsi="Tahoma" w:cs="Tahoma"/>
          <w:lang w:eastAsia="en-US"/>
        </w:rPr>
        <w:t xml:space="preserve"> skupne pogodbene vrednosti z DDV, vendar največ v višini pet odstotkov</w:t>
      </w:r>
      <w:r w:rsidR="004A0604">
        <w:rPr>
          <w:rFonts w:ascii="Tahoma" w:eastAsia="Frutiger" w:hAnsi="Tahoma" w:cs="Tahoma"/>
          <w:lang w:eastAsia="en-US"/>
        </w:rPr>
        <w:t xml:space="preserve"> (5 %</w:t>
      </w:r>
      <w:r w:rsidRPr="008066AF">
        <w:rPr>
          <w:rFonts w:ascii="Tahoma" w:eastAsia="Frutiger" w:hAnsi="Tahoma" w:cs="Tahoma"/>
          <w:lang w:eastAsia="en-US"/>
        </w:rPr>
        <w:t>) skupne pogodbene vrednosti z DDV.</w:t>
      </w:r>
    </w:p>
    <w:p w14:paraId="666A4564" w14:textId="77777777" w:rsidR="00E90FDB" w:rsidRPr="008066AF" w:rsidRDefault="00E90FDB" w:rsidP="00FA66D0">
      <w:pPr>
        <w:keepNext/>
        <w:keepLines/>
        <w:jc w:val="both"/>
        <w:rPr>
          <w:rFonts w:ascii="Tahoma" w:eastAsia="Frutiger" w:hAnsi="Tahoma" w:cs="Tahoma"/>
          <w:lang w:eastAsia="en-US"/>
        </w:rPr>
      </w:pPr>
    </w:p>
    <w:p w14:paraId="15F4F435" w14:textId="77777777" w:rsidR="00E90FDB" w:rsidRPr="004C1F13" w:rsidRDefault="00E90FDB" w:rsidP="00FA66D0">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po prvi alineji prejšnjega odstavka preseže deset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10 %</w:t>
      </w:r>
      <w:r w:rsidRPr="008066AF">
        <w:rPr>
          <w:rFonts w:ascii="Tahoma" w:eastAsia="Frutiger" w:hAnsi="Tahoma" w:cs="Tahoma"/>
          <w:lang w:eastAsia="en-US"/>
        </w:rPr>
        <w:t>) skupne pogodbene vrednosti z DDV oz. pogodbena kazen za zamudo po drugi alineji prejšnjega odstavka preseže pet odstotkov</w:t>
      </w:r>
      <w:r w:rsidR="004A0604">
        <w:rPr>
          <w:rFonts w:ascii="Tahoma" w:eastAsia="Frutiger" w:hAnsi="Tahoma" w:cs="Tahoma"/>
          <w:lang w:eastAsia="en-US"/>
        </w:rPr>
        <w:t xml:space="preserve"> (</w:t>
      </w:r>
      <w:r w:rsidR="004A0604" w:rsidRPr="008066AF">
        <w:rPr>
          <w:rFonts w:ascii="Tahoma" w:eastAsia="Frutiger" w:hAnsi="Tahoma" w:cs="Tahoma"/>
          <w:lang w:eastAsia="en-US"/>
        </w:rPr>
        <w:t>5 %</w:t>
      </w:r>
      <w:r w:rsidRPr="008066AF">
        <w:rPr>
          <w:rFonts w:ascii="Tahoma" w:eastAsia="Frutiger" w:hAnsi="Tahoma" w:cs="Tahoma"/>
          <w:lang w:eastAsia="en-US"/>
        </w:rPr>
        <w:t>) skupne pogodbene vrednosti z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14:paraId="714957CA" w14:textId="77777777" w:rsidR="00E90FDB" w:rsidRPr="004C1F13" w:rsidRDefault="00E90FDB" w:rsidP="00FA66D0">
      <w:pPr>
        <w:keepNext/>
        <w:keepLines/>
        <w:jc w:val="both"/>
        <w:rPr>
          <w:rFonts w:ascii="Tahoma" w:eastAsia="Frutiger" w:hAnsi="Tahoma" w:cs="Tahoma"/>
          <w:lang w:eastAsia="en-US"/>
        </w:rPr>
      </w:pPr>
    </w:p>
    <w:p w14:paraId="25B9C59D"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62DEDACB" w14:textId="77777777" w:rsidR="00ED390C" w:rsidRPr="004C1F13" w:rsidRDefault="00ED390C" w:rsidP="00FA66D0">
      <w:pPr>
        <w:keepNext/>
        <w:keepLines/>
        <w:jc w:val="both"/>
        <w:rPr>
          <w:rFonts w:ascii="Tahoma" w:eastAsia="Frutiger" w:hAnsi="Tahoma" w:cs="Tahoma"/>
          <w:lang w:eastAsia="en-US"/>
        </w:rPr>
      </w:pPr>
    </w:p>
    <w:p w14:paraId="1A7C97E2"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8DB6F6D" w14:textId="77777777" w:rsidR="00C75C7F" w:rsidRDefault="00C75C7F" w:rsidP="00FA66D0">
      <w:pPr>
        <w:keepNext/>
        <w:keepLines/>
        <w:jc w:val="both"/>
        <w:rPr>
          <w:rFonts w:ascii="Tahoma" w:eastAsia="Frutiger" w:hAnsi="Tahoma" w:cs="Tahoma"/>
          <w:lang w:eastAsia="en-US"/>
        </w:rPr>
      </w:pPr>
    </w:p>
    <w:p w14:paraId="554E7686"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3E25C8EC" w14:textId="77777777" w:rsidR="00E90FDB" w:rsidRPr="004C1F13" w:rsidRDefault="00E90FDB" w:rsidP="00FA66D0">
      <w:pPr>
        <w:keepNext/>
        <w:keepLines/>
        <w:jc w:val="both"/>
        <w:rPr>
          <w:rFonts w:ascii="Tahoma" w:eastAsia="Frutiger" w:hAnsi="Tahoma" w:cs="Tahoma"/>
          <w:lang w:eastAsia="en-US"/>
        </w:rPr>
      </w:pPr>
    </w:p>
    <w:p w14:paraId="4A99E232"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87778D" w14:textId="77777777" w:rsidR="00C75C7F" w:rsidRDefault="00C75C7F" w:rsidP="00FA66D0">
      <w:pPr>
        <w:keepNext/>
        <w:keepLines/>
        <w:jc w:val="both"/>
        <w:rPr>
          <w:rFonts w:ascii="Tahoma" w:eastAsia="Frutiger" w:hAnsi="Tahoma" w:cs="Tahoma"/>
          <w:lang w:eastAsia="en-US"/>
        </w:rPr>
      </w:pPr>
    </w:p>
    <w:p w14:paraId="44021877"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da izvajalec ne dostavi začasne/mesečne situacije v zahtevanem roku iz 7. člena te pogodbe, ima naročnik pravico</w:t>
      </w:r>
      <w:r w:rsidR="00447825">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1F716892" w14:textId="77777777" w:rsidR="00834D93" w:rsidRPr="004C1F13" w:rsidRDefault="00834D93" w:rsidP="00FA66D0">
      <w:pPr>
        <w:keepNext/>
        <w:keepLines/>
        <w:jc w:val="both"/>
        <w:rPr>
          <w:rFonts w:ascii="Tahoma" w:eastAsia="Frutiger" w:hAnsi="Tahoma" w:cs="Tahoma"/>
          <w:lang w:eastAsia="en-US"/>
        </w:rPr>
      </w:pPr>
    </w:p>
    <w:p w14:paraId="5CC56C9F" w14:textId="77777777" w:rsidR="00E90FDB" w:rsidRPr="004C1F13"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sidR="00B479AD">
        <w:rPr>
          <w:rFonts w:ascii="Tahoma" w:eastAsia="Frutiger" w:hAnsi="Tahoma" w:cs="Tahoma"/>
          <w:b/>
          <w:lang w:eastAsia="en-US"/>
        </w:rPr>
        <w:t xml:space="preserve"> (SKRBNIKI POGODBE)</w:t>
      </w:r>
    </w:p>
    <w:p w14:paraId="1CE509D3" w14:textId="77777777" w:rsidR="00E90FDB" w:rsidRPr="004C1F13" w:rsidRDefault="00E90FDB" w:rsidP="00FA66D0">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9B69302"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3285C7" w14:textId="77777777" w:rsidR="00C75C7F" w:rsidRDefault="00C75C7F" w:rsidP="00FA66D0">
      <w:pPr>
        <w:keepNext/>
        <w:keepLines/>
        <w:jc w:val="both"/>
        <w:rPr>
          <w:rFonts w:ascii="Tahoma" w:eastAsia="Frutiger" w:hAnsi="Tahoma" w:cs="Tahoma"/>
          <w:lang w:eastAsia="en-US"/>
        </w:rPr>
      </w:pPr>
    </w:p>
    <w:p w14:paraId="0942D2CD" w14:textId="77777777" w:rsidR="00B479AD" w:rsidRPr="00C8579C" w:rsidRDefault="00B479AD" w:rsidP="00FA66D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je ……………………………, telefon: ……………………, e-pošta: ……………………………….</w:t>
      </w:r>
    </w:p>
    <w:p w14:paraId="639DBC17" w14:textId="77777777" w:rsidR="00B479AD" w:rsidRDefault="00B479AD" w:rsidP="00FA66D0">
      <w:pPr>
        <w:keepNext/>
        <w:keepLines/>
        <w:jc w:val="both"/>
        <w:rPr>
          <w:rFonts w:ascii="Tahoma" w:hAnsi="Tahoma" w:cs="Tahoma"/>
        </w:rPr>
      </w:pPr>
    </w:p>
    <w:p w14:paraId="3545B258" w14:textId="77777777" w:rsidR="00B479AD" w:rsidRDefault="00B479AD" w:rsidP="00FA66D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4DD7BAB3" w14:textId="77777777" w:rsidR="00B479AD" w:rsidRDefault="00B479AD" w:rsidP="00FA66D0">
      <w:pPr>
        <w:keepNext/>
        <w:keepLines/>
        <w:jc w:val="both"/>
        <w:rPr>
          <w:rFonts w:ascii="Tahoma" w:hAnsi="Tahoma" w:cs="Tahoma"/>
        </w:rPr>
      </w:pPr>
    </w:p>
    <w:p w14:paraId="682251F9" w14:textId="77777777" w:rsidR="00B479AD" w:rsidRDefault="00B479AD" w:rsidP="00FA66D0">
      <w:pPr>
        <w:keepNext/>
        <w:keepLines/>
        <w:jc w:val="both"/>
        <w:rPr>
          <w:rFonts w:ascii="Tahoma" w:hAnsi="Tahoma" w:cs="Tahoma"/>
        </w:rPr>
      </w:pPr>
      <w:r>
        <w:rPr>
          <w:rFonts w:ascii="Tahoma" w:hAnsi="Tahoma" w:cs="Tahoma"/>
        </w:rPr>
        <w:t xml:space="preserve">Vodja </w:t>
      </w:r>
      <w:r w:rsidR="001F71AC">
        <w:rPr>
          <w:rFonts w:ascii="Tahoma" w:hAnsi="Tahoma" w:cs="Tahoma"/>
        </w:rPr>
        <w:t>gradnje</w:t>
      </w:r>
      <w:r w:rsidR="001F71AC" w:rsidRPr="003C5E66">
        <w:rPr>
          <w:rFonts w:ascii="Tahoma" w:hAnsi="Tahoma" w:cs="Tahoma"/>
        </w:rPr>
        <w:t xml:space="preserve"> </w:t>
      </w:r>
      <w:r>
        <w:rPr>
          <w:rFonts w:ascii="Tahoma" w:hAnsi="Tahoma" w:cs="Tahoma"/>
        </w:rPr>
        <w:t xml:space="preserve">izvajalca je </w:t>
      </w:r>
      <w:r w:rsidRPr="00C8579C">
        <w:rPr>
          <w:rFonts w:ascii="Tahoma" w:hAnsi="Tahoma" w:cs="Tahoma"/>
        </w:rPr>
        <w:t>…………………………….., telefon: ……………………, e-pošta: …………………….</w:t>
      </w:r>
      <w:r>
        <w:rPr>
          <w:rFonts w:ascii="Tahoma" w:hAnsi="Tahoma" w:cs="Tahoma"/>
        </w:rPr>
        <w:t xml:space="preserve"> .</w:t>
      </w:r>
    </w:p>
    <w:p w14:paraId="07AF9B59"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76E7494B" w14:textId="6EC94504"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Predstavnik</w:t>
      </w:r>
      <w:r w:rsidR="00960D55">
        <w:rPr>
          <w:rFonts w:ascii="Tahoma" w:eastAsia="Frutiger" w:hAnsi="Tahoma" w:cs="Tahoma"/>
          <w:lang w:eastAsia="en-US"/>
        </w:rPr>
        <w:t>a</w:t>
      </w:r>
      <w:r w:rsidRPr="004C1F13">
        <w:rPr>
          <w:rFonts w:ascii="Tahoma" w:eastAsia="Frutiger" w:hAnsi="Tahoma" w:cs="Tahoma"/>
          <w:lang w:eastAsia="en-US"/>
        </w:rPr>
        <w:t xml:space="preserve"> v imenu </w:t>
      </w:r>
      <w:r w:rsidR="007D4B3D" w:rsidRPr="004C1F13">
        <w:rPr>
          <w:rFonts w:ascii="Tahoma" w:eastAsia="Frutiger" w:hAnsi="Tahoma" w:cs="Tahoma"/>
          <w:lang w:eastAsia="en-US"/>
        </w:rPr>
        <w:t xml:space="preserve">naročnika oziroma izvajalca </w:t>
      </w:r>
      <w:r w:rsidRPr="004C1F13">
        <w:rPr>
          <w:rFonts w:ascii="Tahoma" w:eastAsia="Frutiger" w:hAnsi="Tahoma" w:cs="Tahoma"/>
          <w:lang w:eastAsia="en-US"/>
        </w:rPr>
        <w:t>izvaja</w:t>
      </w:r>
      <w:r w:rsidR="00960D55">
        <w:rPr>
          <w:rFonts w:ascii="Tahoma" w:eastAsia="Frutiger" w:hAnsi="Tahoma" w:cs="Tahoma"/>
          <w:lang w:eastAsia="en-US"/>
        </w:rPr>
        <w:t>ta</w:t>
      </w:r>
      <w:r w:rsidRPr="004C1F13">
        <w:rPr>
          <w:rFonts w:ascii="Tahoma" w:eastAsia="Frutiger" w:hAnsi="Tahoma" w:cs="Tahoma"/>
          <w:lang w:eastAsia="en-US"/>
        </w:rPr>
        <w:t xml:space="preserve"> vse ukrepe v zvezi z deli po pogodbi. Naročnik in izvajalec sta se dolžna medsebojno obvestiti o zamenjavi predstavnika, in sicer pisno, z navedbo datuma primopredaje poslov. Pisno obvestilo o tem mora prejeti naročnik oziroma izvajalec</w:t>
      </w:r>
      <w:r w:rsidR="00447825">
        <w:rPr>
          <w:rFonts w:ascii="Tahoma" w:eastAsia="Frutiger" w:hAnsi="Tahoma" w:cs="Tahoma"/>
          <w:lang w:eastAsia="en-US"/>
        </w:rPr>
        <w:t xml:space="preserve"> </w:t>
      </w:r>
      <w:r w:rsidRPr="004C1F13">
        <w:rPr>
          <w:rFonts w:ascii="Tahoma" w:eastAsia="Frutiger" w:hAnsi="Tahoma" w:cs="Tahoma"/>
          <w:lang w:eastAsia="en-US"/>
        </w:rPr>
        <w:t>najkasneje v treh (3) koledarskih dneh pred navedenim dnevom primopredaje poslov.</w:t>
      </w:r>
    </w:p>
    <w:p w14:paraId="21F3C9A5" w14:textId="77777777" w:rsidR="00E90FDB" w:rsidRPr="004C1F13" w:rsidRDefault="00E90FDB" w:rsidP="00FA66D0">
      <w:pPr>
        <w:keepNext/>
        <w:keepLines/>
        <w:jc w:val="both"/>
        <w:rPr>
          <w:rFonts w:ascii="Tahoma" w:eastAsia="Frutiger" w:hAnsi="Tahoma" w:cs="Tahoma"/>
          <w:lang w:eastAsia="en-US"/>
        </w:rPr>
      </w:pPr>
    </w:p>
    <w:p w14:paraId="208B7B1C"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soglasja ne sme spremeniti vodje </w:t>
      </w:r>
      <w:r w:rsidR="007B544D">
        <w:rPr>
          <w:rFonts w:ascii="Tahoma" w:eastAsia="Frutiger" w:hAnsi="Tahoma" w:cs="Tahoma"/>
          <w:lang w:eastAsia="en-US"/>
        </w:rPr>
        <w:t>gradnje</w:t>
      </w:r>
      <w:r w:rsidRPr="004C1F13">
        <w:rPr>
          <w:rFonts w:ascii="Tahoma" w:eastAsia="Frutiger" w:hAnsi="Tahoma" w:cs="Tahoma"/>
          <w:lang w:eastAsia="en-US"/>
        </w:rPr>
        <w:t>.</w:t>
      </w:r>
    </w:p>
    <w:p w14:paraId="21FEB58B" w14:textId="77777777" w:rsidR="00B767D9"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43875D34"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B0F6736" w14:textId="77777777" w:rsidR="00C75C7F" w:rsidRDefault="00C75C7F" w:rsidP="00FA66D0">
      <w:pPr>
        <w:keepNext/>
        <w:keepLines/>
        <w:jc w:val="both"/>
        <w:rPr>
          <w:rFonts w:ascii="Tahoma" w:eastAsia="Frutiger" w:hAnsi="Tahoma" w:cs="Tahoma"/>
          <w:lang w:eastAsia="en-US"/>
        </w:rPr>
      </w:pPr>
    </w:p>
    <w:p w14:paraId="1AC5769F" w14:textId="4F7F192C" w:rsidR="00213ABE"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sidR="00447825">
        <w:rPr>
          <w:rFonts w:ascii="Tahoma" w:eastAsia="Frutiger" w:hAnsi="Tahoma" w:cs="Tahoma"/>
          <w:lang w:eastAsia="en-US"/>
        </w:rPr>
        <w:t>z</w:t>
      </w:r>
      <w:r w:rsidRPr="004C1F13">
        <w:rPr>
          <w:rFonts w:ascii="Tahoma" w:eastAsia="Frutiger" w:hAnsi="Tahoma" w:cs="Tahoma"/>
          <w:lang w:eastAsia="en-US"/>
        </w:rPr>
        <w:t>akona</w:t>
      </w:r>
      <w:r w:rsidR="00447825">
        <w:rPr>
          <w:rFonts w:ascii="Tahoma" w:eastAsia="Frutiger" w:hAnsi="Tahoma" w:cs="Tahoma"/>
          <w:lang w:eastAsia="en-US"/>
        </w:rPr>
        <w:t>, ki ureja</w:t>
      </w:r>
      <w:r w:rsidRPr="004C1F13">
        <w:rPr>
          <w:rFonts w:ascii="Tahoma" w:eastAsia="Frutiger" w:hAnsi="Tahoma" w:cs="Tahoma"/>
          <w:lang w:eastAsia="en-US"/>
        </w:rPr>
        <w:t xml:space="preserve"> varnost in zdravj</w:t>
      </w:r>
      <w:r w:rsidR="00447825">
        <w:rPr>
          <w:rFonts w:ascii="Tahoma" w:eastAsia="Frutiger" w:hAnsi="Tahoma" w:cs="Tahoma"/>
          <w:lang w:eastAsia="en-US"/>
        </w:rPr>
        <w:t>e</w:t>
      </w:r>
      <w:r w:rsidRPr="004C1F13">
        <w:rPr>
          <w:rFonts w:ascii="Tahoma" w:eastAsia="Frutiger" w:hAnsi="Tahoma" w:cs="Tahoma"/>
          <w:lang w:eastAsia="en-US"/>
        </w:rPr>
        <w:t xml:space="preserve"> pri delu in </w:t>
      </w:r>
      <w:r w:rsidR="00447825">
        <w:rPr>
          <w:rFonts w:ascii="Tahoma" w:eastAsia="Frutiger" w:hAnsi="Tahoma" w:cs="Tahoma"/>
          <w:lang w:eastAsia="en-US"/>
        </w:rPr>
        <w:t>u</w:t>
      </w:r>
      <w:r w:rsidRPr="004C1F13">
        <w:rPr>
          <w:rFonts w:ascii="Tahoma" w:eastAsia="Frutiger" w:hAnsi="Tahoma" w:cs="Tahoma"/>
          <w:lang w:eastAsia="en-US"/>
        </w:rPr>
        <w:t>redbe</w:t>
      </w:r>
      <w:r w:rsidR="00447825">
        <w:rPr>
          <w:rFonts w:ascii="Tahoma" w:eastAsia="Frutiger" w:hAnsi="Tahoma" w:cs="Tahoma"/>
          <w:lang w:eastAsia="en-US"/>
        </w:rPr>
        <w:t>, ki ureja</w:t>
      </w:r>
      <w:r w:rsidRPr="004C1F13">
        <w:rPr>
          <w:rFonts w:ascii="Tahoma" w:eastAsia="Frutiger" w:hAnsi="Tahoma" w:cs="Tahoma"/>
          <w:lang w:eastAsia="en-US"/>
        </w:rPr>
        <w:t xml:space="preserve"> zagotavljanj</w:t>
      </w:r>
      <w:r w:rsidR="00447825">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w:t>
      </w:r>
      <w:r w:rsidR="00F557B7">
        <w:rPr>
          <w:rFonts w:ascii="Tahoma" w:eastAsia="Frutiger" w:hAnsi="Tahoma" w:cs="Tahoma"/>
          <w:lang w:eastAsia="en-US"/>
        </w:rPr>
        <w:t>e razlog za prekinitev pogodbe.</w:t>
      </w:r>
    </w:p>
    <w:p w14:paraId="59F58091" w14:textId="77777777" w:rsidR="00F557B7" w:rsidRPr="004C1F13" w:rsidRDefault="00F557B7" w:rsidP="00FA66D0">
      <w:pPr>
        <w:keepNext/>
        <w:keepLines/>
        <w:jc w:val="both"/>
        <w:rPr>
          <w:rFonts w:ascii="Tahoma" w:eastAsia="Frutiger" w:hAnsi="Tahoma" w:cs="Tahoma"/>
          <w:lang w:eastAsia="en-US"/>
        </w:rPr>
      </w:pPr>
    </w:p>
    <w:p w14:paraId="246473A0"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NADZOR</w:t>
      </w:r>
    </w:p>
    <w:p w14:paraId="3CB48E01" w14:textId="77777777" w:rsidR="00C75C7F" w:rsidRPr="008A1E65" w:rsidRDefault="00C75C7F" w:rsidP="00FA66D0">
      <w:pPr>
        <w:pStyle w:val="Odstavekseznama"/>
        <w:keepNext/>
        <w:keepLines/>
        <w:ind w:left="426"/>
        <w:rPr>
          <w:rFonts w:ascii="Tahoma" w:eastAsia="Frutiger" w:hAnsi="Tahoma" w:cs="Tahoma"/>
          <w:b/>
          <w:lang w:eastAsia="en-US"/>
        </w:rPr>
      </w:pPr>
    </w:p>
    <w:p w14:paraId="75B87DC6"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1BE04B9" w14:textId="77777777" w:rsidR="000B7531" w:rsidRDefault="000B7531" w:rsidP="00FA66D0">
      <w:pPr>
        <w:keepNext/>
        <w:keepLines/>
        <w:jc w:val="both"/>
        <w:rPr>
          <w:rFonts w:ascii="Tahoma" w:eastAsia="Frutiger" w:hAnsi="Tahoma" w:cs="Tahoma"/>
          <w:lang w:eastAsia="en-US"/>
        </w:rPr>
      </w:pPr>
    </w:p>
    <w:p w14:paraId="31C80759" w14:textId="2463F8F1"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502398DC" w14:textId="5F773094" w:rsidR="00E90FDB" w:rsidRPr="004C1F13" w:rsidRDefault="00E90FDB" w:rsidP="00FA66D0">
      <w:pPr>
        <w:keepNext/>
        <w:keepLines/>
        <w:jc w:val="both"/>
        <w:rPr>
          <w:rFonts w:ascii="Tahoma" w:eastAsia="Frutiger" w:hAnsi="Tahoma" w:cs="Tahoma"/>
          <w:lang w:eastAsia="en-US"/>
        </w:rPr>
      </w:pPr>
    </w:p>
    <w:p w14:paraId="00ABFFA6"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617B40F8" w14:textId="77777777" w:rsidR="00E90FDB" w:rsidRPr="004C1F13" w:rsidRDefault="00E90FDB" w:rsidP="00FA66D0">
      <w:pPr>
        <w:keepNext/>
        <w:keepLines/>
        <w:jc w:val="both"/>
        <w:rPr>
          <w:rFonts w:ascii="Tahoma" w:eastAsia="Frutiger" w:hAnsi="Tahoma" w:cs="Tahoma"/>
          <w:lang w:eastAsia="en-US"/>
        </w:rPr>
      </w:pPr>
    </w:p>
    <w:p w14:paraId="507856BE"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33A48480" w14:textId="77777777" w:rsidR="00C75C7F" w:rsidRPr="004C1F13" w:rsidRDefault="00C75C7F" w:rsidP="00FA66D0">
      <w:pPr>
        <w:pStyle w:val="Odstavekseznama"/>
        <w:keepNext/>
        <w:keepLines/>
        <w:ind w:left="426"/>
        <w:rPr>
          <w:rFonts w:ascii="Tahoma" w:eastAsia="Frutiger" w:hAnsi="Tahoma" w:cs="Tahoma"/>
          <w:b/>
          <w:lang w:eastAsia="en-US"/>
        </w:rPr>
      </w:pPr>
    </w:p>
    <w:p w14:paraId="497BF54C"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37E336F" w14:textId="77777777" w:rsidR="00C75C7F" w:rsidRDefault="00C75C7F" w:rsidP="00FA66D0">
      <w:pPr>
        <w:keepNext/>
        <w:keepLines/>
        <w:jc w:val="both"/>
        <w:rPr>
          <w:rFonts w:ascii="Tahoma" w:eastAsia="Frutiger" w:hAnsi="Tahoma" w:cs="Tahoma"/>
          <w:lang w:eastAsia="en-US"/>
        </w:rPr>
      </w:pPr>
    </w:p>
    <w:p w14:paraId="0B880677"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Ob zaključku del (po uspešno izvedenem tehničnem pregledu) se, s strani predstavnika naročnika in izvajalca, izvede pregled izvedenih del. Ob prevzemu predstavnika pogodbenih strank naredita prevzemni zapis o opravljenem delu v zahtevanem obsegu in kakovosti, ki se vpiše v gradbeni dnevnik in je osnova za iz</w:t>
      </w:r>
      <w:r w:rsidR="00834D93">
        <w:rPr>
          <w:rFonts w:ascii="Tahoma" w:eastAsia="Frutiger" w:hAnsi="Tahoma" w:cs="Tahoma"/>
          <w:lang w:eastAsia="en-US"/>
        </w:rPr>
        <w:t>stavitev</w:t>
      </w:r>
      <w:r w:rsidRPr="004C1F13">
        <w:rPr>
          <w:rFonts w:ascii="Tahoma" w:eastAsia="Frutiger" w:hAnsi="Tahoma" w:cs="Tahoma"/>
          <w:lang w:eastAsia="en-US"/>
        </w:rPr>
        <w:t xml:space="preserve"> končne situacije.</w:t>
      </w:r>
    </w:p>
    <w:p w14:paraId="7C6CAE3C" w14:textId="77777777" w:rsidR="00B479AD" w:rsidRPr="004C1F13" w:rsidRDefault="00B479AD" w:rsidP="00FA66D0">
      <w:pPr>
        <w:keepNext/>
        <w:keepLines/>
        <w:jc w:val="both"/>
        <w:rPr>
          <w:rFonts w:ascii="Tahoma" w:eastAsia="Frutiger" w:hAnsi="Tahoma" w:cs="Tahoma"/>
          <w:lang w:eastAsia="en-US"/>
        </w:rPr>
      </w:pPr>
    </w:p>
    <w:p w14:paraId="70653E09"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Morebitne pomanjkljivosti se vpišejo v gradbeni dnevnik, kjer se določi tudi rok za njihovo odpravo. Po odpravi pomanjkljivosti izvajalec o tem pisno obvesti naročnika. Pomanjkljivosti odpravi izvajalec na svoje stroške. </w:t>
      </w:r>
    </w:p>
    <w:p w14:paraId="7709E46A" w14:textId="77777777" w:rsidR="00E90FDB" w:rsidRPr="004C1F13" w:rsidRDefault="00E90FDB" w:rsidP="00FA66D0">
      <w:pPr>
        <w:keepNext/>
        <w:keepLines/>
        <w:jc w:val="both"/>
        <w:rPr>
          <w:rFonts w:ascii="Tahoma" w:eastAsia="Frutiger" w:hAnsi="Tahoma" w:cs="Tahoma"/>
          <w:lang w:eastAsia="en-US"/>
        </w:rPr>
      </w:pPr>
    </w:p>
    <w:p w14:paraId="518CAE2B"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D02849C" w14:textId="77777777" w:rsidR="00C75C7F" w:rsidRDefault="00C75C7F" w:rsidP="00FA66D0">
      <w:pPr>
        <w:keepNext/>
        <w:keepLines/>
        <w:jc w:val="both"/>
        <w:rPr>
          <w:rFonts w:ascii="Tahoma" w:eastAsia="Frutiger" w:hAnsi="Tahoma" w:cs="Tahoma"/>
          <w:lang w:eastAsia="en-US"/>
        </w:rPr>
      </w:pPr>
    </w:p>
    <w:p w14:paraId="04A6181C"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je odgovoren naročniku za morebitne napake v smislu določil zakona</w:t>
      </w:r>
      <w:r w:rsidR="00447825">
        <w:rPr>
          <w:rFonts w:ascii="Tahoma" w:eastAsia="Frutiger" w:hAnsi="Tahoma" w:cs="Tahoma"/>
          <w:lang w:eastAsia="en-US"/>
        </w:rPr>
        <w:t>, ki ureja obligacijska razmerja</w:t>
      </w:r>
      <w:r w:rsidRPr="004C1F13">
        <w:rPr>
          <w:rFonts w:ascii="Tahoma" w:eastAsia="Frutiger" w:hAnsi="Tahoma" w:cs="Tahoma"/>
          <w:lang w:eastAsia="en-US"/>
        </w:rPr>
        <w:t>. Garancijski rok za izvedena dela in vgrajeni material je pet (5) let in prične teči od dneva zapisniškega prevzema del oziroma pisnega obvestila izvajalca o odpravi pomanjkljivosti, skladno z drugim odstavkom prejšnjega člena pogodbe.</w:t>
      </w:r>
    </w:p>
    <w:p w14:paraId="72F7AFED" w14:textId="77777777" w:rsidR="00E90FDB" w:rsidRPr="004C1F13" w:rsidRDefault="00E90FDB" w:rsidP="00FA66D0">
      <w:pPr>
        <w:keepNext/>
        <w:keepLines/>
        <w:jc w:val="both"/>
        <w:rPr>
          <w:rFonts w:ascii="Tahoma" w:eastAsia="Frutiger" w:hAnsi="Tahoma" w:cs="Tahoma"/>
          <w:lang w:eastAsia="en-US"/>
        </w:rPr>
      </w:pPr>
    </w:p>
    <w:p w14:paraId="23251B6C"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da izvajalec ne izvede sanacije morebitnih poškodb okoliških objektov, infrastrukture in naprav, nastalih v času izvajanja pogodbenih del, lahko naročnik unovči finančno zavarovanje za dobro izvedbo pogodbenih obveznosti.</w:t>
      </w:r>
    </w:p>
    <w:p w14:paraId="6199CFAE" w14:textId="77777777" w:rsidR="00820944" w:rsidRPr="004C1F13" w:rsidRDefault="00820944" w:rsidP="00FA66D0">
      <w:pPr>
        <w:keepNext/>
        <w:keepLines/>
        <w:jc w:val="both"/>
        <w:rPr>
          <w:rFonts w:ascii="Tahoma" w:eastAsia="Frutiger" w:hAnsi="Tahoma" w:cs="Tahoma"/>
          <w:lang w:eastAsia="en-US"/>
        </w:rPr>
      </w:pPr>
    </w:p>
    <w:p w14:paraId="64C1310F"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Najkasneje v desetih (10) koledarskih dneh po končni primopredaji del, izvajalec predloži naročniku finančno zavarovanje za odpravo napak v garancijskem roku – za izvedena dela (skladno z vzorcem iz razpisne dokumentacije), v višini pet odstotkov (5 %) skupne pogodbene vrednosti z DDV, z rokom veljavnosti, ki je pet (5) let in trideset (30) dni.</w:t>
      </w:r>
    </w:p>
    <w:p w14:paraId="6283E709" w14:textId="77777777" w:rsidR="00E90FDB" w:rsidRPr="004C1F13" w:rsidRDefault="00E90FDB" w:rsidP="00FA66D0">
      <w:pPr>
        <w:keepNext/>
        <w:keepLines/>
        <w:jc w:val="both"/>
        <w:rPr>
          <w:rFonts w:ascii="Tahoma" w:eastAsia="Frutiger" w:hAnsi="Tahoma" w:cs="Tahoma"/>
          <w:lang w:eastAsia="en-US"/>
        </w:rPr>
      </w:pPr>
    </w:p>
    <w:p w14:paraId="79433542"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kolikor izvajalec naročniku najkasneje v desetih (10) koledarskih dneh po končni primopredaji del oziroma skupaj s končno situacijo ne predloži finančnega zavarovanja za odpravo napak v garancijskem roku – za izvedena dela, lahko naročnik unovči finančno zavarovanje za dobro izvedbo pogodbenih obveznosti in/ali tudi odstopi od pogodbe.</w:t>
      </w:r>
    </w:p>
    <w:p w14:paraId="225F21E2" w14:textId="77777777" w:rsidR="00E90FDB" w:rsidRPr="004C1F13" w:rsidRDefault="00E90FDB" w:rsidP="00FA66D0">
      <w:pPr>
        <w:keepNext/>
        <w:keepLines/>
        <w:jc w:val="both"/>
        <w:rPr>
          <w:rFonts w:ascii="Tahoma" w:eastAsia="Frutiger" w:hAnsi="Tahoma" w:cs="Tahoma"/>
          <w:lang w:eastAsia="en-US"/>
        </w:rPr>
      </w:pPr>
    </w:p>
    <w:p w14:paraId="36A3AD26"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w:t>
      </w:r>
      <w:r w:rsidR="002216FE">
        <w:rPr>
          <w:rFonts w:ascii="Tahoma" w:eastAsia="Frutiger" w:hAnsi="Tahoma" w:cs="Tahoma"/>
          <w:lang w:eastAsia="en-US"/>
        </w:rPr>
        <w:t>včenega finančnega zavarovanja.</w:t>
      </w:r>
    </w:p>
    <w:p w14:paraId="403660AC" w14:textId="77777777" w:rsidR="009C0150" w:rsidRDefault="009C0150" w:rsidP="00FA66D0">
      <w:pPr>
        <w:keepNext/>
        <w:keepLines/>
        <w:jc w:val="both"/>
        <w:rPr>
          <w:rFonts w:ascii="Tahoma" w:eastAsia="Frutiger" w:hAnsi="Tahoma" w:cs="Tahoma"/>
          <w:lang w:eastAsia="en-US"/>
        </w:rPr>
      </w:pPr>
    </w:p>
    <w:p w14:paraId="01278679"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45E7738" w14:textId="77777777" w:rsidR="00C75C7F" w:rsidRDefault="00C75C7F" w:rsidP="00FA66D0">
      <w:pPr>
        <w:keepNext/>
        <w:keepLines/>
        <w:jc w:val="both"/>
        <w:rPr>
          <w:rFonts w:ascii="Tahoma" w:eastAsia="Frutiger" w:hAnsi="Tahoma" w:cs="Tahoma"/>
          <w:lang w:eastAsia="en-US"/>
        </w:rPr>
      </w:pPr>
    </w:p>
    <w:p w14:paraId="17108015"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6F0E514F" w14:textId="77777777" w:rsidR="00D75066" w:rsidRPr="004C1F13" w:rsidRDefault="00D75066" w:rsidP="00FA66D0">
      <w:pPr>
        <w:keepNext/>
        <w:keepLines/>
        <w:jc w:val="both"/>
        <w:rPr>
          <w:rFonts w:ascii="Tahoma" w:eastAsia="Frutiger" w:hAnsi="Tahoma" w:cs="Tahoma"/>
          <w:lang w:eastAsia="en-US"/>
        </w:rPr>
      </w:pPr>
    </w:p>
    <w:p w14:paraId="13523FEF" w14:textId="77777777" w:rsidR="00E90FDB" w:rsidRPr="004C1F13"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556B6D98" w14:textId="77777777" w:rsidR="00E90FDB" w:rsidRPr="004C1F13" w:rsidRDefault="00E90FDB" w:rsidP="00FA66D0">
      <w:pPr>
        <w:keepNext/>
        <w:keepLines/>
        <w:jc w:val="both"/>
        <w:rPr>
          <w:rFonts w:ascii="Tahoma" w:eastAsia="Frutiger" w:hAnsi="Tahoma" w:cs="Tahoma"/>
          <w:lang w:eastAsia="en-US"/>
        </w:rPr>
      </w:pPr>
    </w:p>
    <w:p w14:paraId="15583BC9"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FA4025" w14:textId="77777777" w:rsidR="00C75C7F" w:rsidRDefault="00C75C7F" w:rsidP="00FA66D0">
      <w:pPr>
        <w:keepNext/>
        <w:keepLines/>
        <w:jc w:val="both"/>
        <w:rPr>
          <w:rFonts w:ascii="Tahoma" w:eastAsia="Frutiger" w:hAnsi="Tahoma" w:cs="Tahoma"/>
          <w:lang w:eastAsia="en-US"/>
        </w:rPr>
      </w:pPr>
    </w:p>
    <w:p w14:paraId="3F7BB923"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087A4A8F"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68B176E"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r w:rsidR="00E2606F">
        <w:rPr>
          <w:rFonts w:ascii="Tahoma" w:eastAsia="Frutiger" w:hAnsi="Tahoma" w:cs="Tahoma"/>
          <w:lang w:eastAsia="en-US"/>
        </w:rPr>
        <w:t>, v nasprotju z določili te pogodbe</w:t>
      </w:r>
      <w:r w:rsidRPr="004C1F13">
        <w:rPr>
          <w:rFonts w:ascii="Tahoma" w:eastAsia="Frutiger" w:hAnsi="Tahoma" w:cs="Tahoma"/>
          <w:lang w:eastAsia="en-US"/>
        </w:rPr>
        <w:t>,</w:t>
      </w:r>
    </w:p>
    <w:p w14:paraId="310EBBBE"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lastRenderedPageBreak/>
        <w:t>ne izvaja predmeta pogodbe v dogovorjeni kvaliteti ali v dogovorjenih rokih,</w:t>
      </w:r>
    </w:p>
    <w:p w14:paraId="1D452744"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01001ADF"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7C139534"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164FF4F0" w14:textId="77777777" w:rsidR="00E90FDB" w:rsidRPr="004C1F13" w:rsidRDefault="00E90FDB" w:rsidP="00FA66D0">
      <w:pPr>
        <w:keepNext/>
        <w:keepLines/>
        <w:jc w:val="both"/>
        <w:rPr>
          <w:rFonts w:ascii="Tahoma" w:eastAsia="Frutiger" w:hAnsi="Tahoma" w:cs="Tahoma"/>
          <w:lang w:eastAsia="en-US"/>
        </w:rPr>
      </w:pPr>
    </w:p>
    <w:p w14:paraId="147462BF" w14:textId="132B6BAA"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pogodba 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 xml:space="preserve">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w:t>
      </w:r>
      <w:r w:rsidR="002271E2">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FFCFEC5" w14:textId="77777777" w:rsidR="00E90FDB" w:rsidRPr="004C1F13" w:rsidRDefault="00E90FDB" w:rsidP="00FA66D0">
      <w:pPr>
        <w:keepNext/>
        <w:keepLines/>
        <w:jc w:val="both"/>
        <w:rPr>
          <w:rFonts w:ascii="Tahoma" w:eastAsia="Frutiger" w:hAnsi="Tahoma" w:cs="Tahoma"/>
          <w:lang w:eastAsia="en-US"/>
        </w:rPr>
      </w:pPr>
    </w:p>
    <w:p w14:paraId="37C6AD0D" w14:textId="48F0A240"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 z navedbo razloga za odstop</w:t>
      </w:r>
      <w:r w:rsidR="002271E2">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5BE98B43" w14:textId="77777777" w:rsidR="00E90FDB" w:rsidRPr="004C1F13" w:rsidRDefault="00E90FDB" w:rsidP="00FA66D0">
      <w:pPr>
        <w:keepNext/>
        <w:keepLines/>
        <w:jc w:val="both"/>
        <w:rPr>
          <w:rFonts w:ascii="Tahoma" w:eastAsia="Frutiger" w:hAnsi="Tahoma" w:cs="Tahoma"/>
          <w:lang w:eastAsia="en-US"/>
        </w:rPr>
      </w:pPr>
    </w:p>
    <w:p w14:paraId="29906461"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2367AB51" w14:textId="77777777" w:rsidR="00E90FDB" w:rsidRPr="004C1F13" w:rsidRDefault="00E90FDB" w:rsidP="00FA66D0">
      <w:pPr>
        <w:keepNext/>
        <w:keepLines/>
        <w:jc w:val="both"/>
        <w:rPr>
          <w:rFonts w:ascii="Tahoma" w:eastAsia="Frutiger" w:hAnsi="Tahoma" w:cs="Tahoma"/>
          <w:lang w:eastAsia="en-US"/>
        </w:rPr>
      </w:pPr>
    </w:p>
    <w:p w14:paraId="5B24003E"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0F2A1EBF" w14:textId="77777777" w:rsidR="007D4B3D" w:rsidRPr="004C1F13" w:rsidRDefault="007D4B3D" w:rsidP="00FA66D0">
      <w:pPr>
        <w:keepNext/>
        <w:keepLines/>
        <w:jc w:val="both"/>
        <w:rPr>
          <w:rFonts w:ascii="Tahoma" w:eastAsia="Frutiger" w:hAnsi="Tahoma" w:cs="Tahoma"/>
          <w:lang w:eastAsia="en-US"/>
        </w:rPr>
      </w:pPr>
    </w:p>
    <w:p w14:paraId="5DEA3F28"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7E85BD17" w14:textId="77777777" w:rsidR="00C75C7F" w:rsidRPr="004C1F13" w:rsidRDefault="00C75C7F" w:rsidP="00FA66D0">
      <w:pPr>
        <w:pStyle w:val="Odstavekseznama"/>
        <w:keepNext/>
        <w:keepLines/>
        <w:ind w:left="426"/>
        <w:rPr>
          <w:rFonts w:ascii="Tahoma" w:eastAsia="Frutiger" w:hAnsi="Tahoma" w:cs="Tahoma"/>
          <w:b/>
          <w:lang w:eastAsia="en-US"/>
        </w:rPr>
      </w:pPr>
    </w:p>
    <w:p w14:paraId="6BB41A35"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75E5105" w14:textId="77777777" w:rsidR="00C75C7F" w:rsidRDefault="00C75C7F" w:rsidP="00FA66D0">
      <w:pPr>
        <w:keepNext/>
        <w:keepLines/>
        <w:jc w:val="both"/>
        <w:rPr>
          <w:rFonts w:ascii="Tahoma" w:eastAsia="Frutiger" w:hAnsi="Tahoma" w:cs="Tahoma"/>
          <w:lang w:eastAsia="en-US"/>
        </w:rPr>
      </w:pPr>
    </w:p>
    <w:p w14:paraId="78573110" w14:textId="4EAD9123"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 da stranki pogodbe med seboj poravnata vse medsebojne</w:t>
      </w:r>
      <w:r w:rsidR="00065F2E">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en (1) mesec </w:t>
      </w:r>
      <w:r w:rsidR="003C2EF5">
        <w:rPr>
          <w:rFonts w:ascii="Tahoma" w:eastAsia="Frutiger" w:hAnsi="Tahoma" w:cs="Tahoma"/>
          <w:lang w:eastAsia="en-US"/>
        </w:rPr>
        <w:t xml:space="preserve">ter </w:t>
      </w:r>
      <w:r w:rsidRPr="004C1F13">
        <w:rPr>
          <w:rFonts w:ascii="Tahoma" w:eastAsia="Frutiger" w:hAnsi="Tahoma" w:cs="Tahoma"/>
          <w:lang w:eastAsia="en-US"/>
        </w:rPr>
        <w:t xml:space="preserve">prične teči z dnem oddaje </w:t>
      </w:r>
      <w:r w:rsidR="00065F2E">
        <w:rPr>
          <w:rFonts w:ascii="Tahoma" w:eastAsia="Frutiger" w:hAnsi="Tahoma" w:cs="Tahoma"/>
          <w:lang w:eastAsia="en-US"/>
        </w:rPr>
        <w:t xml:space="preserve"> priporočene poštne pošiljke na pošto</w:t>
      </w:r>
      <w:r w:rsidRPr="004C1F13">
        <w:rPr>
          <w:rFonts w:ascii="Tahoma" w:eastAsia="Frutiger" w:hAnsi="Tahoma" w:cs="Tahoma"/>
          <w:lang w:eastAsia="en-US"/>
        </w:rPr>
        <w:t>.</w:t>
      </w:r>
    </w:p>
    <w:p w14:paraId="44022394" w14:textId="77777777" w:rsidR="00E90FDB" w:rsidRPr="004C1F13" w:rsidRDefault="00E90FDB" w:rsidP="00FA66D0">
      <w:pPr>
        <w:keepNext/>
        <w:keepLines/>
        <w:jc w:val="both"/>
        <w:rPr>
          <w:rFonts w:ascii="Tahoma" w:eastAsia="Frutiger" w:hAnsi="Tahoma" w:cs="Tahoma"/>
          <w:lang w:eastAsia="en-US"/>
        </w:rPr>
      </w:pPr>
    </w:p>
    <w:p w14:paraId="211BCCD8"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79059326" w14:textId="2716B26D" w:rsidR="00177678" w:rsidRPr="004C1F13" w:rsidRDefault="00177678" w:rsidP="00FA66D0">
      <w:pPr>
        <w:keepNext/>
        <w:keepLines/>
        <w:jc w:val="both"/>
        <w:rPr>
          <w:rFonts w:ascii="Tahoma" w:eastAsia="Frutiger" w:hAnsi="Tahoma" w:cs="Tahoma"/>
          <w:b/>
          <w:lang w:eastAsia="en-US"/>
        </w:rPr>
      </w:pPr>
    </w:p>
    <w:p w14:paraId="65EB2059"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0844E6CE" w14:textId="77777777" w:rsidR="00C75C7F" w:rsidRPr="004C1F13" w:rsidRDefault="00C75C7F" w:rsidP="00FA66D0">
      <w:pPr>
        <w:pStyle w:val="Odstavekseznama"/>
        <w:keepNext/>
        <w:keepLines/>
        <w:ind w:left="426"/>
        <w:rPr>
          <w:rFonts w:ascii="Tahoma" w:eastAsia="Frutiger" w:hAnsi="Tahoma" w:cs="Tahoma"/>
          <w:b/>
          <w:lang w:eastAsia="en-US"/>
        </w:rPr>
      </w:pPr>
    </w:p>
    <w:p w14:paraId="56571299"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716666" w14:textId="77777777" w:rsidR="00C75C7F" w:rsidRDefault="00C75C7F" w:rsidP="00FA66D0">
      <w:pPr>
        <w:keepNext/>
        <w:keepLines/>
        <w:jc w:val="both"/>
        <w:rPr>
          <w:rFonts w:ascii="Tahoma" w:eastAsia="Frutiger" w:hAnsi="Tahoma" w:cs="Tahoma"/>
          <w:lang w:eastAsia="en-US"/>
        </w:rPr>
      </w:pPr>
    </w:p>
    <w:p w14:paraId="4A7249B2"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1D82080F" w14:textId="77777777" w:rsidR="005455A5" w:rsidRPr="004C1F13" w:rsidRDefault="005455A5" w:rsidP="00FA66D0">
      <w:pPr>
        <w:keepNext/>
        <w:keepLines/>
        <w:jc w:val="both"/>
        <w:rPr>
          <w:rFonts w:ascii="Tahoma" w:eastAsia="Frutiger" w:hAnsi="Tahoma" w:cs="Tahoma"/>
          <w:lang w:eastAsia="en-US"/>
        </w:rPr>
      </w:pPr>
    </w:p>
    <w:p w14:paraId="207BEB7D"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4D05CB30" w14:textId="77777777" w:rsidR="00C75C7F" w:rsidRPr="004C1F13" w:rsidRDefault="00C75C7F" w:rsidP="00FA66D0">
      <w:pPr>
        <w:pStyle w:val="Odstavekseznama"/>
        <w:keepNext/>
        <w:keepLines/>
        <w:ind w:left="426"/>
        <w:rPr>
          <w:rFonts w:ascii="Tahoma" w:eastAsia="Frutiger" w:hAnsi="Tahoma" w:cs="Tahoma"/>
          <w:b/>
          <w:lang w:eastAsia="en-US"/>
        </w:rPr>
      </w:pPr>
    </w:p>
    <w:p w14:paraId="7250D3CA"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1D9E70B" w14:textId="77777777" w:rsidR="00C75C7F" w:rsidRDefault="00C75C7F" w:rsidP="00FA66D0">
      <w:pPr>
        <w:keepNext/>
        <w:keepLines/>
        <w:jc w:val="both"/>
        <w:rPr>
          <w:rFonts w:ascii="Tahoma" w:eastAsia="Frutiger" w:hAnsi="Tahoma" w:cs="Tahoma"/>
          <w:lang w:eastAsia="en-US"/>
        </w:rPr>
      </w:pPr>
    </w:p>
    <w:p w14:paraId="3F8151CF" w14:textId="77777777" w:rsidR="00E90FDB" w:rsidRPr="004C1F13" w:rsidRDefault="00E90FDB" w:rsidP="00FA66D0">
      <w:pPr>
        <w:keepNext/>
        <w:keepLines/>
        <w:jc w:val="both"/>
        <w:rPr>
          <w:rFonts w:ascii="Tahoma" w:eastAsia="Frutiger" w:hAnsi="Tahoma" w:cs="Tahoma"/>
        </w:rPr>
      </w:pPr>
      <w:r w:rsidRPr="004C1F13">
        <w:rPr>
          <w:rFonts w:ascii="Tahoma" w:eastAsia="Frutiger" w:hAnsi="Tahoma" w:cs="Tahoma"/>
          <w:lang w:eastAsia="en-US"/>
        </w:rPr>
        <w:t>Ta pogodba je sklenjena pod razveznim pogojem, ki se uresniči v primeru izpolnitve ene od naslednjih okoliščin:</w:t>
      </w:r>
    </w:p>
    <w:p w14:paraId="5F2C509B"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sodišče s pravnomočno odločitvijo ugotovilo kršitev obveznosti delovne, okoljske ali socialne zakonodaje s strani izvajalca ali podizvajalca ali </w:t>
      </w:r>
    </w:p>
    <w:p w14:paraId="421D456A" w14:textId="77777777" w:rsidR="00E90FDB" w:rsidRPr="004C1F13" w:rsidRDefault="00E90FDB" w:rsidP="00FA66D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pristojni državni organ pri izvajalcu ali podizvajalcu v času izvajanja </w:t>
      </w:r>
      <w:r w:rsidR="008A14C8" w:rsidRPr="004C1F13">
        <w:rPr>
          <w:rFonts w:ascii="Tahoma" w:eastAsia="Frutiger" w:hAnsi="Tahoma" w:cs="Tahoma"/>
          <w:lang w:eastAsia="en-US"/>
        </w:rPr>
        <w:t>pogodbe</w:t>
      </w:r>
      <w:r w:rsidRPr="004C1F13">
        <w:rPr>
          <w:rFonts w:ascii="Tahoma" w:eastAsia="Frutiger" w:hAnsi="Tahoma" w:cs="Tahoma"/>
          <w:lang w:eastAsia="en-US"/>
        </w:rPr>
        <w:t xml:space="preserve"> ugotovil najmanj dve kršitvi v zvezi s plačilom za delo, delovnim časom, počitki, opravljanjem dela na podlagi pogodb civilnega prava kljub obstoju elementov delovnega razmerja ali v zvezi z zaposlovanjem na črno,</w:t>
      </w:r>
    </w:p>
    <w:p w14:paraId="77FCDE0E" w14:textId="77777777" w:rsidR="00E90FDB" w:rsidRPr="004C1F13" w:rsidRDefault="00E90FDB" w:rsidP="00FA66D0">
      <w:pPr>
        <w:keepNext/>
        <w:keepLines/>
        <w:jc w:val="both"/>
        <w:rPr>
          <w:rFonts w:ascii="Tahoma" w:eastAsia="Frutiger" w:hAnsi="Tahoma" w:cs="Tahoma"/>
          <w:lang w:eastAsia="en-US"/>
        </w:rPr>
      </w:pPr>
    </w:p>
    <w:p w14:paraId="3ADFA42A"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lastRenderedPageBreak/>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w:t>
      </w:r>
      <w:r w:rsidR="00A003D7" w:rsidRPr="004C1F13">
        <w:rPr>
          <w:rFonts w:ascii="Tahoma" w:eastAsia="Frutiger" w:hAnsi="Tahoma" w:cs="Tahoma"/>
          <w:lang w:eastAsia="en-US"/>
        </w:rPr>
        <w:t>te pogodbe</w:t>
      </w:r>
      <w:r w:rsidRPr="004C1F13">
        <w:rPr>
          <w:rFonts w:ascii="Tahoma" w:eastAsia="Frutiger" w:hAnsi="Tahoma" w:cs="Tahoma"/>
          <w:lang w:eastAsia="en-US"/>
        </w:rPr>
        <w:t xml:space="preserve">, v roku trideset (30) dni od seznanitve s kršitvijo. </w:t>
      </w:r>
      <w:r w:rsidR="0011771B" w:rsidRPr="0011771B">
        <w:rPr>
          <w:rFonts w:ascii="Tahoma" w:eastAsia="Frutiger" w:hAnsi="Tahoma" w:cs="Tahoma"/>
          <w:lang w:eastAsia="en-US"/>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sidR="003C2EF5">
        <w:rPr>
          <w:rFonts w:ascii="Tahoma" w:eastAsia="Frutiger" w:hAnsi="Tahoma" w:cs="Tahoma"/>
          <w:lang w:eastAsia="en-US"/>
        </w:rPr>
        <w:t>dvajsetih (</w:t>
      </w:r>
      <w:r w:rsidR="0011771B" w:rsidRPr="0011771B">
        <w:rPr>
          <w:rFonts w:ascii="Tahoma" w:eastAsia="Frutiger" w:hAnsi="Tahoma" w:cs="Tahoma"/>
          <w:lang w:eastAsia="en-US"/>
        </w:rPr>
        <w:t>20</w:t>
      </w:r>
      <w:r w:rsidR="003C2EF5">
        <w:rPr>
          <w:rFonts w:ascii="Tahoma" w:eastAsia="Frutiger" w:hAnsi="Tahoma" w:cs="Tahoma"/>
          <w:lang w:eastAsia="en-US"/>
        </w:rPr>
        <w:t>)</w:t>
      </w:r>
      <w:r w:rsidR="0011771B" w:rsidRPr="0011771B">
        <w:rPr>
          <w:rFonts w:ascii="Tahoma" w:eastAsia="Frutiger" w:hAnsi="Tahoma" w:cs="Tahoma"/>
          <w:lang w:eastAsia="en-US"/>
        </w:rPr>
        <w:t xml:space="preserve"> dneh od seznanitve s kršitvijo obvesti, da se pogodba ne razveže.</w:t>
      </w:r>
    </w:p>
    <w:p w14:paraId="30A9BA72" w14:textId="77777777" w:rsidR="00E90FDB" w:rsidRPr="004C1F13" w:rsidRDefault="00E90FDB" w:rsidP="00FA66D0">
      <w:pPr>
        <w:keepNext/>
        <w:keepLines/>
        <w:jc w:val="both"/>
        <w:rPr>
          <w:rFonts w:ascii="Tahoma" w:eastAsia="Frutiger" w:hAnsi="Tahoma" w:cs="Tahoma"/>
          <w:lang w:eastAsia="en-US"/>
        </w:rPr>
      </w:pPr>
    </w:p>
    <w:p w14:paraId="7A62836C"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3058C889" w14:textId="77777777" w:rsidR="00E90FDB" w:rsidRPr="004C1F13" w:rsidRDefault="00E90FDB" w:rsidP="00FA66D0">
      <w:pPr>
        <w:keepNext/>
        <w:keepLines/>
        <w:jc w:val="both"/>
        <w:rPr>
          <w:rFonts w:ascii="Tahoma" w:eastAsia="Frutiger" w:hAnsi="Tahoma" w:cs="Tahoma"/>
          <w:lang w:eastAsia="en-US"/>
        </w:rPr>
      </w:pPr>
    </w:p>
    <w:p w14:paraId="591204D0" w14:textId="77777777" w:rsidR="00E90FDB" w:rsidRPr="004C1F13" w:rsidRDefault="00E90FDB" w:rsidP="00FA66D0">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Če naročnik v roku trideset (30) dni od seznanitve s kršitvijo ne začne novega postopka javnega naročila, se šteje, da je pogodba razvezana trideseti (30.) dan od seznanitve s kršitvijo.</w:t>
      </w:r>
    </w:p>
    <w:p w14:paraId="234F7F9F" w14:textId="77777777" w:rsidR="00037DDD" w:rsidRDefault="00037DDD" w:rsidP="00FA66D0">
      <w:pPr>
        <w:keepNext/>
        <w:keepLines/>
        <w:jc w:val="both"/>
        <w:rPr>
          <w:rFonts w:ascii="Tahoma" w:eastAsia="Frutiger" w:hAnsi="Tahoma" w:cs="Tahoma"/>
          <w:b/>
          <w:lang w:eastAsia="en-US"/>
        </w:rPr>
      </w:pPr>
    </w:p>
    <w:p w14:paraId="3BDFCB5B"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3893EAC" w14:textId="77777777" w:rsidR="00C75C7F" w:rsidRPr="008A1E65" w:rsidRDefault="00C75C7F" w:rsidP="00FA66D0">
      <w:pPr>
        <w:pStyle w:val="Odstavekseznama"/>
        <w:keepNext/>
        <w:keepLines/>
        <w:ind w:left="426"/>
        <w:rPr>
          <w:rFonts w:ascii="Tahoma" w:eastAsia="Frutiger" w:hAnsi="Tahoma" w:cs="Tahoma"/>
          <w:b/>
          <w:lang w:eastAsia="en-US"/>
        </w:rPr>
      </w:pPr>
    </w:p>
    <w:p w14:paraId="13361372"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C94B06B" w14:textId="77777777" w:rsidR="00C75C7F" w:rsidRDefault="00C75C7F" w:rsidP="00FA66D0">
      <w:pPr>
        <w:keepNext/>
        <w:keepLines/>
        <w:jc w:val="both"/>
        <w:rPr>
          <w:rFonts w:ascii="Tahoma" w:eastAsia="Frutiger" w:hAnsi="Tahoma" w:cs="Tahoma"/>
          <w:lang w:eastAsia="en-US"/>
        </w:rPr>
      </w:pPr>
    </w:p>
    <w:p w14:paraId="0F40AE99"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F76E020" w14:textId="77777777" w:rsidR="00E90FDB" w:rsidRPr="004C1F13" w:rsidRDefault="00E90FDB" w:rsidP="00FA66D0">
      <w:pPr>
        <w:keepNext/>
        <w:keepLines/>
        <w:jc w:val="both"/>
        <w:rPr>
          <w:rFonts w:ascii="Tahoma" w:eastAsia="Frutiger" w:hAnsi="Tahoma" w:cs="Tahoma"/>
          <w:lang w:eastAsia="en-US"/>
        </w:rPr>
      </w:pPr>
    </w:p>
    <w:p w14:paraId="17D7B193" w14:textId="2ABA11E3" w:rsidR="00177678" w:rsidRDefault="00E90FDB" w:rsidP="00F557B7">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48C40B66" w14:textId="77777777" w:rsidR="00177678" w:rsidRDefault="00177678" w:rsidP="00FA66D0">
      <w:pPr>
        <w:keepNext/>
        <w:keepLines/>
        <w:rPr>
          <w:rFonts w:ascii="Tahoma" w:eastAsia="Frutiger" w:hAnsi="Tahoma" w:cs="Tahoma"/>
          <w:lang w:eastAsia="en-US"/>
        </w:rPr>
      </w:pPr>
    </w:p>
    <w:p w14:paraId="23F62E55" w14:textId="77777777" w:rsidR="00E90FDB" w:rsidRDefault="00E90FDB" w:rsidP="00FA66D0">
      <w:pPr>
        <w:pStyle w:val="Odstavekseznama"/>
        <w:keepNext/>
        <w:keepLines/>
        <w:numPr>
          <w:ilvl w:val="0"/>
          <w:numId w:val="30"/>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365C4A65" w14:textId="77777777" w:rsidR="00C75C7F" w:rsidRPr="004C1F13" w:rsidRDefault="00C75C7F" w:rsidP="00FA66D0">
      <w:pPr>
        <w:pStyle w:val="Odstavekseznama"/>
        <w:keepNext/>
        <w:keepLines/>
        <w:ind w:left="426"/>
        <w:rPr>
          <w:rFonts w:ascii="Tahoma" w:eastAsia="Frutiger" w:hAnsi="Tahoma" w:cs="Tahoma"/>
          <w:b/>
          <w:lang w:eastAsia="en-US"/>
        </w:rPr>
      </w:pPr>
    </w:p>
    <w:p w14:paraId="0D9EE487"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3B1CEBC" w14:textId="77777777" w:rsidR="00C75C7F" w:rsidRDefault="00C75C7F" w:rsidP="00FA66D0">
      <w:pPr>
        <w:keepNext/>
        <w:keepLines/>
        <w:jc w:val="both"/>
        <w:rPr>
          <w:rFonts w:ascii="Tahoma" w:eastAsia="Frutiger" w:hAnsi="Tahoma" w:cs="Tahoma"/>
          <w:lang w:eastAsia="en-US"/>
        </w:rPr>
      </w:pPr>
    </w:p>
    <w:p w14:paraId="7754C4E8"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in vsi riziki, ki bodo spremljali delo,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0A12E47B" w14:textId="77777777" w:rsidR="00E90FDB" w:rsidRDefault="00E90FDB" w:rsidP="00FA66D0">
      <w:pPr>
        <w:keepNext/>
        <w:keepLines/>
        <w:tabs>
          <w:tab w:val="num" w:pos="4605"/>
        </w:tabs>
        <w:ind w:left="454"/>
        <w:rPr>
          <w:rFonts w:ascii="Tahoma" w:eastAsia="Frutiger" w:hAnsi="Tahoma" w:cs="Tahoma"/>
          <w:b/>
          <w:lang w:eastAsia="en-US"/>
        </w:rPr>
      </w:pPr>
    </w:p>
    <w:p w14:paraId="11D40140"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0D40C16E" w14:textId="77777777" w:rsidR="00C75C7F" w:rsidRDefault="00C75C7F" w:rsidP="00FA66D0">
      <w:pPr>
        <w:keepNext/>
        <w:keepLines/>
        <w:jc w:val="both"/>
        <w:rPr>
          <w:rFonts w:ascii="Tahoma" w:eastAsia="Frutiger" w:hAnsi="Tahoma" w:cs="Tahoma"/>
          <w:lang w:eastAsia="en-US"/>
        </w:rPr>
      </w:pPr>
    </w:p>
    <w:p w14:paraId="08494FE3"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7D0747C7"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B59A331" w14:textId="77777777" w:rsidR="00C75C7F" w:rsidRDefault="00C75C7F" w:rsidP="00FA66D0">
      <w:pPr>
        <w:keepNext/>
        <w:keepLines/>
        <w:jc w:val="both"/>
        <w:rPr>
          <w:rFonts w:ascii="Tahoma" w:eastAsia="Frutiger" w:hAnsi="Tahoma" w:cs="Tahoma"/>
          <w:lang w:eastAsia="en-US"/>
        </w:rPr>
      </w:pPr>
    </w:p>
    <w:p w14:paraId="58D6590E"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32234827" w14:textId="77777777" w:rsidR="00E90FDB" w:rsidRPr="004C1F13" w:rsidRDefault="00E90FDB" w:rsidP="00FA66D0">
      <w:pPr>
        <w:keepNext/>
        <w:keepLines/>
        <w:jc w:val="both"/>
        <w:rPr>
          <w:rFonts w:ascii="Tahoma" w:eastAsia="Frutiger" w:hAnsi="Tahoma" w:cs="Tahoma"/>
          <w:lang w:eastAsia="en-US"/>
        </w:rPr>
      </w:pPr>
    </w:p>
    <w:p w14:paraId="0E93C063"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55483CA0" w14:textId="77777777" w:rsidR="00C75C7F" w:rsidRDefault="00C75C7F" w:rsidP="00FA66D0">
      <w:pPr>
        <w:keepNext/>
        <w:keepLines/>
        <w:jc w:val="both"/>
        <w:rPr>
          <w:rFonts w:ascii="Tahoma" w:eastAsia="Frutiger" w:hAnsi="Tahoma" w:cs="Tahoma"/>
          <w:lang w:eastAsia="en-US"/>
        </w:rPr>
      </w:pPr>
    </w:p>
    <w:p w14:paraId="4F4ABBD6" w14:textId="77777777" w:rsidR="00E90FDB"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0114E84C" w14:textId="77777777" w:rsidR="00D75066" w:rsidRDefault="00D75066" w:rsidP="00FA66D0">
      <w:pPr>
        <w:keepNext/>
        <w:keepLines/>
        <w:jc w:val="both"/>
        <w:rPr>
          <w:rFonts w:ascii="Tahoma" w:eastAsia="Frutiger" w:hAnsi="Tahoma" w:cs="Tahoma"/>
          <w:lang w:eastAsia="en-US"/>
        </w:rPr>
      </w:pPr>
    </w:p>
    <w:p w14:paraId="1A206023" w14:textId="77777777" w:rsidR="00D75066" w:rsidRPr="004C1F13" w:rsidRDefault="00D75066" w:rsidP="00FA66D0">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6714DEDA" w14:textId="77777777" w:rsidR="00E90FDB" w:rsidRPr="004C1F13" w:rsidRDefault="00E90FDB" w:rsidP="00FA66D0">
      <w:pPr>
        <w:keepNext/>
        <w:keepLines/>
        <w:jc w:val="both"/>
        <w:rPr>
          <w:rFonts w:ascii="Tahoma" w:eastAsia="Frutiger" w:hAnsi="Tahoma" w:cs="Tahoma"/>
          <w:lang w:eastAsia="en-US"/>
        </w:rPr>
      </w:pPr>
    </w:p>
    <w:p w14:paraId="26B6491F"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A1FE60E" w14:textId="77777777" w:rsidR="00C75C7F" w:rsidRDefault="00C75C7F" w:rsidP="00FA66D0">
      <w:pPr>
        <w:keepNext/>
        <w:keepLines/>
        <w:jc w:val="both"/>
        <w:rPr>
          <w:rFonts w:ascii="Tahoma" w:eastAsia="Frutiger" w:hAnsi="Tahoma" w:cs="Tahoma"/>
          <w:lang w:eastAsia="en-US"/>
        </w:rPr>
      </w:pPr>
    </w:p>
    <w:p w14:paraId="74C97EF9"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71191921" w14:textId="77777777" w:rsidR="00037DDD" w:rsidRDefault="00037DDD" w:rsidP="00FA66D0">
      <w:pPr>
        <w:keepNext/>
        <w:keepLines/>
        <w:jc w:val="both"/>
        <w:rPr>
          <w:rFonts w:ascii="Tahoma" w:eastAsia="Frutiger" w:hAnsi="Tahoma" w:cs="Tahoma"/>
          <w:lang w:eastAsia="en-US"/>
        </w:rPr>
      </w:pPr>
    </w:p>
    <w:p w14:paraId="6AE5FECC"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6CC309" w14:textId="77777777" w:rsidR="00C75C7F" w:rsidRDefault="00C75C7F" w:rsidP="00FA66D0">
      <w:pPr>
        <w:keepNext/>
        <w:keepLines/>
        <w:jc w:val="both"/>
        <w:rPr>
          <w:rFonts w:ascii="Tahoma" w:eastAsia="Frutiger" w:hAnsi="Tahoma" w:cs="Tahoma"/>
          <w:lang w:eastAsia="en-US"/>
        </w:rPr>
      </w:pPr>
    </w:p>
    <w:p w14:paraId="2B82EB8A" w14:textId="77777777" w:rsidR="00945806"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Pr="004C1F13">
        <w:rPr>
          <w:rFonts w:ascii="Tahoma" w:eastAsia="Frutiger" w:hAnsi="Tahoma" w:cs="Tahoma"/>
          <w:lang w:eastAsia="en-US"/>
        </w:rPr>
        <w:t>z dnem podpisa pogodbe s strani obeh pogodbenih strank</w:t>
      </w:r>
      <w:r w:rsidR="009553BD">
        <w:rPr>
          <w:rFonts w:ascii="Tahoma" w:eastAsia="Frutiger" w:hAnsi="Tahoma" w:cs="Tahoma"/>
          <w:lang w:eastAsia="en-US"/>
        </w:rPr>
        <w:t xml:space="preserve"> pod pogojem,</w:t>
      </w:r>
      <w:r w:rsidRPr="004C1F13">
        <w:rPr>
          <w:rFonts w:ascii="Tahoma" w:eastAsia="Frutiger" w:hAnsi="Tahoma" w:cs="Tahoma"/>
          <w:lang w:eastAsia="en-US"/>
        </w:rPr>
        <w:t xml:space="preserve"> </w:t>
      </w:r>
      <w:r w:rsidR="009553BD">
        <w:rPr>
          <w:rFonts w:ascii="Tahoma" w:eastAsia="Frutiger" w:hAnsi="Tahoma" w:cs="Tahoma"/>
          <w:lang w:eastAsia="en-US"/>
        </w:rPr>
        <w:t>da</w:t>
      </w:r>
      <w:r w:rsidRPr="004C1F13">
        <w:rPr>
          <w:rFonts w:ascii="Tahoma" w:eastAsia="Frutiger" w:hAnsi="Tahoma" w:cs="Tahoma"/>
          <w:lang w:eastAsia="en-US"/>
        </w:rPr>
        <w:t xml:space="preserve"> izvajalec</w:t>
      </w:r>
      <w:r w:rsidR="009553BD">
        <w:rPr>
          <w:rFonts w:ascii="Tahoma" w:eastAsia="Frutiger" w:hAnsi="Tahoma" w:cs="Tahoma"/>
          <w:lang w:eastAsia="en-US"/>
        </w:rPr>
        <w:t>,</w:t>
      </w:r>
      <w:r w:rsidRPr="004C1F13">
        <w:rPr>
          <w:rFonts w:ascii="Tahoma" w:eastAsia="Frutiger" w:hAnsi="Tahoma" w:cs="Tahoma"/>
          <w:lang w:eastAsia="en-US"/>
        </w:rPr>
        <w:t xml:space="preserve"> v skladu z 1</w:t>
      </w:r>
      <w:r w:rsidR="00E0044D">
        <w:rPr>
          <w:rFonts w:ascii="Tahoma" w:eastAsia="Frutiger" w:hAnsi="Tahoma" w:cs="Tahoma"/>
          <w:lang w:eastAsia="en-US"/>
        </w:rPr>
        <w:t>9</w:t>
      </w:r>
      <w:r w:rsidRPr="004C1F13">
        <w:rPr>
          <w:rFonts w:ascii="Tahoma" w:eastAsia="Frutiger" w:hAnsi="Tahoma" w:cs="Tahoma"/>
          <w:lang w:eastAsia="en-US"/>
        </w:rPr>
        <w:t>. členom pogodbe, naročniku predloži finančno zavarovanje za dobro izvedbo pogodbenih obveznosti. V kolikor izvajalec, v skladu z 1</w:t>
      </w:r>
      <w:r w:rsidR="00820944">
        <w:rPr>
          <w:rFonts w:ascii="Tahoma" w:eastAsia="Frutiger" w:hAnsi="Tahoma" w:cs="Tahoma"/>
          <w:lang w:eastAsia="en-US"/>
        </w:rPr>
        <w:t>9</w:t>
      </w:r>
      <w:r w:rsidRPr="004C1F13">
        <w:rPr>
          <w:rFonts w:ascii="Tahoma" w:eastAsia="Frutiger" w:hAnsi="Tahoma" w:cs="Tahoma"/>
          <w:lang w:eastAsia="en-US"/>
        </w:rPr>
        <w:t>. členom pogodbe, naročniku ne predloži finančnega zavarovanja za dobro izvedbo pogodbenih obveznosti, se šteje, da ta p</w:t>
      </w:r>
      <w:r w:rsidR="00FC65F1">
        <w:rPr>
          <w:rFonts w:ascii="Tahoma" w:eastAsia="Frutiger" w:hAnsi="Tahoma" w:cs="Tahoma"/>
          <w:lang w:eastAsia="en-US"/>
        </w:rPr>
        <w:t>ogodba ni bila nikoli sklenjena</w:t>
      </w:r>
      <w:r w:rsidRPr="004C1F13">
        <w:rPr>
          <w:rFonts w:ascii="Tahoma" w:eastAsia="Frutiger" w:hAnsi="Tahoma" w:cs="Tahoma"/>
          <w:lang w:eastAsia="en-US"/>
        </w:rPr>
        <w:t xml:space="preserve">. </w:t>
      </w:r>
      <w:r w:rsidR="00945806" w:rsidRPr="009C508C">
        <w:rPr>
          <w:rFonts w:ascii="Tahoma" w:eastAsia="Frutiger" w:hAnsi="Tahoma" w:cs="Tahoma"/>
          <w:lang w:eastAsia="en-US"/>
        </w:rPr>
        <w:t>V tem primeru bo naročnik unovčil finančno zavarovanje resnosti ponudbe, brez kakršnekoli obveznosti do izvajalca.</w:t>
      </w:r>
    </w:p>
    <w:p w14:paraId="5892DA9C" w14:textId="77777777" w:rsidR="00E90FDB" w:rsidRPr="004C1F13" w:rsidRDefault="00E90FDB" w:rsidP="00FA66D0">
      <w:pPr>
        <w:keepNext/>
        <w:keepLines/>
        <w:jc w:val="both"/>
        <w:rPr>
          <w:rFonts w:ascii="Tahoma" w:eastAsia="Frutiger" w:hAnsi="Tahoma" w:cs="Tahoma"/>
          <w:lang w:eastAsia="en-US"/>
        </w:rPr>
      </w:pPr>
    </w:p>
    <w:p w14:paraId="14D96578"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3167B6A" w14:textId="77777777" w:rsidR="00B767D9" w:rsidRPr="004C1F13" w:rsidRDefault="00B767D9" w:rsidP="00FA66D0">
      <w:pPr>
        <w:keepNext/>
        <w:keepLines/>
        <w:jc w:val="both"/>
        <w:rPr>
          <w:rFonts w:ascii="Tahoma" w:eastAsia="Frutiger" w:hAnsi="Tahoma" w:cs="Tahoma"/>
          <w:lang w:eastAsia="en-US"/>
        </w:rPr>
      </w:pPr>
    </w:p>
    <w:p w14:paraId="40899502" w14:textId="77777777" w:rsidR="00E90FDB" w:rsidRPr="00C75C7F" w:rsidRDefault="00E90FDB" w:rsidP="00FA66D0">
      <w:pPr>
        <w:keepNext/>
        <w:keepLines/>
        <w:numPr>
          <w:ilvl w:val="0"/>
          <w:numId w:val="25"/>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9263F2C" w14:textId="77777777" w:rsidR="00C75C7F" w:rsidRDefault="00C75C7F" w:rsidP="00FA66D0">
      <w:pPr>
        <w:keepNext/>
        <w:keepLines/>
        <w:jc w:val="both"/>
        <w:rPr>
          <w:rFonts w:ascii="Tahoma" w:eastAsia="Frutiger" w:hAnsi="Tahoma" w:cs="Tahoma"/>
          <w:lang w:eastAsia="en-US"/>
        </w:rPr>
      </w:pPr>
    </w:p>
    <w:p w14:paraId="4B5265D5"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p w14:paraId="3319771E" w14:textId="77777777" w:rsidR="00E90FDB" w:rsidRPr="004C1F13" w:rsidRDefault="00E90FDB" w:rsidP="00FA66D0">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71C40D33" w14:textId="77777777" w:rsidTr="00D76FB3">
        <w:trPr>
          <w:trHeight w:val="737"/>
        </w:trPr>
        <w:tc>
          <w:tcPr>
            <w:tcW w:w="4597" w:type="dxa"/>
          </w:tcPr>
          <w:p w14:paraId="72FB9276" w14:textId="77777777" w:rsidR="00E90FDB" w:rsidRPr="004C1F13" w:rsidRDefault="00EA34B9" w:rsidP="00FA66D0">
            <w:pPr>
              <w:keepNext/>
              <w:keepLines/>
              <w:rPr>
                <w:rFonts w:ascii="Tahoma" w:eastAsia="Frutiger" w:hAnsi="Tahoma" w:cs="Tahoma"/>
                <w:lang w:eastAsia="en-US"/>
              </w:rPr>
            </w:pPr>
            <w:r>
              <w:rPr>
                <w:rFonts w:ascii="Tahoma" w:eastAsia="Frutiger" w:hAnsi="Tahoma" w:cs="Tahoma"/>
                <w:lang w:eastAsia="en-US"/>
              </w:rPr>
              <w:t>………………………..</w:t>
            </w:r>
            <w:r w:rsidR="00E90FDB" w:rsidRPr="004C1F13">
              <w:rPr>
                <w:rFonts w:ascii="Tahoma" w:eastAsia="Frutiger" w:hAnsi="Tahoma" w:cs="Tahoma"/>
                <w:lang w:eastAsia="en-US"/>
              </w:rPr>
              <w:t xml:space="preserve">, dne ………………… </w:t>
            </w:r>
          </w:p>
        </w:tc>
        <w:tc>
          <w:tcPr>
            <w:tcW w:w="5123" w:type="dxa"/>
          </w:tcPr>
          <w:p w14:paraId="382EAD88" w14:textId="77777777" w:rsidR="00E90FDB" w:rsidRPr="004C1F13" w:rsidRDefault="00E90FDB" w:rsidP="00FA66D0">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518121A2" w14:textId="77777777" w:rsidTr="00D76FB3">
        <w:trPr>
          <w:trHeight w:val="2410"/>
        </w:trPr>
        <w:tc>
          <w:tcPr>
            <w:tcW w:w="4597" w:type="dxa"/>
          </w:tcPr>
          <w:p w14:paraId="093B52B8"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43E1139E" w14:textId="77777777" w:rsidR="00E90FDB" w:rsidRPr="004C1F13" w:rsidRDefault="00E90FDB" w:rsidP="00FA66D0">
            <w:pPr>
              <w:keepNext/>
              <w:keepLines/>
              <w:jc w:val="both"/>
              <w:rPr>
                <w:rFonts w:ascii="Tahoma" w:eastAsia="Frutiger" w:hAnsi="Tahoma" w:cs="Tahoma"/>
                <w:lang w:eastAsia="en-US"/>
              </w:rPr>
            </w:pPr>
          </w:p>
          <w:p w14:paraId="2CBA65C6" w14:textId="77777777" w:rsidR="00E90FDB" w:rsidRPr="004C1F13" w:rsidRDefault="00E90FDB" w:rsidP="00FA66D0">
            <w:pPr>
              <w:keepNext/>
              <w:keepLines/>
              <w:jc w:val="both"/>
              <w:rPr>
                <w:rFonts w:ascii="Tahoma" w:eastAsia="Frutiger" w:hAnsi="Tahoma" w:cs="Tahoma"/>
                <w:lang w:eastAsia="en-US"/>
              </w:rPr>
            </w:pPr>
          </w:p>
          <w:p w14:paraId="05DF1A73"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5B06661F" w14:textId="77777777" w:rsidR="00E90FDB" w:rsidRPr="004C1F13" w:rsidRDefault="00E90FDB" w:rsidP="00FA66D0">
            <w:pPr>
              <w:keepNext/>
              <w:keepLines/>
              <w:jc w:val="both"/>
              <w:rPr>
                <w:rFonts w:ascii="Tahoma" w:eastAsia="Frutiger" w:hAnsi="Tahoma" w:cs="Tahoma"/>
                <w:lang w:eastAsia="en-US"/>
              </w:rPr>
            </w:pPr>
          </w:p>
        </w:tc>
        <w:tc>
          <w:tcPr>
            <w:tcW w:w="5123" w:type="dxa"/>
          </w:tcPr>
          <w:p w14:paraId="1F88A3E2"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803C8CD" w14:textId="77777777" w:rsidR="00E90FDB" w:rsidRPr="004C1F13" w:rsidRDefault="00E90FDB" w:rsidP="00FA66D0">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43B470D"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11218AC1"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4ED4B719" w14:textId="77777777" w:rsidR="00E90FDB" w:rsidRPr="004C1F13" w:rsidRDefault="00E90FDB" w:rsidP="00FA66D0">
            <w:pPr>
              <w:keepNext/>
              <w:keepLines/>
              <w:jc w:val="both"/>
              <w:rPr>
                <w:rFonts w:ascii="Tahoma" w:eastAsia="Frutiger" w:hAnsi="Tahoma" w:cs="Tahoma"/>
                <w:lang w:eastAsia="en-US"/>
              </w:rPr>
            </w:pPr>
            <w:r w:rsidRPr="004C1F13">
              <w:rPr>
                <w:rFonts w:ascii="Tahoma" w:eastAsia="Frutiger" w:hAnsi="Tahoma" w:cs="Tahoma"/>
                <w:lang w:eastAsia="en-US"/>
              </w:rPr>
              <w:t>Krištof Mlakar</w:t>
            </w:r>
          </w:p>
        </w:tc>
      </w:tr>
    </w:tbl>
    <w:p w14:paraId="61F41EBD" w14:textId="77777777" w:rsidR="00A055C4" w:rsidRDefault="00A055C4" w:rsidP="00FA66D0">
      <w:pPr>
        <w:keepNext/>
        <w:keepLines/>
        <w:jc w:val="both"/>
        <w:rPr>
          <w:rFonts w:ascii="Tahoma" w:hAnsi="Tahoma" w:cs="Tahoma"/>
          <w:b/>
        </w:rPr>
      </w:pPr>
    </w:p>
    <w:p w14:paraId="6D4C1F29" w14:textId="77777777" w:rsidR="002156D6" w:rsidRDefault="002156D6" w:rsidP="00FA66D0">
      <w:pPr>
        <w:keepNext/>
        <w:keepLines/>
        <w:jc w:val="both"/>
        <w:rPr>
          <w:rFonts w:ascii="Tahoma" w:hAnsi="Tahoma" w:cs="Tahoma"/>
          <w:b/>
        </w:rPr>
      </w:pPr>
    </w:p>
    <w:p w14:paraId="1C545451" w14:textId="77777777" w:rsidR="008777EC" w:rsidRDefault="008777EC" w:rsidP="00FA66D0">
      <w:pPr>
        <w:keepNext/>
        <w:keepLines/>
        <w:jc w:val="both"/>
        <w:rPr>
          <w:rFonts w:ascii="Tahoma" w:hAnsi="Tahoma" w:cs="Tahoma"/>
          <w:b/>
        </w:rPr>
      </w:pPr>
    </w:p>
    <w:p w14:paraId="6A337AF8" w14:textId="77777777" w:rsidR="008777EC" w:rsidRDefault="008777EC" w:rsidP="00FA66D0">
      <w:pPr>
        <w:keepNext/>
        <w:keepLines/>
        <w:jc w:val="both"/>
        <w:rPr>
          <w:rFonts w:ascii="Tahoma" w:hAnsi="Tahoma" w:cs="Tahoma"/>
          <w:b/>
        </w:rPr>
      </w:pPr>
    </w:p>
    <w:p w14:paraId="54016A3D" w14:textId="77777777" w:rsidR="008777EC" w:rsidRDefault="008777EC" w:rsidP="00FA66D0">
      <w:pPr>
        <w:keepNext/>
        <w:keepLines/>
        <w:jc w:val="both"/>
        <w:rPr>
          <w:rFonts w:ascii="Tahoma" w:hAnsi="Tahoma" w:cs="Tahoma"/>
          <w:b/>
        </w:rPr>
      </w:pPr>
    </w:p>
    <w:p w14:paraId="55558073" w14:textId="77777777" w:rsidR="008777EC" w:rsidRDefault="008777EC" w:rsidP="00FA66D0">
      <w:pPr>
        <w:keepNext/>
        <w:keepLines/>
        <w:jc w:val="both"/>
        <w:rPr>
          <w:rFonts w:ascii="Tahoma" w:hAnsi="Tahoma" w:cs="Tahoma"/>
          <w:b/>
        </w:rPr>
      </w:pPr>
    </w:p>
    <w:p w14:paraId="4C2D90E5" w14:textId="04540E2D" w:rsidR="008777EC" w:rsidRDefault="008777EC" w:rsidP="00FA66D0">
      <w:pPr>
        <w:keepNext/>
        <w:keepLines/>
        <w:jc w:val="both"/>
        <w:rPr>
          <w:rFonts w:ascii="Tahoma" w:hAnsi="Tahoma" w:cs="Tahoma"/>
          <w:b/>
        </w:rPr>
      </w:pPr>
    </w:p>
    <w:p w14:paraId="27B0776A" w14:textId="2AA5457F" w:rsidR="00E300A7" w:rsidRDefault="00E300A7" w:rsidP="00FA66D0">
      <w:pPr>
        <w:keepNext/>
        <w:keepLines/>
        <w:jc w:val="both"/>
        <w:rPr>
          <w:rFonts w:ascii="Tahoma" w:hAnsi="Tahoma" w:cs="Tahoma"/>
          <w:b/>
        </w:rPr>
      </w:pPr>
    </w:p>
    <w:p w14:paraId="2167E531" w14:textId="1AA5484F" w:rsidR="00E300A7" w:rsidRDefault="00E300A7" w:rsidP="00FA66D0">
      <w:pPr>
        <w:keepNext/>
        <w:keepLines/>
        <w:jc w:val="both"/>
        <w:rPr>
          <w:rFonts w:ascii="Tahoma" w:hAnsi="Tahoma" w:cs="Tahoma"/>
          <w:b/>
        </w:rPr>
      </w:pPr>
    </w:p>
    <w:p w14:paraId="51D3B59F" w14:textId="2EF44004" w:rsidR="00E300A7" w:rsidRDefault="00E300A7" w:rsidP="00FA66D0">
      <w:pPr>
        <w:keepNext/>
        <w:keepLines/>
        <w:jc w:val="both"/>
        <w:rPr>
          <w:rFonts w:ascii="Tahoma" w:hAnsi="Tahoma" w:cs="Tahoma"/>
          <w:b/>
        </w:rPr>
      </w:pPr>
    </w:p>
    <w:p w14:paraId="6B48AAD3" w14:textId="1195D380" w:rsidR="00E300A7" w:rsidRDefault="00E300A7" w:rsidP="00FA66D0">
      <w:pPr>
        <w:keepNext/>
        <w:keepLines/>
        <w:jc w:val="both"/>
        <w:rPr>
          <w:rFonts w:ascii="Tahoma" w:hAnsi="Tahoma" w:cs="Tahoma"/>
          <w:b/>
        </w:rPr>
      </w:pPr>
    </w:p>
    <w:p w14:paraId="3BDFA1B4" w14:textId="30D36F9A" w:rsidR="00E300A7" w:rsidRDefault="00E300A7" w:rsidP="00FA66D0">
      <w:pPr>
        <w:keepNext/>
        <w:keepLines/>
        <w:jc w:val="both"/>
        <w:rPr>
          <w:rFonts w:ascii="Tahoma" w:hAnsi="Tahoma" w:cs="Tahoma"/>
          <w:b/>
        </w:rPr>
      </w:pPr>
    </w:p>
    <w:p w14:paraId="3A6D23B6" w14:textId="63512A0F" w:rsidR="00E300A7" w:rsidRDefault="00E300A7" w:rsidP="00FA66D0">
      <w:pPr>
        <w:keepNext/>
        <w:keepLines/>
        <w:jc w:val="both"/>
        <w:rPr>
          <w:rFonts w:ascii="Tahoma" w:hAnsi="Tahoma" w:cs="Tahoma"/>
          <w:b/>
        </w:rPr>
      </w:pPr>
    </w:p>
    <w:p w14:paraId="3BC7631E" w14:textId="77777777" w:rsidR="00E300A7" w:rsidRDefault="00E300A7" w:rsidP="00FA66D0">
      <w:pPr>
        <w:keepNext/>
        <w:keepLines/>
        <w:jc w:val="both"/>
        <w:rPr>
          <w:rFonts w:ascii="Tahoma" w:hAnsi="Tahoma" w:cs="Tahoma"/>
          <w:b/>
        </w:rPr>
      </w:pPr>
    </w:p>
    <w:p w14:paraId="0B1C8839" w14:textId="77777777" w:rsidR="008777EC" w:rsidRDefault="008777EC" w:rsidP="00FA66D0">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AC1005" w:rsidRPr="00C8579C" w14:paraId="61A701BB" w14:textId="77777777" w:rsidTr="000C7AEC">
        <w:trPr>
          <w:trHeight w:val="70"/>
        </w:trPr>
        <w:tc>
          <w:tcPr>
            <w:tcW w:w="8008" w:type="dxa"/>
            <w:tcBorders>
              <w:top w:val="single" w:sz="4" w:space="0" w:color="auto"/>
              <w:bottom w:val="single" w:sz="4" w:space="0" w:color="auto"/>
            </w:tcBorders>
          </w:tcPr>
          <w:p w14:paraId="63A8AE6C" w14:textId="77777777" w:rsidR="00AC1005" w:rsidRPr="00C8579C" w:rsidRDefault="00E2606F" w:rsidP="00FA66D0">
            <w:pPr>
              <w:keepNext/>
              <w:keepLines/>
              <w:rPr>
                <w:rFonts w:ascii="Tahoma" w:hAnsi="Tahoma" w:cs="Tahoma"/>
              </w:rPr>
            </w:pPr>
            <w:r>
              <w:rPr>
                <w:rFonts w:ascii="Tahoma" w:hAnsi="Tahoma" w:cs="Tahoma"/>
              </w:rPr>
              <w:lastRenderedPageBreak/>
              <w:t>Z</w:t>
            </w:r>
            <w:r w:rsidR="00AC1005">
              <w:rPr>
                <w:rFonts w:ascii="Tahoma" w:hAnsi="Tahoma" w:cs="Tahoma"/>
              </w:rPr>
              <w:t xml:space="preserve">AVAROVANJE RESNOSTI PONUDBE </w:t>
            </w:r>
            <w:r w:rsidR="00AC1005" w:rsidRPr="00B26466">
              <w:rPr>
                <w:rFonts w:ascii="Tahoma" w:hAnsi="Tahoma" w:cs="Tahoma"/>
                <w:color w:val="FF0000"/>
              </w:rPr>
              <w:t>– bančna garancija/kavcijsko zavarovanje</w:t>
            </w:r>
          </w:p>
        </w:tc>
        <w:tc>
          <w:tcPr>
            <w:tcW w:w="1560" w:type="dxa"/>
            <w:tcBorders>
              <w:top w:val="single" w:sz="4" w:space="0" w:color="auto"/>
              <w:bottom w:val="single" w:sz="4" w:space="0" w:color="auto"/>
            </w:tcBorders>
          </w:tcPr>
          <w:p w14:paraId="59385879" w14:textId="77777777" w:rsidR="00AC1005" w:rsidRPr="00C8579C" w:rsidRDefault="00AC1005" w:rsidP="00FA66D0">
            <w:pPr>
              <w:keepNext/>
              <w:keepLines/>
              <w:ind w:left="-353" w:firstLine="353"/>
              <w:rPr>
                <w:rFonts w:ascii="Tahoma" w:hAnsi="Tahoma" w:cs="Tahoma"/>
                <w:b/>
                <w:i/>
              </w:rPr>
            </w:pPr>
            <w:r w:rsidRPr="00C8579C">
              <w:rPr>
                <w:rFonts w:ascii="Tahoma" w:hAnsi="Tahoma" w:cs="Tahoma"/>
                <w:b/>
                <w:i/>
              </w:rPr>
              <w:t xml:space="preserve">Priloga </w:t>
            </w:r>
            <w:r>
              <w:rPr>
                <w:rFonts w:ascii="Tahoma" w:hAnsi="Tahoma" w:cs="Tahoma"/>
                <w:b/>
                <w:i/>
              </w:rPr>
              <w:t>8/1</w:t>
            </w:r>
          </w:p>
        </w:tc>
      </w:tr>
    </w:tbl>
    <w:p w14:paraId="5EFA52BA" w14:textId="77777777" w:rsidR="00AC1005" w:rsidRPr="00C73DA4" w:rsidRDefault="00AC1005" w:rsidP="00FA66D0">
      <w:pPr>
        <w:keepNext/>
        <w:keepLines/>
        <w:tabs>
          <w:tab w:val="left" w:pos="284"/>
        </w:tabs>
        <w:jc w:val="right"/>
        <w:rPr>
          <w:rFonts w:ascii="Tahoma" w:hAnsi="Tahoma" w:cs="Tahoma"/>
          <w:b/>
          <w:i/>
        </w:rPr>
      </w:pPr>
      <w:r>
        <w:rPr>
          <w:rFonts w:ascii="Tahoma" w:hAnsi="Tahoma" w:cs="Tahoma"/>
          <w:b/>
          <w:i/>
        </w:rPr>
        <w:t>V</w:t>
      </w:r>
      <w:r w:rsidRPr="00C73DA4">
        <w:rPr>
          <w:rFonts w:ascii="Tahoma" w:hAnsi="Tahoma" w:cs="Tahoma"/>
          <w:b/>
          <w:i/>
        </w:rPr>
        <w:t>ZOREC</w:t>
      </w:r>
    </w:p>
    <w:p w14:paraId="444483B6"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i/>
          <w:lang w:eastAsia="en-US"/>
        </w:rPr>
        <w:t xml:space="preserve">Glava s podatki o garantu (banki) ali SWIFT-ključ </w:t>
      </w:r>
    </w:p>
    <w:p w14:paraId="137DA44D"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5614E6E0"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 xml:space="preserve">Za: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upravičenca tj. izvajalca postopka javnega naročanja)</w:t>
      </w:r>
    </w:p>
    <w:p w14:paraId="7AEA1575"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lang w:eastAsia="en-US"/>
        </w:rPr>
        <w:t xml:space="preserve">Datum: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izdaje)</w:t>
      </w:r>
    </w:p>
    <w:p w14:paraId="014633E7"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D41C4E9"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VRSTA ZAVAROVANJA:</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vrsta zavarovanja)</w:t>
      </w:r>
    </w:p>
    <w:p w14:paraId="5F2C0DFD"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8218524"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ŠTEVILKA: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številka zavarovanja)</w:t>
      </w:r>
    </w:p>
    <w:p w14:paraId="78FD94EF"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3479361"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GARANT:</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ime in naslov banke v kraju izdaje)</w:t>
      </w:r>
    </w:p>
    <w:p w14:paraId="5BEDC222"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4B3D80A5"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 xml:space="preserve">NAROČNIK: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(vpišeta se ime in naslov naročnika zavarovanja, tj. ponudnika v postopku javnega naročanja)</w:t>
      </w:r>
    </w:p>
    <w:p w14:paraId="117D222B"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8949880"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UPRAVIČENEC:</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i/>
          <w:lang w:eastAsia="en-US"/>
        </w:rPr>
        <w:t xml:space="preserve"> (vpiše se izvajalec postopka javnega naročanja)</w:t>
      </w:r>
    </w:p>
    <w:p w14:paraId="47AB27EA"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C270571"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00" w:line="276" w:lineRule="auto"/>
        <w:jc w:val="both"/>
        <w:rPr>
          <w:rFonts w:ascii="Tahoma" w:eastAsia="Calibri" w:hAnsi="Tahoma" w:cs="Tahoma"/>
          <w:b/>
          <w:color w:val="000000"/>
          <w:szCs w:val="22"/>
          <w:lang w:eastAsia="en-US"/>
        </w:rPr>
      </w:pPr>
      <w:r w:rsidRPr="00556BCC">
        <w:rPr>
          <w:rFonts w:ascii="Tahoma" w:eastAsia="Calibri" w:hAnsi="Tahoma" w:cs="Tahoma"/>
          <w:b/>
          <w:szCs w:val="22"/>
          <w:lang w:eastAsia="en-US"/>
        </w:rPr>
        <w:t xml:space="preserve">OSNOVNI POSEL: </w:t>
      </w:r>
      <w:r w:rsidRPr="00556BCC">
        <w:rPr>
          <w:rFonts w:ascii="Tahoma" w:eastAsia="Calibri" w:hAnsi="Tahoma" w:cs="Tahoma"/>
          <w:szCs w:val="22"/>
          <w:lang w:eastAsia="en-US"/>
        </w:rPr>
        <w:t xml:space="preserve">obveznost naročnika zavarovanja iz javnega naročila št. </w:t>
      </w:r>
      <w:r w:rsidR="00623FC6">
        <w:rPr>
          <w:rFonts w:ascii="Tahoma" w:eastAsia="Calibri" w:hAnsi="Tahoma" w:cs="Tahoma"/>
          <w:szCs w:val="22"/>
          <w:lang w:eastAsia="en-US"/>
        </w:rPr>
        <w:t>VKS-182/22</w:t>
      </w:r>
      <w:r w:rsidRPr="00556BCC">
        <w:rPr>
          <w:rFonts w:ascii="Tahoma" w:eastAsia="Calibri" w:hAnsi="Tahoma" w:cs="Tahoma"/>
          <w:szCs w:val="22"/>
          <w:lang w:eastAsia="en-US"/>
        </w:rPr>
        <w:t xml:space="preserve">, št. objave na Portalu JN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z dne </w:t>
      </w:r>
      <w:r w:rsidRPr="00556BCC">
        <w:rPr>
          <w:rFonts w:ascii="Tahoma" w:eastAsia="Calibri" w:hAnsi="Tahoma" w:cs="Tahoma"/>
          <w:szCs w:val="22"/>
          <w:lang w:eastAsia="en-US"/>
        </w:rPr>
        <w:fldChar w:fldCharType="begin">
          <w:ffData>
            <w:name w:val="Besedilo2"/>
            <w:enabled/>
            <w:calcOnExit w:val="0"/>
            <w:textInput/>
          </w:ffData>
        </w:fldChar>
      </w:r>
      <w:r w:rsidRPr="00556BCC">
        <w:rPr>
          <w:rFonts w:ascii="Tahoma" w:eastAsia="Calibri" w:hAnsi="Tahoma" w:cs="Tahoma"/>
          <w:szCs w:val="22"/>
          <w:lang w:eastAsia="en-US"/>
        </w:rPr>
        <w:instrText xml:space="preserve"> FORMTEXT </w:instrText>
      </w:r>
      <w:r w:rsidRPr="00556BCC">
        <w:rPr>
          <w:rFonts w:ascii="Tahoma" w:eastAsia="Calibri" w:hAnsi="Tahoma" w:cs="Tahoma"/>
          <w:szCs w:val="22"/>
          <w:lang w:eastAsia="en-US"/>
        </w:rPr>
      </w:r>
      <w:r w:rsidRPr="00556BCC">
        <w:rPr>
          <w:rFonts w:ascii="Tahoma" w:eastAsia="Calibri" w:hAnsi="Tahoma" w:cs="Tahoma"/>
          <w:szCs w:val="22"/>
          <w:lang w:eastAsia="en-US"/>
        </w:rPr>
        <w:fldChar w:fldCharType="separate"/>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noProof/>
          <w:szCs w:val="22"/>
          <w:lang w:eastAsia="en-US"/>
        </w:rPr>
        <w:t> </w:t>
      </w:r>
      <w:r w:rsidRPr="00556BCC">
        <w:rPr>
          <w:rFonts w:ascii="Tahoma" w:eastAsia="Calibri" w:hAnsi="Tahoma" w:cs="Tahoma"/>
          <w:szCs w:val="22"/>
          <w:lang w:eastAsia="en-US"/>
        </w:rPr>
        <w:fldChar w:fldCharType="end"/>
      </w:r>
      <w:r w:rsidRPr="00556BCC">
        <w:rPr>
          <w:rFonts w:ascii="Tahoma" w:eastAsia="Calibri" w:hAnsi="Tahoma" w:cs="Tahoma"/>
          <w:szCs w:val="22"/>
          <w:lang w:eastAsia="en-US"/>
        </w:rPr>
        <w:t xml:space="preserve"> </w:t>
      </w:r>
      <w:r w:rsidRPr="00556BCC">
        <w:rPr>
          <w:rFonts w:ascii="Tahoma" w:eastAsia="Calibri" w:hAnsi="Tahoma" w:cs="Tahoma"/>
          <w:i/>
          <w:szCs w:val="22"/>
          <w:lang w:eastAsia="en-US"/>
        </w:rPr>
        <w:t xml:space="preserve">(vpiše se številko in datum objave javnega naročila na portalu JN), </w:t>
      </w:r>
      <w:r w:rsidRPr="00556BCC">
        <w:rPr>
          <w:rFonts w:ascii="Tahoma" w:eastAsia="Calibri" w:hAnsi="Tahoma" w:cs="Tahoma"/>
          <w:szCs w:val="22"/>
          <w:lang w:eastAsia="en-US"/>
        </w:rPr>
        <w:t>za</w:t>
      </w:r>
      <w:r w:rsidRPr="00556BCC">
        <w:rPr>
          <w:rFonts w:ascii="Tahoma" w:eastAsia="Calibri" w:hAnsi="Tahoma" w:cs="Tahoma"/>
          <w:i/>
          <w:szCs w:val="22"/>
          <w:lang w:eastAsia="en-US"/>
        </w:rPr>
        <w:t xml:space="preserve"> »</w:t>
      </w:r>
      <w:r w:rsidR="00623FC6">
        <w:rPr>
          <w:rFonts w:ascii="Tahoma" w:hAnsi="Tahoma" w:cs="Tahoma"/>
          <w:b/>
          <w:color w:val="000000"/>
        </w:rPr>
        <w:t>Prestavitev zbirnega kanala A2 na območju Vodmata</w:t>
      </w:r>
      <w:r w:rsidRPr="00556BCC">
        <w:rPr>
          <w:rFonts w:ascii="Tahoma" w:eastAsia="Calibri" w:hAnsi="Tahoma" w:cs="Tahoma"/>
          <w:b/>
          <w:color w:val="000000"/>
          <w:szCs w:val="22"/>
          <w:lang w:eastAsia="en-US"/>
        </w:rPr>
        <w:t>«</w:t>
      </w:r>
    </w:p>
    <w:p w14:paraId="500873D3"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ZNESEK V EUR: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najvišji znesek s številko in besedo)</w:t>
      </w:r>
    </w:p>
    <w:p w14:paraId="6F505332"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7794946E"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LISTINE, KI JIH JE POLEG IZJAVE TREBA PRILOŽITI ZAHTEVI ZA PLAČILO IN SE IZRECNO ZAHTEVAJO V SPODNJEM BESEDILU: </w:t>
      </w:r>
      <w:r w:rsidRPr="00556BCC">
        <w:rPr>
          <w:rFonts w:ascii="Tahoma" w:hAnsi="Tahoma" w:cs="Tahoma"/>
          <w:lang w:eastAsia="en-US"/>
        </w:rPr>
        <w:t>nobena</w:t>
      </w:r>
    </w:p>
    <w:p w14:paraId="1A0F3620"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49C2E55"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JEZIK V ZAHTEVANIH LISTINAH:</w:t>
      </w:r>
      <w:r w:rsidRPr="00556BCC">
        <w:rPr>
          <w:rFonts w:ascii="Tahoma" w:hAnsi="Tahoma" w:cs="Tahoma"/>
          <w:lang w:eastAsia="en-US"/>
        </w:rPr>
        <w:t xml:space="preserve"> slovenski</w:t>
      </w:r>
    </w:p>
    <w:p w14:paraId="06AA6260"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18CBB24"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OBLIKA PREDLOŽITVE:</w:t>
      </w:r>
      <w:r w:rsidRPr="00556BCC">
        <w:rPr>
          <w:rFonts w:ascii="Tahoma" w:hAnsi="Tahoma" w:cs="Tahoma"/>
          <w:lang w:eastAsia="en-US"/>
        </w:rPr>
        <w:t xml:space="preserve"> v papirni obliki s priporočeno pošto ali katerokoli obliko hitre pošte ali osebno ali v elektronski obliki po SWIFT sistemu na naslov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(navede se SWIFT naslova garanta)</w:t>
      </w:r>
    </w:p>
    <w:p w14:paraId="1EF42BBF"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183F05CC"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56BCC">
        <w:rPr>
          <w:rFonts w:ascii="Tahoma" w:hAnsi="Tahoma" w:cs="Tahoma"/>
          <w:b/>
          <w:lang w:eastAsia="en-US"/>
        </w:rPr>
        <w:t>KRAJ PREDLOŽITVE: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(garant vpiše naslov podružnice, kjer se opravi predložitev papirnih listin, ali elektronski naslov za predložitev v elektronski obliki, kot na primer garantov SWIFT naslov)</w:t>
      </w:r>
    </w:p>
    <w:p w14:paraId="44CE1A8E"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1DDA350"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lang w:eastAsia="en-US"/>
        </w:rPr>
        <w:t>Ne glede na naslov podružnice, ki jo je vpisal garant, se predložitev papirnih listin lahko opravi v katerikoli podružnici garanta na območju Republike Slovenije.</w:t>
      </w:r>
      <w:r w:rsidRPr="00556BCC" w:rsidDel="00D4087F">
        <w:rPr>
          <w:rFonts w:ascii="Tahoma" w:hAnsi="Tahoma" w:cs="Tahoma"/>
          <w:lang w:eastAsia="en-US"/>
        </w:rPr>
        <w:t xml:space="preserve"> </w:t>
      </w:r>
    </w:p>
    <w:p w14:paraId="1ECEF2DB"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p>
    <w:p w14:paraId="04477748"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 xml:space="preserve">ROK VELJAVNOSTI: </w:t>
      </w:r>
      <w:r w:rsidRPr="00556BCC">
        <w:rPr>
          <w:rFonts w:ascii="Tahoma" w:hAnsi="Tahoma" w:cs="Tahoma"/>
          <w:lang w:eastAsia="en-US"/>
        </w:rPr>
        <w:fldChar w:fldCharType="begin">
          <w:ffData>
            <w:name w:val="Besedilo2"/>
            <w:enabled/>
            <w:calcOnExit w:val="0"/>
            <w:textInput>
              <w:default w:val="DD. MM. LLLL"/>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DD. MM. LLLL</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(vpiše se datum, ki je naveden v razpisni dokumentaciji za oddajo predmetnega javnega naročila - tj. z dobo veljavnosti (vsaj) do dneva veljavnosti ponudbe)</w:t>
      </w:r>
    </w:p>
    <w:p w14:paraId="44B7AFB7"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55DCDFEA"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r w:rsidRPr="00556BCC">
        <w:rPr>
          <w:rFonts w:ascii="Tahoma" w:hAnsi="Tahoma" w:cs="Tahoma"/>
          <w:b/>
          <w:lang w:eastAsia="en-US"/>
        </w:rPr>
        <w:t>STRANKA, KI MORA PLAČATI STROŠKE:</w:t>
      </w:r>
      <w:r w:rsidRPr="00556BCC">
        <w:rPr>
          <w:rFonts w:ascii="Tahoma" w:hAnsi="Tahoma" w:cs="Tahoma"/>
          <w:lang w:eastAsia="en-US"/>
        </w:rPr>
        <w:t xml:space="preserve"> </w:t>
      </w:r>
      <w:r w:rsidRPr="00556BCC">
        <w:rPr>
          <w:rFonts w:ascii="Tahoma" w:hAnsi="Tahoma" w:cs="Tahoma"/>
          <w:lang w:eastAsia="en-US"/>
        </w:rPr>
        <w:fldChar w:fldCharType="begin">
          <w:ffData>
            <w:name w:val="Besedilo2"/>
            <w:enabled/>
            <w:calcOnExit w:val="0"/>
            <w:textInput/>
          </w:ffData>
        </w:fldChar>
      </w:r>
      <w:r w:rsidRPr="00556BCC">
        <w:rPr>
          <w:rFonts w:ascii="Tahoma" w:hAnsi="Tahoma" w:cs="Tahoma"/>
          <w:lang w:eastAsia="en-US"/>
        </w:rPr>
        <w:instrText xml:space="preserve"> FORMTEXT </w:instrText>
      </w:r>
      <w:r w:rsidRPr="00556BCC">
        <w:rPr>
          <w:rFonts w:ascii="Tahoma" w:hAnsi="Tahoma" w:cs="Tahoma"/>
          <w:lang w:eastAsia="en-US"/>
        </w:rPr>
      </w:r>
      <w:r w:rsidRPr="00556BCC">
        <w:rPr>
          <w:rFonts w:ascii="Tahoma" w:hAnsi="Tahoma" w:cs="Tahoma"/>
          <w:lang w:eastAsia="en-US"/>
        </w:rPr>
        <w:fldChar w:fldCharType="separate"/>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noProof/>
          <w:lang w:eastAsia="en-US"/>
        </w:rPr>
        <w:t> </w:t>
      </w:r>
      <w:r w:rsidRPr="00556BCC">
        <w:rPr>
          <w:rFonts w:ascii="Tahoma" w:hAnsi="Tahoma" w:cs="Tahoma"/>
          <w:lang w:eastAsia="en-US"/>
        </w:rPr>
        <w:fldChar w:fldCharType="end"/>
      </w:r>
      <w:r w:rsidRPr="00556BCC">
        <w:rPr>
          <w:rFonts w:ascii="Tahoma" w:hAnsi="Tahoma" w:cs="Tahoma"/>
          <w:lang w:eastAsia="en-US"/>
        </w:rPr>
        <w:t xml:space="preserve"> </w:t>
      </w:r>
      <w:r w:rsidRPr="00556BCC">
        <w:rPr>
          <w:rFonts w:ascii="Tahoma" w:hAnsi="Tahoma" w:cs="Tahoma"/>
          <w:i/>
          <w:lang w:eastAsia="en-US"/>
        </w:rPr>
        <w:t xml:space="preserve">(vpiše se ime naročnika zavarovanja, tj. ponudnika v postopku javnega naročanja) </w:t>
      </w:r>
    </w:p>
    <w:p w14:paraId="1586E515"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eastAsia="en-US"/>
        </w:rPr>
      </w:pPr>
    </w:p>
    <w:p w14:paraId="730F1EA2" w14:textId="77777777" w:rsidR="00AC1005" w:rsidRPr="00556BCC" w:rsidRDefault="00AC1005" w:rsidP="00FA66D0">
      <w:pPr>
        <w:keepNext/>
        <w:keepLines/>
        <w:jc w:val="both"/>
        <w:rPr>
          <w:rFonts w:ascii="Tahoma" w:hAnsi="Tahoma" w:cs="Tahoma"/>
          <w:lang w:eastAsia="en-US"/>
        </w:rPr>
      </w:pPr>
      <w:r w:rsidRPr="00556BCC">
        <w:rPr>
          <w:rFonts w:ascii="Tahoma" w:hAnsi="Tahoma" w:cs="Tahoma"/>
          <w:lang w:eastAsia="en-US"/>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171C0C" w14:textId="77777777" w:rsidR="00AC1005" w:rsidRPr="00556BCC" w:rsidRDefault="00AC1005" w:rsidP="00FA66D0">
      <w:pPr>
        <w:keepNext/>
        <w:keepLines/>
        <w:jc w:val="both"/>
        <w:rPr>
          <w:rFonts w:ascii="Tahoma" w:hAnsi="Tahoma" w:cs="Tahoma"/>
          <w:lang w:eastAsia="en-US"/>
        </w:rPr>
      </w:pPr>
    </w:p>
    <w:p w14:paraId="5F9BC11D" w14:textId="77777777" w:rsidR="00AC1005" w:rsidRPr="00556BCC" w:rsidRDefault="00AC1005" w:rsidP="00FA66D0">
      <w:pPr>
        <w:keepNext/>
        <w:keepLines/>
        <w:jc w:val="both"/>
        <w:rPr>
          <w:rFonts w:ascii="Tahoma" w:hAnsi="Tahoma" w:cs="Tahoma"/>
          <w:lang w:eastAsia="en-US"/>
        </w:rPr>
      </w:pPr>
      <w:r w:rsidRPr="00556BCC">
        <w:rPr>
          <w:rFonts w:ascii="Tahoma" w:hAnsi="Tahoma" w:cs="Tahoma"/>
          <w:lang w:eastAsia="en-US"/>
        </w:rPr>
        <w:t xml:space="preserve">Zavarovanje se lahko unovči iz naslednjih razlogov, ki morajo biti navedeni v izjavi upravičenca oziroma zahtevi za plačilo: </w:t>
      </w:r>
    </w:p>
    <w:p w14:paraId="754C5DAF" w14:textId="77777777" w:rsidR="00AC1005" w:rsidRPr="00556BCC" w:rsidRDefault="00AC1005" w:rsidP="00FA66D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t>naročnik zavarovanja je umaknil ponudbo po poteku roka za prejem ponudb ali nedopustno spremenil ponudbo v času njene veljavnosti; ali</w:t>
      </w:r>
    </w:p>
    <w:p w14:paraId="0DB2EED9" w14:textId="77777777" w:rsidR="00AC1005" w:rsidRPr="00556BCC" w:rsidRDefault="00AC1005" w:rsidP="00FA66D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t>izbrani naročnik zavarovanja na poziv upravičenca ni podpisal pogodbe; ali</w:t>
      </w:r>
    </w:p>
    <w:p w14:paraId="2481C071" w14:textId="77777777" w:rsidR="00AC1005" w:rsidRPr="00556BCC" w:rsidRDefault="00AC1005" w:rsidP="00FA66D0">
      <w:pPr>
        <w:keepNext/>
        <w:keepLines/>
        <w:numPr>
          <w:ilvl w:val="0"/>
          <w:numId w:val="26"/>
        </w:numPr>
        <w:ind w:left="426" w:hanging="284"/>
        <w:jc w:val="both"/>
        <w:rPr>
          <w:rFonts w:ascii="Tahoma" w:hAnsi="Tahoma" w:cs="Tahoma"/>
          <w:lang w:eastAsia="en-US"/>
        </w:rPr>
      </w:pPr>
      <w:r w:rsidRPr="00556BCC">
        <w:rPr>
          <w:rFonts w:ascii="Tahoma" w:hAnsi="Tahoma" w:cs="Tahoma"/>
          <w:lang w:eastAsia="en-US"/>
        </w:rPr>
        <w:lastRenderedPageBreak/>
        <w:t>izbrani naročnik zavarovanja ni predložil zavarovanja za dobro izvedbo obveznosti v skladu s pogoji naročila.</w:t>
      </w:r>
    </w:p>
    <w:p w14:paraId="20C07F14" w14:textId="77777777" w:rsidR="00AC1005" w:rsidRPr="00556BCC" w:rsidRDefault="00AC1005" w:rsidP="00FA66D0">
      <w:pPr>
        <w:keepNext/>
        <w:keepLines/>
        <w:ind w:left="720"/>
        <w:jc w:val="both"/>
        <w:rPr>
          <w:rFonts w:ascii="Tahoma" w:hAnsi="Tahoma" w:cs="Tahoma"/>
          <w:lang w:eastAsia="en-US"/>
        </w:rPr>
      </w:pPr>
    </w:p>
    <w:p w14:paraId="13D7D572" w14:textId="77777777" w:rsidR="00AC1005" w:rsidRPr="00556BCC" w:rsidRDefault="00AC1005" w:rsidP="00FA66D0">
      <w:pPr>
        <w:keepNext/>
        <w:keepLines/>
        <w:jc w:val="both"/>
        <w:rPr>
          <w:rFonts w:ascii="Tahoma" w:hAnsi="Tahoma" w:cs="Tahoma"/>
          <w:lang w:eastAsia="en-US"/>
        </w:rPr>
      </w:pPr>
      <w:r w:rsidRPr="00556BCC">
        <w:rPr>
          <w:rFonts w:ascii="Tahoma" w:hAnsi="Tahoma" w:cs="Tahoma"/>
          <w:lang w:eastAsia="en-US"/>
        </w:rPr>
        <w:t>Katerokoli zahtevo za plačilo po tem zavarovanju moramo prejeti na datum veljavnosti zavarovanja ali pred njim v zgoraj navedenem kraju predložitve.</w:t>
      </w:r>
    </w:p>
    <w:p w14:paraId="5A242C36" w14:textId="77777777" w:rsidR="00AC1005" w:rsidRPr="00556BCC" w:rsidRDefault="00AC1005" w:rsidP="00FA66D0">
      <w:pPr>
        <w:keepNext/>
        <w:keepLines/>
        <w:jc w:val="both"/>
        <w:rPr>
          <w:rFonts w:ascii="Tahoma" w:hAnsi="Tahoma" w:cs="Tahoma"/>
          <w:lang w:eastAsia="en-US"/>
        </w:rPr>
      </w:pPr>
    </w:p>
    <w:p w14:paraId="38C0FD7E" w14:textId="77777777" w:rsidR="00AC1005" w:rsidRPr="00556BCC" w:rsidRDefault="00AC1005" w:rsidP="00FA66D0">
      <w:pPr>
        <w:keepNext/>
        <w:keepLines/>
        <w:jc w:val="both"/>
        <w:rPr>
          <w:rFonts w:ascii="Tahoma" w:hAnsi="Tahoma" w:cs="Tahoma"/>
          <w:lang w:eastAsia="en-US"/>
        </w:rPr>
      </w:pPr>
      <w:r w:rsidRPr="00556BCC">
        <w:rPr>
          <w:rFonts w:ascii="Tahoma" w:hAnsi="Tahoma" w:cs="Tahoma"/>
          <w:lang w:eastAsia="en-US"/>
        </w:rPr>
        <w:t>Morebitne spore v zvezi s tem zavarovanjem rešuje stvarno pristojno sodišče v Ljubljani po slovenskem pravu.</w:t>
      </w:r>
    </w:p>
    <w:p w14:paraId="5EC99780"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C5E356"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56BCC">
        <w:rPr>
          <w:rFonts w:ascii="Tahoma" w:hAnsi="Tahoma" w:cs="Tahoma"/>
        </w:rPr>
        <w:t>Za to zavarovanje veljajo Enotna pravila za garancije na poziv (EPGP) revizija iz leta 2010, izdana pri MTZ pod št. 758.</w:t>
      </w:r>
    </w:p>
    <w:p w14:paraId="20AF5248"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00F44756"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eastAsia="en-US"/>
        </w:rPr>
      </w:pPr>
    </w:p>
    <w:p w14:paraId="3661640B"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eastAsia="en-US"/>
        </w:rPr>
      </w:pP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 xml:space="preserve"> garant</w:t>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r>
      <w:r w:rsidRPr="00556BCC">
        <w:rPr>
          <w:rFonts w:ascii="Tahoma" w:hAnsi="Tahoma" w:cs="Tahoma"/>
          <w:lang w:eastAsia="en-US"/>
        </w:rPr>
        <w:tab/>
        <w:t>(žig in podpis)</w:t>
      </w:r>
    </w:p>
    <w:p w14:paraId="5147BD82" w14:textId="77777777" w:rsidR="00AC1005" w:rsidRPr="00556BCC" w:rsidRDefault="00AC1005" w:rsidP="00FA66D0">
      <w:pPr>
        <w:keepNext/>
        <w:keepLines/>
        <w:rPr>
          <w:rFonts w:ascii="Arial" w:hAnsi="Arial" w:cs="Arial"/>
          <w:lang w:eastAsia="en-US"/>
        </w:rPr>
      </w:pPr>
    </w:p>
    <w:p w14:paraId="483DFC6B" w14:textId="77777777" w:rsidR="00AC1005" w:rsidRPr="00556BCC" w:rsidRDefault="00AC1005" w:rsidP="00FA66D0">
      <w:pPr>
        <w:keepNext/>
        <w:keepLines/>
        <w:jc w:val="both"/>
        <w:rPr>
          <w:rFonts w:ascii="Tahoma" w:hAnsi="Tahoma" w:cs="Tahoma"/>
          <w:i/>
          <w:iCs/>
          <w:sz w:val="18"/>
          <w:szCs w:val="22"/>
        </w:rPr>
      </w:pPr>
    </w:p>
    <w:p w14:paraId="0D0966B2" w14:textId="77777777" w:rsidR="00AC1005" w:rsidRPr="00556BCC" w:rsidRDefault="00AC1005"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r w:rsidRPr="00556BCC">
        <w:rPr>
          <w:rFonts w:ascii="Tahoma" w:hAnsi="Tahoma" w:cs="Tahoma"/>
          <w:b/>
          <w:i/>
          <w:u w:val="single"/>
          <w:lang w:eastAsia="en-US"/>
        </w:rPr>
        <w:t>Opozorilo:</w:t>
      </w:r>
    </w:p>
    <w:p w14:paraId="3CB57BA1" w14:textId="77777777" w:rsidR="00AC1005" w:rsidRPr="00556BCC" w:rsidRDefault="00AC1005" w:rsidP="00FA66D0">
      <w:pPr>
        <w:keepNext/>
        <w:keepLines/>
        <w:jc w:val="both"/>
        <w:rPr>
          <w:rFonts w:ascii="Tahoma" w:hAnsi="Tahoma" w:cs="Tahoma"/>
          <w:sz w:val="18"/>
        </w:rPr>
      </w:pPr>
      <w:r w:rsidRPr="00556BCC">
        <w:rPr>
          <w:rFonts w:ascii="Tahoma" w:hAnsi="Tahoma" w:cs="Tahoma"/>
          <w:b/>
          <w:i/>
          <w:sz w:val="18"/>
        </w:rPr>
        <w:t xml:space="preserve">Kavcijska zavarovanja morajo vsebovati klavzulo: »Zahtevi za plačilo ni potrebno priložiti originalnega izvoda zavarovanja.« </w:t>
      </w:r>
    </w:p>
    <w:p w14:paraId="19549579" w14:textId="77777777" w:rsidR="00AC1005" w:rsidRPr="00556BCC" w:rsidRDefault="00AC1005" w:rsidP="00FA66D0">
      <w:pPr>
        <w:keepNext/>
        <w:keepLines/>
        <w:jc w:val="both"/>
        <w:rPr>
          <w:rFonts w:ascii="Tahoma" w:hAnsi="Tahoma" w:cs="Tahoma"/>
          <w:i/>
          <w:iCs/>
          <w:sz w:val="18"/>
          <w:szCs w:val="22"/>
        </w:rPr>
      </w:pPr>
    </w:p>
    <w:p w14:paraId="5CF70F75" w14:textId="77777777" w:rsidR="00AC1005" w:rsidRPr="00556BCC" w:rsidRDefault="00AC1005" w:rsidP="00FA66D0">
      <w:pPr>
        <w:keepNext/>
        <w:keepLines/>
        <w:jc w:val="both"/>
        <w:rPr>
          <w:rFonts w:ascii="Tahoma" w:hAnsi="Tahoma" w:cs="Tahoma"/>
          <w:i/>
          <w:iCs/>
          <w:sz w:val="18"/>
          <w:szCs w:val="22"/>
        </w:rPr>
      </w:pPr>
    </w:p>
    <w:p w14:paraId="0D18E6CE" w14:textId="77777777" w:rsidR="00AC1005" w:rsidRPr="00556BCC" w:rsidRDefault="00AC1005" w:rsidP="00FA66D0">
      <w:pPr>
        <w:keepNext/>
        <w:keepLines/>
        <w:jc w:val="both"/>
        <w:rPr>
          <w:rFonts w:ascii="Tahoma" w:hAnsi="Tahoma" w:cs="Tahoma"/>
          <w:i/>
          <w:iCs/>
          <w:sz w:val="18"/>
          <w:szCs w:val="22"/>
        </w:rPr>
      </w:pPr>
    </w:p>
    <w:p w14:paraId="0F5B2483" w14:textId="77777777" w:rsidR="00AC1005" w:rsidRPr="00556BCC" w:rsidRDefault="00AC1005" w:rsidP="00FA66D0">
      <w:pPr>
        <w:keepNext/>
        <w:keepLines/>
        <w:jc w:val="both"/>
        <w:rPr>
          <w:rFonts w:ascii="Tahoma" w:hAnsi="Tahoma" w:cs="Tahoma"/>
          <w:i/>
          <w:iCs/>
          <w:sz w:val="18"/>
          <w:szCs w:val="22"/>
        </w:rPr>
      </w:pPr>
    </w:p>
    <w:p w14:paraId="3694677E" w14:textId="77777777" w:rsidR="00AC1005" w:rsidRPr="00556BCC" w:rsidRDefault="00AC1005" w:rsidP="00FA66D0">
      <w:pPr>
        <w:keepNext/>
        <w:keepLines/>
        <w:jc w:val="both"/>
        <w:rPr>
          <w:rFonts w:ascii="Tahoma" w:hAnsi="Tahoma" w:cs="Tahoma"/>
          <w:i/>
          <w:iCs/>
          <w:sz w:val="18"/>
          <w:szCs w:val="22"/>
        </w:rPr>
      </w:pPr>
      <w:r w:rsidRPr="00556BCC">
        <w:rPr>
          <w:rFonts w:ascii="Tahoma" w:hAnsi="Tahoma" w:cs="Tahoma"/>
          <w:i/>
          <w:iCs/>
          <w:sz w:val="18"/>
          <w:szCs w:val="22"/>
        </w:rPr>
        <w:t xml:space="preserve">Ponudnik </w:t>
      </w:r>
      <w:r w:rsidRPr="00556BCC">
        <w:rPr>
          <w:rFonts w:ascii="Tahoma" w:hAnsi="Tahoma" w:cs="Tahoma"/>
          <w:i/>
          <w:iCs/>
          <w:sz w:val="18"/>
          <w:szCs w:val="22"/>
          <w:u w:val="single"/>
        </w:rPr>
        <w:t>zavarovanje za resnost ponudbe</w:t>
      </w:r>
      <w:r w:rsidRPr="00556BCC">
        <w:rPr>
          <w:rFonts w:ascii="Tahoma" w:hAnsi="Tahoma" w:cs="Tahoma"/>
          <w:b/>
          <w:i/>
          <w:iCs/>
          <w:sz w:val="18"/>
          <w:szCs w:val="22"/>
        </w:rPr>
        <w:t xml:space="preserve"> </w:t>
      </w:r>
      <w:r w:rsidRPr="00556BCC">
        <w:rPr>
          <w:rFonts w:ascii="Tahoma" w:hAnsi="Tahoma" w:cs="Tahoma"/>
          <w:i/>
          <w:iCs/>
          <w:sz w:val="18"/>
          <w:szCs w:val="22"/>
        </w:rPr>
        <w:t>v okviru informacijskega sistema e-JN</w:t>
      </w:r>
      <w:r w:rsidRPr="00556BCC">
        <w:rPr>
          <w:rFonts w:ascii="Tahoma" w:hAnsi="Tahoma" w:cs="Tahoma"/>
          <w:b/>
          <w:i/>
          <w:iCs/>
          <w:sz w:val="18"/>
          <w:szCs w:val="22"/>
        </w:rPr>
        <w:t xml:space="preserve"> </w:t>
      </w:r>
      <w:r w:rsidRPr="00556BCC">
        <w:rPr>
          <w:rFonts w:ascii="Tahoma" w:hAnsi="Tahoma" w:cs="Tahoma"/>
          <w:b/>
          <w:i/>
          <w:iCs/>
          <w:sz w:val="18"/>
          <w:szCs w:val="22"/>
          <w:u w:val="single"/>
        </w:rPr>
        <w:t>naloži v razdelek »Dokumenti«, del »Ostale priloge«</w:t>
      </w:r>
      <w:r>
        <w:rPr>
          <w:rFonts w:ascii="Tahoma" w:hAnsi="Tahoma" w:cs="Tahoma"/>
          <w:b/>
          <w:i/>
          <w:iCs/>
          <w:sz w:val="18"/>
          <w:szCs w:val="22"/>
          <w:u w:val="single"/>
        </w:rPr>
        <w:t xml:space="preserve"> v pdf. formatu</w:t>
      </w:r>
      <w:r w:rsidRPr="00556BCC">
        <w:rPr>
          <w:rFonts w:ascii="Tahoma" w:hAnsi="Tahoma" w:cs="Tahoma"/>
          <w:b/>
          <w:i/>
          <w:iCs/>
          <w:sz w:val="18"/>
          <w:szCs w:val="22"/>
          <w:u w:val="single"/>
        </w:rPr>
        <w:t>!!!</w:t>
      </w:r>
    </w:p>
    <w:p w14:paraId="7653258F" w14:textId="77777777" w:rsidR="00AC1005" w:rsidRDefault="00AC1005" w:rsidP="00FA66D0">
      <w:pPr>
        <w:keepNext/>
        <w:keepLines/>
        <w:rPr>
          <w:rFonts w:ascii="Tahoma" w:hAnsi="Tahoma" w:cs="Tahoma"/>
          <w:b/>
        </w:rPr>
      </w:pPr>
    </w:p>
    <w:p w14:paraId="6ED4E884" w14:textId="77777777" w:rsidR="00177678" w:rsidRDefault="00177678" w:rsidP="00FA66D0">
      <w:pPr>
        <w:keepNext/>
        <w:keepLines/>
        <w:rPr>
          <w:rFonts w:ascii="Tahoma" w:hAnsi="Tahoma" w:cs="Tahoma"/>
          <w:b/>
        </w:rPr>
      </w:pPr>
    </w:p>
    <w:p w14:paraId="78E8FCAC" w14:textId="77777777" w:rsidR="00177678" w:rsidRDefault="00177678" w:rsidP="00FA66D0">
      <w:pPr>
        <w:keepNext/>
        <w:keepLines/>
        <w:rPr>
          <w:rFonts w:ascii="Tahoma" w:hAnsi="Tahoma" w:cs="Tahoma"/>
          <w:b/>
        </w:rPr>
      </w:pPr>
    </w:p>
    <w:p w14:paraId="1D3241E8" w14:textId="77777777" w:rsidR="00177678" w:rsidRDefault="00177678" w:rsidP="00FA66D0">
      <w:pPr>
        <w:keepNext/>
        <w:keepLines/>
        <w:rPr>
          <w:rFonts w:ascii="Tahoma" w:hAnsi="Tahoma" w:cs="Tahoma"/>
          <w:b/>
        </w:rPr>
      </w:pPr>
    </w:p>
    <w:p w14:paraId="2C1718A8" w14:textId="77777777" w:rsidR="00177678" w:rsidRDefault="00177678" w:rsidP="00FA66D0">
      <w:pPr>
        <w:keepNext/>
        <w:keepLines/>
        <w:rPr>
          <w:rFonts w:ascii="Tahoma" w:hAnsi="Tahoma" w:cs="Tahoma"/>
          <w:b/>
        </w:rPr>
      </w:pPr>
    </w:p>
    <w:p w14:paraId="0D19A16D" w14:textId="77777777" w:rsidR="00177678" w:rsidRDefault="00177678" w:rsidP="00FA66D0">
      <w:pPr>
        <w:keepNext/>
        <w:keepLines/>
        <w:rPr>
          <w:rFonts w:ascii="Tahoma" w:hAnsi="Tahoma" w:cs="Tahoma"/>
          <w:b/>
        </w:rPr>
      </w:pPr>
    </w:p>
    <w:p w14:paraId="2B529583" w14:textId="77777777" w:rsidR="00177678" w:rsidRDefault="00177678" w:rsidP="00FA66D0">
      <w:pPr>
        <w:keepNext/>
        <w:keepLines/>
        <w:rPr>
          <w:rFonts w:ascii="Tahoma" w:hAnsi="Tahoma" w:cs="Tahoma"/>
          <w:b/>
        </w:rPr>
      </w:pPr>
    </w:p>
    <w:p w14:paraId="1A3E7DF0" w14:textId="77777777" w:rsidR="00177678" w:rsidRDefault="00177678" w:rsidP="00FA66D0">
      <w:pPr>
        <w:keepNext/>
        <w:keepLines/>
        <w:rPr>
          <w:rFonts w:ascii="Tahoma" w:hAnsi="Tahoma" w:cs="Tahoma"/>
          <w:b/>
        </w:rPr>
      </w:pPr>
    </w:p>
    <w:p w14:paraId="6A720E44" w14:textId="77777777" w:rsidR="00177678" w:rsidRDefault="00177678" w:rsidP="00FA66D0">
      <w:pPr>
        <w:keepNext/>
        <w:keepLines/>
        <w:rPr>
          <w:rFonts w:ascii="Tahoma" w:hAnsi="Tahoma" w:cs="Tahoma"/>
          <w:b/>
        </w:rPr>
      </w:pPr>
    </w:p>
    <w:p w14:paraId="349A3BBE" w14:textId="77777777" w:rsidR="00177678" w:rsidRDefault="00177678" w:rsidP="00FA66D0">
      <w:pPr>
        <w:keepNext/>
        <w:keepLines/>
        <w:rPr>
          <w:rFonts w:ascii="Tahoma" w:hAnsi="Tahoma" w:cs="Tahoma"/>
          <w:b/>
        </w:rPr>
      </w:pPr>
    </w:p>
    <w:p w14:paraId="1BF2B73A" w14:textId="77777777" w:rsidR="00177678" w:rsidRDefault="00177678" w:rsidP="00FA66D0">
      <w:pPr>
        <w:keepNext/>
        <w:keepLines/>
        <w:rPr>
          <w:rFonts w:ascii="Tahoma" w:hAnsi="Tahoma" w:cs="Tahoma"/>
          <w:b/>
        </w:rPr>
      </w:pPr>
    </w:p>
    <w:p w14:paraId="496BDF52" w14:textId="77777777" w:rsidR="00177678" w:rsidRDefault="00177678" w:rsidP="00FA66D0">
      <w:pPr>
        <w:keepNext/>
        <w:keepLines/>
        <w:rPr>
          <w:rFonts w:ascii="Tahoma" w:hAnsi="Tahoma" w:cs="Tahoma"/>
          <w:b/>
        </w:rPr>
      </w:pPr>
    </w:p>
    <w:p w14:paraId="4A632FEB" w14:textId="77777777" w:rsidR="00177678" w:rsidRDefault="00177678" w:rsidP="00FA66D0">
      <w:pPr>
        <w:keepNext/>
        <w:keepLines/>
        <w:rPr>
          <w:rFonts w:ascii="Tahoma" w:hAnsi="Tahoma" w:cs="Tahoma"/>
          <w:b/>
        </w:rPr>
      </w:pPr>
    </w:p>
    <w:p w14:paraId="5A32301F" w14:textId="77777777" w:rsidR="00177678" w:rsidRDefault="00177678" w:rsidP="00FA66D0">
      <w:pPr>
        <w:keepNext/>
        <w:keepLines/>
        <w:rPr>
          <w:rFonts w:ascii="Tahoma" w:hAnsi="Tahoma" w:cs="Tahoma"/>
          <w:b/>
        </w:rPr>
      </w:pPr>
    </w:p>
    <w:p w14:paraId="526D08BA" w14:textId="77777777" w:rsidR="00177678" w:rsidRDefault="00177678" w:rsidP="00FA66D0">
      <w:pPr>
        <w:keepNext/>
        <w:keepLines/>
        <w:rPr>
          <w:rFonts w:ascii="Tahoma" w:hAnsi="Tahoma" w:cs="Tahoma"/>
          <w:b/>
        </w:rPr>
      </w:pPr>
    </w:p>
    <w:p w14:paraId="3BF49DE3" w14:textId="77777777" w:rsidR="00177678" w:rsidRDefault="00177678" w:rsidP="00FA66D0">
      <w:pPr>
        <w:keepNext/>
        <w:keepLines/>
        <w:rPr>
          <w:rFonts w:ascii="Tahoma" w:hAnsi="Tahoma" w:cs="Tahoma"/>
          <w:b/>
        </w:rPr>
      </w:pPr>
    </w:p>
    <w:p w14:paraId="3259F0E5" w14:textId="77777777" w:rsidR="00177678" w:rsidRDefault="00177678" w:rsidP="00FA66D0">
      <w:pPr>
        <w:keepNext/>
        <w:keepLines/>
        <w:rPr>
          <w:rFonts w:ascii="Tahoma" w:hAnsi="Tahoma" w:cs="Tahoma"/>
          <w:b/>
        </w:rPr>
      </w:pPr>
    </w:p>
    <w:p w14:paraId="3F7B5C74" w14:textId="77777777" w:rsidR="00177678" w:rsidRDefault="00177678" w:rsidP="00FA66D0">
      <w:pPr>
        <w:keepNext/>
        <w:keepLines/>
        <w:rPr>
          <w:rFonts w:ascii="Tahoma" w:hAnsi="Tahoma" w:cs="Tahoma"/>
          <w:b/>
        </w:rPr>
      </w:pPr>
    </w:p>
    <w:p w14:paraId="7A96B11E" w14:textId="77777777" w:rsidR="00177678" w:rsidRDefault="00177678" w:rsidP="00FA66D0">
      <w:pPr>
        <w:keepNext/>
        <w:keepLines/>
        <w:rPr>
          <w:rFonts w:ascii="Tahoma" w:hAnsi="Tahoma" w:cs="Tahoma"/>
          <w:b/>
        </w:rPr>
      </w:pPr>
    </w:p>
    <w:p w14:paraId="0215CA15" w14:textId="77777777" w:rsidR="00177678" w:rsidRDefault="00177678" w:rsidP="00FA66D0">
      <w:pPr>
        <w:keepNext/>
        <w:keepLines/>
        <w:rPr>
          <w:rFonts w:ascii="Tahoma" w:hAnsi="Tahoma" w:cs="Tahoma"/>
          <w:b/>
        </w:rPr>
      </w:pPr>
    </w:p>
    <w:p w14:paraId="18F6369D" w14:textId="77777777" w:rsidR="00177678" w:rsidRDefault="00177678" w:rsidP="00FA66D0">
      <w:pPr>
        <w:keepNext/>
        <w:keepLines/>
        <w:rPr>
          <w:rFonts w:ascii="Tahoma" w:hAnsi="Tahoma" w:cs="Tahoma"/>
          <w:b/>
        </w:rPr>
      </w:pPr>
    </w:p>
    <w:p w14:paraId="3899D43E" w14:textId="77777777" w:rsidR="00177678" w:rsidRDefault="00177678" w:rsidP="00FA66D0">
      <w:pPr>
        <w:keepNext/>
        <w:keepLines/>
        <w:rPr>
          <w:rFonts w:ascii="Tahoma" w:hAnsi="Tahoma" w:cs="Tahoma"/>
          <w:b/>
        </w:rPr>
      </w:pPr>
    </w:p>
    <w:p w14:paraId="007029A4" w14:textId="77777777" w:rsidR="00177678" w:rsidRDefault="00177678" w:rsidP="00FA66D0">
      <w:pPr>
        <w:keepNext/>
        <w:keepLines/>
        <w:rPr>
          <w:rFonts w:ascii="Tahoma" w:hAnsi="Tahoma" w:cs="Tahoma"/>
          <w:b/>
        </w:rPr>
      </w:pPr>
    </w:p>
    <w:p w14:paraId="69FA2742" w14:textId="77777777" w:rsidR="00177678" w:rsidRDefault="00177678" w:rsidP="00FA66D0">
      <w:pPr>
        <w:keepNext/>
        <w:keepLines/>
        <w:rPr>
          <w:rFonts w:ascii="Tahoma" w:hAnsi="Tahoma" w:cs="Tahoma"/>
          <w:b/>
        </w:rPr>
      </w:pPr>
    </w:p>
    <w:p w14:paraId="3CC0EF09" w14:textId="77777777" w:rsidR="00177678" w:rsidRDefault="00177678" w:rsidP="00FA66D0">
      <w:pPr>
        <w:keepNext/>
        <w:keepLines/>
        <w:rPr>
          <w:rFonts w:ascii="Tahoma" w:hAnsi="Tahoma" w:cs="Tahoma"/>
          <w:b/>
        </w:rPr>
      </w:pPr>
    </w:p>
    <w:p w14:paraId="509F0C54" w14:textId="77777777" w:rsidR="00177678" w:rsidRDefault="00177678" w:rsidP="00FA66D0">
      <w:pPr>
        <w:keepNext/>
        <w:keepLines/>
        <w:rPr>
          <w:rFonts w:ascii="Tahoma" w:hAnsi="Tahoma" w:cs="Tahoma"/>
          <w:b/>
        </w:rPr>
      </w:pPr>
    </w:p>
    <w:p w14:paraId="00A8C71D" w14:textId="77777777" w:rsidR="00177678" w:rsidRDefault="00177678" w:rsidP="00FA66D0">
      <w:pPr>
        <w:keepNext/>
        <w:keepLines/>
        <w:rPr>
          <w:rFonts w:ascii="Tahoma" w:hAnsi="Tahoma" w:cs="Tahoma"/>
          <w:b/>
        </w:rPr>
      </w:pPr>
    </w:p>
    <w:p w14:paraId="65EB59C8" w14:textId="77777777" w:rsidR="00177678" w:rsidRDefault="00177678" w:rsidP="00FA66D0">
      <w:pPr>
        <w:keepNext/>
        <w:keepLines/>
        <w:rPr>
          <w:rFonts w:ascii="Tahoma" w:hAnsi="Tahoma" w:cs="Tahoma"/>
          <w:b/>
        </w:rPr>
      </w:pPr>
    </w:p>
    <w:p w14:paraId="10E03AFB" w14:textId="77777777" w:rsidR="00177678" w:rsidRDefault="00177678" w:rsidP="00FA66D0">
      <w:pPr>
        <w:keepNext/>
        <w:keepLines/>
        <w:rPr>
          <w:rFonts w:ascii="Tahoma" w:hAnsi="Tahoma" w:cs="Tahoma"/>
          <w:b/>
        </w:rPr>
      </w:pPr>
    </w:p>
    <w:p w14:paraId="05436EA7" w14:textId="77777777" w:rsidR="00177678" w:rsidRDefault="00177678" w:rsidP="00FA66D0">
      <w:pPr>
        <w:keepNext/>
        <w:keepLines/>
        <w:rPr>
          <w:rFonts w:ascii="Tahoma" w:hAnsi="Tahoma" w:cs="Tahoma"/>
          <w:b/>
        </w:rPr>
      </w:pPr>
    </w:p>
    <w:p w14:paraId="06F8AA61" w14:textId="77777777" w:rsidR="00177678" w:rsidRDefault="00177678" w:rsidP="00FA66D0">
      <w:pPr>
        <w:keepNext/>
        <w:keepLines/>
        <w:rPr>
          <w:rFonts w:ascii="Tahoma" w:hAnsi="Tahoma" w:cs="Tahoma"/>
          <w:b/>
        </w:rPr>
      </w:pPr>
    </w:p>
    <w:p w14:paraId="0CACF713" w14:textId="77777777" w:rsidR="00177678" w:rsidRDefault="00177678" w:rsidP="00FA66D0">
      <w:pPr>
        <w:keepNext/>
        <w:keepLines/>
        <w:rPr>
          <w:rFonts w:ascii="Tahoma" w:hAnsi="Tahoma" w:cs="Tahoma"/>
          <w:b/>
        </w:rPr>
      </w:pPr>
    </w:p>
    <w:p w14:paraId="628F5157" w14:textId="77777777" w:rsidR="00177678" w:rsidRDefault="00177678" w:rsidP="00FA66D0">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A561376" w14:textId="77777777" w:rsidTr="00610C0E">
        <w:tc>
          <w:tcPr>
            <w:tcW w:w="8252" w:type="dxa"/>
          </w:tcPr>
          <w:p w14:paraId="2F3074B6" w14:textId="77777777" w:rsidR="002216FE" w:rsidRPr="00112425" w:rsidRDefault="002216FE" w:rsidP="00FA66D0">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14:paraId="70FA387D" w14:textId="77777777" w:rsidR="002216FE" w:rsidRPr="00112425" w:rsidRDefault="002216FE"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2</w:t>
            </w:r>
          </w:p>
        </w:tc>
      </w:tr>
    </w:tbl>
    <w:p w14:paraId="6335800A" w14:textId="77777777" w:rsidR="00A60E5F" w:rsidRPr="00112425" w:rsidRDefault="00A60E5F"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67DE83C"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77430F26"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2A91E56"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0CFDBB10"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7CFE04E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0F7660"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443D13F8"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33FBC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434F6766"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83E8700"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1CDE7C2"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0F8BD"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6E93167E"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BD2C395"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7FA5F395"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7E8DC6"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3E11951C"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43922525"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58A7CB57"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30ACB6"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3E5E8F5E"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AEED67"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DD6639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4B80D52"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33E3DEB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E45A8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1E72393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1F0A186D"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6157C378"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EF2C36F"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40684B"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3BEDDF89"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2FA55FE4" w14:textId="77777777" w:rsidR="003300FC" w:rsidRPr="00112425" w:rsidRDefault="003300FC" w:rsidP="00FA66D0">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5C6E7D" w14:textId="77777777" w:rsidR="003300FC" w:rsidRPr="00112425" w:rsidRDefault="003300FC" w:rsidP="00FA66D0">
      <w:pPr>
        <w:keepNext/>
        <w:keepLines/>
        <w:jc w:val="both"/>
        <w:rPr>
          <w:rFonts w:ascii="Tahoma" w:hAnsi="Tahoma" w:cs="Tahoma"/>
        </w:rPr>
      </w:pPr>
    </w:p>
    <w:p w14:paraId="5307A83F" w14:textId="77777777" w:rsidR="003300FC" w:rsidRPr="00112425" w:rsidRDefault="003300FC" w:rsidP="00FA66D0">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67CE5605" w14:textId="77777777" w:rsidR="003300FC" w:rsidRPr="00112425" w:rsidRDefault="003300FC" w:rsidP="00FA66D0">
      <w:pPr>
        <w:keepNext/>
        <w:keepLines/>
        <w:jc w:val="both"/>
        <w:rPr>
          <w:rFonts w:ascii="Tahoma" w:hAnsi="Tahoma" w:cs="Tahoma"/>
        </w:rPr>
      </w:pPr>
    </w:p>
    <w:p w14:paraId="71C6F58D" w14:textId="77777777" w:rsidR="003300FC" w:rsidRPr="00112425" w:rsidRDefault="003300FC" w:rsidP="00FA66D0">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78C70619" w14:textId="77777777" w:rsidR="003300FC" w:rsidRPr="00112425" w:rsidRDefault="003300FC" w:rsidP="00FA66D0">
      <w:pPr>
        <w:keepNext/>
        <w:keepLines/>
        <w:jc w:val="both"/>
        <w:rPr>
          <w:rFonts w:ascii="Tahoma" w:hAnsi="Tahoma" w:cs="Tahoma"/>
        </w:rPr>
      </w:pPr>
    </w:p>
    <w:p w14:paraId="0641F23C" w14:textId="77777777" w:rsidR="003300FC" w:rsidRPr="00112425" w:rsidRDefault="003300FC" w:rsidP="00FA66D0">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2AF692BB" w14:textId="77777777" w:rsidR="003300FC" w:rsidRPr="00112425" w:rsidRDefault="003300FC" w:rsidP="00FA66D0">
      <w:pPr>
        <w:keepNext/>
        <w:keepLines/>
        <w:jc w:val="both"/>
        <w:rPr>
          <w:rFonts w:ascii="Tahoma" w:hAnsi="Tahoma" w:cs="Tahoma"/>
        </w:rPr>
      </w:pPr>
    </w:p>
    <w:p w14:paraId="5067ECD8"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3DF5FD4D"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21033CDB" w14:textId="77777777" w:rsidR="003300FC" w:rsidRPr="00112425" w:rsidRDefault="003300FC" w:rsidP="00FA66D0">
      <w:pPr>
        <w:keepNext/>
        <w:keepLines/>
        <w:jc w:val="both"/>
        <w:rPr>
          <w:rFonts w:ascii="Tahoma" w:hAnsi="Tahoma" w:cs="Tahoma"/>
          <w:b/>
        </w:rPr>
      </w:pPr>
    </w:p>
    <w:p w14:paraId="144254C9" w14:textId="77777777" w:rsidR="003300FC" w:rsidRPr="00112425" w:rsidRDefault="003300FC" w:rsidP="00FA66D0">
      <w:pPr>
        <w:keepNext/>
        <w:keepLines/>
        <w:jc w:val="both"/>
        <w:rPr>
          <w:rFonts w:ascii="Tahoma" w:hAnsi="Tahoma" w:cs="Tahoma"/>
          <w:b/>
        </w:rPr>
      </w:pPr>
    </w:p>
    <w:p w14:paraId="4FBB5179" w14:textId="77777777" w:rsidR="001E382F" w:rsidRPr="00112425" w:rsidRDefault="001E382F"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60318079"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61A82E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21D267F"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535AA7A8" w14:textId="77777777" w:rsidR="005E3D8D" w:rsidRPr="00112425" w:rsidRDefault="005E3D8D" w:rsidP="00FA66D0">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57DEC9D9"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18F2604D"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56534FA" w14:textId="77777777" w:rsidR="003300FC" w:rsidRPr="00112425" w:rsidRDefault="003300FC"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6AE2DD7" w14:textId="77777777" w:rsidR="001E382F" w:rsidRPr="00112425" w:rsidRDefault="001E382F"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32174D6" w14:textId="77777777" w:rsidR="001E382F" w:rsidRPr="00112425" w:rsidRDefault="001E382F"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8C0684" w14:textId="77777777" w:rsidR="00A60E5F" w:rsidRPr="00112425" w:rsidRDefault="00A60E5F"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E2C873" w14:textId="77777777" w:rsidR="00A60E5F" w:rsidRPr="00112425" w:rsidRDefault="00A60E5F" w:rsidP="00FA66D0">
      <w:pPr>
        <w:keepNext/>
        <w:keepLines/>
        <w:jc w:val="both"/>
        <w:rPr>
          <w:rFonts w:ascii="Tahoma" w:hAnsi="Tahoma" w:cs="Tahoma"/>
          <w:b/>
        </w:rPr>
      </w:pPr>
    </w:p>
    <w:p w14:paraId="4230BD18" w14:textId="77777777" w:rsidR="00A60E5F" w:rsidRPr="00112425" w:rsidRDefault="00A60E5F" w:rsidP="00FA66D0">
      <w:pPr>
        <w:keepNext/>
        <w:keepLines/>
        <w:jc w:val="both"/>
        <w:rPr>
          <w:rFonts w:ascii="Tahoma" w:hAnsi="Tahoma" w:cs="Tahoma"/>
          <w:b/>
        </w:rPr>
      </w:pPr>
    </w:p>
    <w:p w14:paraId="62D308F9" w14:textId="77777777" w:rsidR="00A60E5F" w:rsidRPr="00112425" w:rsidRDefault="00A60E5F" w:rsidP="00FA66D0">
      <w:pPr>
        <w:keepNext/>
        <w:keepLines/>
        <w:jc w:val="both"/>
        <w:rPr>
          <w:rFonts w:ascii="Tahoma" w:hAnsi="Tahoma" w:cs="Tahoma"/>
          <w:b/>
          <w:sz w:val="24"/>
        </w:rPr>
      </w:pPr>
    </w:p>
    <w:p w14:paraId="550C2EB1" w14:textId="77777777" w:rsidR="00A60E5F" w:rsidRPr="00112425" w:rsidRDefault="00A60E5F"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F682E44" w14:textId="77777777" w:rsidR="00A60E5F" w:rsidRPr="00112425" w:rsidRDefault="00A60E5F" w:rsidP="00FA66D0">
      <w:pPr>
        <w:keepNext/>
        <w:keepLines/>
        <w:jc w:val="right"/>
        <w:rPr>
          <w:rFonts w:ascii="Tahoma" w:hAnsi="Tahoma" w:cs="Tahoma"/>
          <w:b/>
        </w:rPr>
      </w:pPr>
    </w:p>
    <w:p w14:paraId="6AC3CB1B" w14:textId="77777777" w:rsidR="00A60E5F" w:rsidRPr="00112425" w:rsidRDefault="00A60E5F" w:rsidP="00FA66D0">
      <w:pPr>
        <w:keepNext/>
        <w:keepLines/>
        <w:jc w:val="both"/>
        <w:rPr>
          <w:rFonts w:ascii="Tahoma" w:hAnsi="Tahoma" w:cs="Tahoma"/>
          <w:sz w:val="10"/>
        </w:rPr>
      </w:pPr>
    </w:p>
    <w:p w14:paraId="7453B3EE" w14:textId="77777777" w:rsidR="00A60E5F" w:rsidRPr="00112425" w:rsidRDefault="00A60E5F" w:rsidP="00FA66D0">
      <w:pPr>
        <w:keepNext/>
        <w:keepLines/>
        <w:rPr>
          <w:rFonts w:ascii="Tahoma" w:hAnsi="Tahoma" w:cs="Tahoma"/>
          <w:sz w:val="10"/>
        </w:rPr>
      </w:pPr>
      <w:r w:rsidRPr="00112425">
        <w:rPr>
          <w:rFonts w:ascii="Tahoma" w:hAnsi="Tahoma" w:cs="Tahoma"/>
          <w:sz w:val="10"/>
        </w:rPr>
        <w:br w:type="page"/>
      </w:r>
    </w:p>
    <w:p w14:paraId="4A2AAB98" w14:textId="77777777" w:rsidR="00A60E5F" w:rsidRPr="00112425" w:rsidRDefault="00A60E5F" w:rsidP="00FA66D0">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5C54F747" w14:textId="77777777" w:rsidTr="00610C0E">
        <w:tc>
          <w:tcPr>
            <w:tcW w:w="8252" w:type="dxa"/>
          </w:tcPr>
          <w:p w14:paraId="6205C30E" w14:textId="77777777" w:rsidR="002216FE" w:rsidRPr="00112425" w:rsidRDefault="002216FE" w:rsidP="00FA66D0">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1218CBF3" w14:textId="77777777" w:rsidR="002216FE" w:rsidRPr="00112425" w:rsidRDefault="002216FE" w:rsidP="00FA66D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FC65F1">
              <w:rPr>
                <w:rFonts w:ascii="Tahoma" w:hAnsi="Tahoma" w:cs="Tahoma"/>
                <w:b/>
                <w:i/>
              </w:rPr>
              <w:t>8/</w:t>
            </w:r>
            <w:r w:rsidR="00AC1005">
              <w:rPr>
                <w:rFonts w:ascii="Tahoma" w:hAnsi="Tahoma" w:cs="Tahoma"/>
                <w:b/>
                <w:i/>
              </w:rPr>
              <w:t>3</w:t>
            </w:r>
          </w:p>
        </w:tc>
      </w:tr>
    </w:tbl>
    <w:p w14:paraId="429F3C01" w14:textId="77777777" w:rsidR="00A60E5F" w:rsidRPr="00112425" w:rsidRDefault="00A60E5F" w:rsidP="00FA66D0">
      <w:pPr>
        <w:keepNext/>
        <w:keepLines/>
        <w:rPr>
          <w:rFonts w:ascii="Tahoma" w:hAnsi="Tahoma" w:cs="Tahoma"/>
          <w:sz w:val="10"/>
        </w:rPr>
      </w:pPr>
    </w:p>
    <w:p w14:paraId="71CDCAB3" w14:textId="77777777" w:rsidR="00A60E5F" w:rsidRPr="00112425" w:rsidRDefault="00A60E5F" w:rsidP="00FA66D0">
      <w:pPr>
        <w:keepNext/>
        <w:keepLines/>
        <w:rPr>
          <w:rFonts w:ascii="Tahoma" w:hAnsi="Tahoma" w:cs="Tahoma"/>
          <w:sz w:val="10"/>
        </w:rPr>
      </w:pPr>
    </w:p>
    <w:p w14:paraId="7EE63B25"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61780009" w14:textId="77777777" w:rsidR="005E3D8D" w:rsidRPr="00112425" w:rsidRDefault="005E3D8D" w:rsidP="00FA66D0">
      <w:pPr>
        <w:keepNext/>
        <w:keepLines/>
        <w:jc w:val="both"/>
        <w:rPr>
          <w:rFonts w:ascii="Tahoma" w:eastAsia="Calibri" w:hAnsi="Tahoma" w:cs="Tahoma"/>
          <w:lang w:eastAsia="en-US"/>
        </w:rPr>
      </w:pPr>
    </w:p>
    <w:p w14:paraId="53A65460"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2EFFD16D" w14:textId="77777777" w:rsidR="005E3D8D" w:rsidRPr="00112425" w:rsidRDefault="005E3D8D" w:rsidP="00FA66D0">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27120151" w14:textId="77777777" w:rsidR="005E3D8D" w:rsidRPr="00112425" w:rsidRDefault="005E3D8D" w:rsidP="00FA66D0">
      <w:pPr>
        <w:keepNext/>
        <w:keepLines/>
        <w:jc w:val="both"/>
        <w:rPr>
          <w:rFonts w:ascii="Tahoma" w:eastAsia="Calibri" w:hAnsi="Tahoma" w:cs="Tahoma"/>
          <w:lang w:eastAsia="en-US"/>
        </w:rPr>
      </w:pPr>
    </w:p>
    <w:p w14:paraId="78C9352C" w14:textId="77777777" w:rsidR="005E3D8D" w:rsidRPr="00112425" w:rsidRDefault="005E3D8D" w:rsidP="00FA66D0">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A09D464" w14:textId="77777777" w:rsidR="005E3D8D" w:rsidRPr="00112425" w:rsidRDefault="005E3D8D" w:rsidP="00FA66D0">
      <w:pPr>
        <w:keepNext/>
        <w:keepLines/>
        <w:jc w:val="both"/>
        <w:rPr>
          <w:rFonts w:ascii="Tahoma" w:eastAsia="Calibri" w:hAnsi="Tahoma" w:cs="Tahoma"/>
          <w:lang w:eastAsia="en-US"/>
        </w:rPr>
      </w:pPr>
    </w:p>
    <w:p w14:paraId="4625E076"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3620EA6E" w14:textId="77777777" w:rsidR="005E3D8D" w:rsidRPr="00112425" w:rsidRDefault="005E3D8D" w:rsidP="00FA66D0">
      <w:pPr>
        <w:keepNext/>
        <w:keepLines/>
        <w:jc w:val="both"/>
        <w:rPr>
          <w:rFonts w:ascii="Tahoma" w:eastAsia="Calibri" w:hAnsi="Tahoma" w:cs="Tahoma"/>
          <w:lang w:eastAsia="en-US"/>
        </w:rPr>
      </w:pPr>
    </w:p>
    <w:p w14:paraId="27CE5674" w14:textId="77777777" w:rsidR="005E3D8D" w:rsidRPr="00112425" w:rsidRDefault="005E3D8D" w:rsidP="00FA66D0">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31D76779" w14:textId="77777777" w:rsidR="005E3D8D" w:rsidRPr="00112425" w:rsidRDefault="005E3D8D" w:rsidP="00FA66D0">
      <w:pPr>
        <w:keepNext/>
        <w:keepLines/>
        <w:jc w:val="both"/>
        <w:rPr>
          <w:rFonts w:ascii="Tahoma" w:eastAsia="Calibri" w:hAnsi="Tahoma" w:cs="Tahoma"/>
          <w:lang w:eastAsia="en-US"/>
        </w:rPr>
      </w:pPr>
    </w:p>
    <w:p w14:paraId="2FA963CD"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106676F5" w14:textId="77777777" w:rsidR="005E3D8D" w:rsidRPr="00112425" w:rsidRDefault="005E3D8D" w:rsidP="00FA66D0">
      <w:pPr>
        <w:keepNext/>
        <w:keepLines/>
        <w:jc w:val="both"/>
        <w:rPr>
          <w:rFonts w:ascii="Tahoma" w:eastAsia="Calibri" w:hAnsi="Tahoma" w:cs="Tahoma"/>
          <w:lang w:eastAsia="en-US"/>
        </w:rPr>
      </w:pPr>
    </w:p>
    <w:p w14:paraId="45EE536B"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3031579" w14:textId="77777777" w:rsidR="005E3D8D" w:rsidRPr="00112425" w:rsidRDefault="005E3D8D" w:rsidP="00FA66D0">
      <w:pPr>
        <w:keepNext/>
        <w:keepLines/>
        <w:jc w:val="both"/>
        <w:rPr>
          <w:rFonts w:ascii="Tahoma" w:eastAsia="Calibri" w:hAnsi="Tahoma" w:cs="Tahoma"/>
          <w:lang w:eastAsia="en-US"/>
        </w:rPr>
      </w:pPr>
    </w:p>
    <w:p w14:paraId="085BA87D" w14:textId="77777777" w:rsidR="005E3D8D" w:rsidRPr="00112425" w:rsidRDefault="005E3D8D" w:rsidP="00FA66D0">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3F5B7B9B" w14:textId="77777777" w:rsidR="005E3D8D" w:rsidRPr="00112425" w:rsidRDefault="005E3D8D" w:rsidP="00FA66D0">
      <w:pPr>
        <w:keepNext/>
        <w:keepLines/>
        <w:jc w:val="both"/>
        <w:rPr>
          <w:rFonts w:ascii="Tahoma" w:eastAsia="Calibri" w:hAnsi="Tahoma" w:cs="Tahoma"/>
          <w:lang w:eastAsia="en-US"/>
        </w:rPr>
      </w:pPr>
    </w:p>
    <w:p w14:paraId="33A1CBFD"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611B8B37" w14:textId="77777777" w:rsidR="005E3D8D" w:rsidRPr="00112425" w:rsidRDefault="005E3D8D" w:rsidP="00FA66D0">
      <w:pPr>
        <w:keepNext/>
        <w:keepLines/>
        <w:jc w:val="both"/>
        <w:rPr>
          <w:rFonts w:ascii="Tahoma" w:eastAsia="Calibri" w:hAnsi="Tahoma" w:cs="Tahoma"/>
          <w:lang w:eastAsia="en-US"/>
        </w:rPr>
      </w:pPr>
    </w:p>
    <w:p w14:paraId="78B8A2CE"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5E4AB344" w14:textId="77777777" w:rsidR="005E3D8D" w:rsidRPr="00112425" w:rsidRDefault="005E3D8D" w:rsidP="00FA66D0">
      <w:pPr>
        <w:keepNext/>
        <w:keepLines/>
        <w:jc w:val="both"/>
        <w:rPr>
          <w:rFonts w:ascii="Tahoma" w:eastAsia="Calibri" w:hAnsi="Tahoma" w:cs="Tahoma"/>
          <w:lang w:eastAsia="en-US"/>
        </w:rPr>
      </w:pPr>
    </w:p>
    <w:p w14:paraId="72CC3069"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1E6A1DE3" w14:textId="77777777" w:rsidR="005E3D8D" w:rsidRPr="00112425" w:rsidRDefault="005E3D8D" w:rsidP="00FA66D0">
      <w:pPr>
        <w:keepNext/>
        <w:keepLines/>
        <w:jc w:val="both"/>
        <w:rPr>
          <w:rFonts w:ascii="Tahoma" w:eastAsia="Calibri" w:hAnsi="Tahoma" w:cs="Tahoma"/>
          <w:lang w:eastAsia="en-US"/>
        </w:rPr>
      </w:pPr>
    </w:p>
    <w:p w14:paraId="68095D1D"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4A45FE99" w14:textId="77777777" w:rsidR="005E3D8D" w:rsidRPr="00112425" w:rsidRDefault="005E3D8D" w:rsidP="00FA66D0">
      <w:pPr>
        <w:keepNext/>
        <w:keepLines/>
        <w:jc w:val="both"/>
        <w:rPr>
          <w:rFonts w:ascii="Tahoma" w:eastAsia="Calibri" w:hAnsi="Tahoma" w:cs="Tahoma"/>
          <w:lang w:eastAsia="en-US"/>
        </w:rPr>
      </w:pPr>
    </w:p>
    <w:p w14:paraId="7A44FDFC"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43D0948C"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3DF9D32"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249E54F1" w14:textId="77777777" w:rsidR="005E3D8D" w:rsidRPr="00112425" w:rsidRDefault="005E3D8D" w:rsidP="00FA66D0">
      <w:pPr>
        <w:keepNext/>
        <w:keepLines/>
        <w:jc w:val="both"/>
        <w:rPr>
          <w:rFonts w:ascii="Tahoma" w:eastAsia="Calibri" w:hAnsi="Tahoma" w:cs="Tahoma"/>
          <w:lang w:eastAsia="en-US"/>
        </w:rPr>
      </w:pPr>
    </w:p>
    <w:p w14:paraId="692D69DB"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0E42DB44" w14:textId="77777777" w:rsidR="005E3D8D" w:rsidRPr="00112425" w:rsidRDefault="005E3D8D" w:rsidP="00FA66D0">
      <w:pPr>
        <w:keepNext/>
        <w:keepLines/>
        <w:jc w:val="both"/>
        <w:rPr>
          <w:rFonts w:ascii="Tahoma" w:eastAsia="Calibri" w:hAnsi="Tahoma" w:cs="Tahoma"/>
          <w:lang w:eastAsia="en-US"/>
        </w:rPr>
      </w:pPr>
    </w:p>
    <w:p w14:paraId="35E277FA"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4C21751B"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3A966AFE"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3793787A" w14:textId="77777777" w:rsidR="005E3D8D" w:rsidRPr="00112425" w:rsidRDefault="005E3D8D" w:rsidP="00FA66D0">
      <w:pPr>
        <w:keepNext/>
        <w:keepLines/>
        <w:jc w:val="both"/>
        <w:rPr>
          <w:rFonts w:ascii="Tahoma" w:eastAsia="Calibri" w:hAnsi="Tahoma" w:cs="Tahoma"/>
          <w:lang w:eastAsia="en-US"/>
        </w:rPr>
      </w:pPr>
    </w:p>
    <w:p w14:paraId="2F81B0DF"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1D6B189B" w14:textId="77777777" w:rsidR="005E3D8D" w:rsidRPr="00112425" w:rsidRDefault="005E3D8D" w:rsidP="00FA66D0">
      <w:pPr>
        <w:keepNext/>
        <w:keepLines/>
        <w:jc w:val="both"/>
        <w:rPr>
          <w:rFonts w:ascii="Tahoma" w:eastAsia="Calibri" w:hAnsi="Tahoma" w:cs="Tahoma"/>
          <w:lang w:eastAsia="en-US"/>
        </w:rPr>
      </w:pPr>
    </w:p>
    <w:p w14:paraId="309BB1A0"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5FFA0D42" w14:textId="77777777" w:rsidR="005E3D8D" w:rsidRPr="00112425" w:rsidRDefault="005E3D8D" w:rsidP="00FA66D0">
      <w:pPr>
        <w:keepNext/>
        <w:keepLines/>
        <w:jc w:val="both"/>
        <w:rPr>
          <w:rFonts w:ascii="Tahoma" w:eastAsia="Calibri" w:hAnsi="Tahoma" w:cs="Tahoma"/>
          <w:lang w:eastAsia="en-US"/>
        </w:rPr>
      </w:pPr>
    </w:p>
    <w:p w14:paraId="16DB776B" w14:textId="77777777" w:rsidR="005E3D8D" w:rsidRPr="00112425" w:rsidRDefault="005E3D8D" w:rsidP="00FA66D0">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 revizija iz leta 2010, izdana pri MTZ pod št. 758.</w:t>
      </w:r>
    </w:p>
    <w:p w14:paraId="7C81008F" w14:textId="77777777" w:rsidR="005E3D8D" w:rsidRPr="00112425" w:rsidRDefault="005E3D8D" w:rsidP="00FA66D0">
      <w:pPr>
        <w:keepNext/>
        <w:keepLines/>
        <w:jc w:val="both"/>
        <w:rPr>
          <w:rFonts w:ascii="Tahoma" w:eastAsia="Calibri" w:hAnsi="Tahoma" w:cs="Tahoma"/>
          <w:i/>
          <w:lang w:eastAsia="en-US"/>
        </w:rPr>
      </w:pPr>
    </w:p>
    <w:p w14:paraId="7BFF7318"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11EF5762"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25F8013A" w14:textId="77777777" w:rsidR="005E3D8D" w:rsidRPr="00112425" w:rsidRDefault="005E3D8D" w:rsidP="00FA66D0">
      <w:pPr>
        <w:keepNext/>
        <w:keepLines/>
        <w:jc w:val="both"/>
        <w:rPr>
          <w:rFonts w:ascii="Tahoma" w:eastAsia="Calibri" w:hAnsi="Tahoma" w:cs="Tahoma"/>
          <w:sz w:val="18"/>
          <w:szCs w:val="18"/>
          <w:lang w:eastAsia="en-US"/>
        </w:rPr>
      </w:pPr>
    </w:p>
    <w:p w14:paraId="3653D182" w14:textId="77777777" w:rsidR="005E3D8D" w:rsidRPr="00112425" w:rsidRDefault="005E3D8D" w:rsidP="00FA66D0">
      <w:pPr>
        <w:keepNext/>
        <w:keepLines/>
        <w:jc w:val="both"/>
        <w:rPr>
          <w:rFonts w:ascii="Tahoma" w:eastAsia="Calibri" w:hAnsi="Tahoma" w:cs="Tahoma"/>
          <w:b/>
          <w:i/>
          <w:sz w:val="18"/>
          <w:szCs w:val="18"/>
          <w:lang w:eastAsia="en-US"/>
        </w:rPr>
      </w:pPr>
    </w:p>
    <w:p w14:paraId="48992DFC" w14:textId="77777777" w:rsidR="005E3D8D" w:rsidRPr="00112425" w:rsidRDefault="005E3D8D" w:rsidP="00FA66D0">
      <w:pPr>
        <w:keepNext/>
        <w:keepLines/>
        <w:jc w:val="both"/>
        <w:rPr>
          <w:rFonts w:ascii="Tahoma" w:eastAsia="Calibri" w:hAnsi="Tahoma" w:cs="Tahoma"/>
          <w:b/>
          <w:i/>
          <w:sz w:val="18"/>
          <w:szCs w:val="18"/>
          <w:lang w:eastAsia="en-US"/>
        </w:rPr>
      </w:pPr>
    </w:p>
    <w:p w14:paraId="3785FA82" w14:textId="77777777" w:rsidR="005E3D8D" w:rsidRPr="00112425" w:rsidRDefault="005E3D8D" w:rsidP="00FA66D0">
      <w:pPr>
        <w:keepNext/>
        <w:keepLines/>
        <w:jc w:val="both"/>
        <w:rPr>
          <w:rFonts w:ascii="Tahoma" w:eastAsia="Calibri" w:hAnsi="Tahoma" w:cs="Tahoma"/>
          <w:b/>
          <w:i/>
          <w:lang w:eastAsia="en-US"/>
        </w:rPr>
      </w:pPr>
    </w:p>
    <w:p w14:paraId="29E81E87" w14:textId="77777777" w:rsidR="005E3D8D" w:rsidRPr="00112425" w:rsidRDefault="005E3D8D" w:rsidP="00FA66D0">
      <w:pPr>
        <w:keepNext/>
        <w:keepLines/>
        <w:jc w:val="both"/>
        <w:rPr>
          <w:rFonts w:ascii="Tahoma" w:eastAsia="Calibri" w:hAnsi="Tahoma" w:cs="Tahoma"/>
          <w:b/>
          <w:i/>
          <w:lang w:eastAsia="en-US"/>
        </w:rPr>
      </w:pPr>
    </w:p>
    <w:p w14:paraId="48E7D797" w14:textId="77777777" w:rsidR="005E3D8D" w:rsidRPr="00112425" w:rsidRDefault="005E3D8D" w:rsidP="00FA66D0">
      <w:pPr>
        <w:keepNext/>
        <w:keepLines/>
        <w:jc w:val="both"/>
        <w:rPr>
          <w:rFonts w:ascii="Tahoma" w:eastAsia="Calibri" w:hAnsi="Tahoma" w:cs="Tahoma"/>
          <w:b/>
          <w:i/>
          <w:lang w:eastAsia="en-US"/>
        </w:rPr>
      </w:pPr>
    </w:p>
    <w:p w14:paraId="01469EB1" w14:textId="77777777" w:rsidR="00A60E5F" w:rsidRPr="00112425" w:rsidRDefault="00A60E5F" w:rsidP="00FA66D0">
      <w:pPr>
        <w:keepNext/>
        <w:keepLines/>
        <w:rPr>
          <w:rFonts w:ascii="Tahoma" w:hAnsi="Tahoma" w:cs="Tahoma"/>
          <w:sz w:val="10"/>
        </w:rPr>
      </w:pPr>
    </w:p>
    <w:p w14:paraId="0D428FD2" w14:textId="77777777" w:rsidR="0098185D" w:rsidRPr="00112425" w:rsidRDefault="0098185D" w:rsidP="00FA66D0">
      <w:pPr>
        <w:keepNext/>
        <w:keepLines/>
        <w:jc w:val="both"/>
        <w:rPr>
          <w:rFonts w:ascii="Tahoma" w:hAnsi="Tahoma" w:cs="Tahoma"/>
          <w:b/>
        </w:rPr>
      </w:pPr>
    </w:p>
    <w:p w14:paraId="4D942283"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6FCDBE9" w14:textId="77777777" w:rsidR="005E3D8D" w:rsidRPr="00112425" w:rsidRDefault="005E3D8D" w:rsidP="00FA66D0">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6D8D5368" w14:textId="77777777" w:rsidR="005E3D8D" w:rsidRPr="00112425" w:rsidRDefault="005E3D8D" w:rsidP="00FA6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61C5ADD9" w14:textId="77777777" w:rsidR="0098185D" w:rsidRPr="00112425" w:rsidRDefault="0098185D" w:rsidP="00FA66D0">
      <w:pPr>
        <w:keepNext/>
        <w:keepLines/>
        <w:jc w:val="both"/>
        <w:rPr>
          <w:rFonts w:ascii="Tahoma" w:hAnsi="Tahoma" w:cs="Tahoma"/>
          <w:b/>
        </w:rPr>
      </w:pPr>
    </w:p>
    <w:p w14:paraId="77AB3B6A" w14:textId="77777777" w:rsidR="0098185D" w:rsidRPr="00112425" w:rsidRDefault="0098185D" w:rsidP="00FA66D0">
      <w:pPr>
        <w:keepNext/>
        <w:keepLines/>
        <w:jc w:val="both"/>
        <w:rPr>
          <w:rFonts w:ascii="Tahoma" w:hAnsi="Tahoma" w:cs="Tahoma"/>
          <w:b/>
        </w:rPr>
      </w:pPr>
    </w:p>
    <w:p w14:paraId="7F134CB0" w14:textId="77777777" w:rsidR="00A055C4" w:rsidRPr="00112425" w:rsidRDefault="00A055C4" w:rsidP="00FA66D0">
      <w:pPr>
        <w:keepNext/>
        <w:keepLines/>
        <w:jc w:val="both"/>
        <w:rPr>
          <w:rFonts w:ascii="Tahoma" w:hAnsi="Tahoma" w:cs="Tahoma"/>
          <w:b/>
        </w:rPr>
      </w:pPr>
    </w:p>
    <w:p w14:paraId="2271ED75" w14:textId="77777777" w:rsidR="00A055C4" w:rsidRPr="00112425" w:rsidRDefault="00A055C4" w:rsidP="00FA66D0">
      <w:pPr>
        <w:keepNext/>
        <w:keepLines/>
        <w:jc w:val="both"/>
        <w:rPr>
          <w:rFonts w:ascii="Tahoma" w:hAnsi="Tahoma" w:cs="Tahoma"/>
          <w:b/>
        </w:rPr>
      </w:pPr>
    </w:p>
    <w:p w14:paraId="07AF5C2D" w14:textId="77777777" w:rsidR="00A055C4" w:rsidRPr="00112425" w:rsidRDefault="00A055C4" w:rsidP="00FA66D0">
      <w:pPr>
        <w:keepNext/>
        <w:keepLines/>
        <w:jc w:val="both"/>
        <w:rPr>
          <w:rFonts w:ascii="Tahoma" w:hAnsi="Tahoma" w:cs="Tahoma"/>
          <w:b/>
        </w:rPr>
      </w:pPr>
    </w:p>
    <w:p w14:paraId="6D6FE670" w14:textId="77777777" w:rsidR="006F5550" w:rsidRPr="00112425" w:rsidRDefault="006F5550" w:rsidP="00FA66D0">
      <w:pPr>
        <w:keepNext/>
        <w:keepLines/>
        <w:rPr>
          <w:rFonts w:ascii="Tahoma" w:hAnsi="Tahoma" w:cs="Tahoma"/>
          <w:b/>
        </w:rPr>
      </w:pPr>
      <w:r w:rsidRPr="00112425">
        <w:rPr>
          <w:rFonts w:ascii="Tahoma" w:hAnsi="Tahoma" w:cs="Tahoma"/>
          <w:b/>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094"/>
      </w:tblGrid>
      <w:tr w:rsidR="004E3A6A" w:rsidRPr="00112425" w14:paraId="12DD4FFD" w14:textId="77777777" w:rsidTr="004E3A6A">
        <w:tc>
          <w:tcPr>
            <w:tcW w:w="8257" w:type="dxa"/>
            <w:tcBorders>
              <w:top w:val="single" w:sz="4" w:space="0" w:color="auto"/>
              <w:left w:val="single" w:sz="4" w:space="0" w:color="auto"/>
              <w:bottom w:val="single" w:sz="4" w:space="0" w:color="auto"/>
              <w:right w:val="single" w:sz="4" w:space="0" w:color="808080"/>
            </w:tcBorders>
            <w:hideMark/>
          </w:tcPr>
          <w:p w14:paraId="78E84A73" w14:textId="77777777" w:rsidR="004E3A6A" w:rsidRPr="00112425" w:rsidRDefault="004D3797" w:rsidP="00FA66D0">
            <w:pPr>
              <w:keepNext/>
              <w:keepLines/>
              <w:jc w:val="both"/>
              <w:rPr>
                <w:rFonts w:ascii="Tahoma" w:hAnsi="Tahoma" w:cs="Tahoma"/>
              </w:rPr>
            </w:pPr>
            <w:r>
              <w:rPr>
                <w:rFonts w:ascii="Tahoma" w:hAnsi="Tahoma" w:cs="Tahoma"/>
              </w:rPr>
              <w:lastRenderedPageBreak/>
              <w:t>PONUDBENI</w:t>
            </w:r>
            <w:r w:rsidR="00037DDD">
              <w:rPr>
                <w:rFonts w:ascii="Tahoma" w:hAnsi="Tahoma" w:cs="Tahoma"/>
              </w:rPr>
              <w:t xml:space="preserve"> PREDRAČUN</w:t>
            </w:r>
            <w:r w:rsidR="004E3A6A" w:rsidRPr="00112425">
              <w:rPr>
                <w:rFonts w:ascii="Tahoma" w:hAnsi="Tahoma" w:cs="Tahoma"/>
              </w:rPr>
              <w:t xml:space="preserve"> – POPIS DEL</w:t>
            </w:r>
          </w:p>
        </w:tc>
        <w:tc>
          <w:tcPr>
            <w:tcW w:w="1094" w:type="dxa"/>
            <w:tcBorders>
              <w:top w:val="single" w:sz="4" w:space="0" w:color="auto"/>
              <w:left w:val="single" w:sz="4" w:space="0" w:color="808080"/>
              <w:bottom w:val="single" w:sz="4" w:space="0" w:color="auto"/>
              <w:right w:val="single" w:sz="4" w:space="0" w:color="auto"/>
            </w:tcBorders>
            <w:hideMark/>
          </w:tcPr>
          <w:p w14:paraId="027D100C" w14:textId="77777777" w:rsidR="004E3A6A" w:rsidRPr="00112425" w:rsidRDefault="004E3A6A" w:rsidP="00FA66D0">
            <w:pPr>
              <w:keepNext/>
              <w:keepLines/>
              <w:jc w:val="both"/>
              <w:rPr>
                <w:rFonts w:ascii="Tahoma" w:hAnsi="Tahoma" w:cs="Tahoma"/>
                <w:b/>
                <w:i/>
              </w:rPr>
            </w:pPr>
            <w:r w:rsidRPr="00112425">
              <w:rPr>
                <w:rFonts w:ascii="Tahoma" w:hAnsi="Tahoma" w:cs="Tahoma"/>
                <w:b/>
                <w:i/>
              </w:rPr>
              <w:t>Priloga 9</w:t>
            </w:r>
          </w:p>
        </w:tc>
      </w:tr>
    </w:tbl>
    <w:p w14:paraId="4F525628" w14:textId="77777777" w:rsidR="00220F7D" w:rsidRPr="00112425" w:rsidRDefault="00220F7D" w:rsidP="00FA66D0">
      <w:pPr>
        <w:keepNext/>
        <w:keepLines/>
      </w:pPr>
    </w:p>
    <w:p w14:paraId="24C024AF" w14:textId="77777777" w:rsidR="00220F7D" w:rsidRPr="00112425" w:rsidRDefault="001159B2" w:rsidP="00FA66D0">
      <w:pPr>
        <w:pStyle w:val="Slog"/>
        <w:keepNext/>
        <w:keepLines/>
        <w:jc w:val="both"/>
        <w:rPr>
          <w:rFonts w:ascii="Tahoma" w:hAnsi="Tahoma" w:cs="Tahoma"/>
          <w:sz w:val="20"/>
          <w:lang w:val="sl-SI"/>
        </w:rPr>
      </w:pPr>
      <w:r w:rsidRPr="00112425">
        <w:rPr>
          <w:rFonts w:ascii="Tahoma" w:hAnsi="Tahoma" w:cs="Tahoma"/>
          <w:b/>
          <w:sz w:val="20"/>
          <w:lang w:val="sl-SI"/>
        </w:rPr>
        <w:t>Obraz</w:t>
      </w:r>
      <w:r w:rsidR="00D76FB3">
        <w:rPr>
          <w:rFonts w:ascii="Tahoma" w:hAnsi="Tahoma" w:cs="Tahoma"/>
          <w:b/>
          <w:sz w:val="20"/>
          <w:lang w:val="sl-SI"/>
        </w:rPr>
        <w:t>e</w:t>
      </w:r>
      <w:r w:rsidR="00220F7D" w:rsidRPr="00112425">
        <w:rPr>
          <w:rFonts w:ascii="Tahoma" w:hAnsi="Tahoma" w:cs="Tahoma"/>
          <w:b/>
          <w:sz w:val="20"/>
          <w:lang w:val="sl-SI"/>
        </w:rPr>
        <w:t>c predračuna (popisa del)</w:t>
      </w:r>
      <w:r w:rsidR="005B2B2C" w:rsidRPr="00112425">
        <w:rPr>
          <w:rFonts w:ascii="Tahoma" w:hAnsi="Tahoma" w:cs="Tahoma"/>
          <w:b/>
          <w:sz w:val="20"/>
          <w:lang w:val="sl-SI"/>
        </w:rPr>
        <w:t xml:space="preserve"> </w:t>
      </w:r>
      <w:r w:rsidR="00D76FB3">
        <w:rPr>
          <w:rFonts w:ascii="Tahoma" w:hAnsi="Tahoma" w:cs="Tahoma"/>
          <w:b/>
          <w:sz w:val="20"/>
          <w:lang w:val="sl-SI"/>
        </w:rPr>
        <w:t>je</w:t>
      </w:r>
      <w:r w:rsidRPr="00112425">
        <w:rPr>
          <w:rFonts w:ascii="Tahoma" w:hAnsi="Tahoma" w:cs="Tahoma"/>
          <w:b/>
          <w:sz w:val="20"/>
          <w:lang w:val="sl-SI"/>
        </w:rPr>
        <w:t xml:space="preserve"> kot prilogi sestavni del razpisne dokumentacije in </w:t>
      </w:r>
      <w:r w:rsidR="00D76FB3">
        <w:rPr>
          <w:rFonts w:ascii="Tahoma" w:hAnsi="Tahoma" w:cs="Tahoma"/>
          <w:b/>
          <w:sz w:val="20"/>
          <w:lang w:val="sl-SI"/>
        </w:rPr>
        <w:t>je</w:t>
      </w:r>
      <w:r w:rsidR="00220F7D" w:rsidRPr="00112425">
        <w:rPr>
          <w:rFonts w:ascii="Tahoma" w:hAnsi="Tahoma" w:cs="Tahoma"/>
          <w:b/>
          <w:sz w:val="20"/>
          <w:lang w:val="sl-SI"/>
        </w:rPr>
        <w:t xml:space="preserve"> ponudnikom </w:t>
      </w:r>
      <w:r w:rsidRPr="00112425">
        <w:rPr>
          <w:rFonts w:ascii="Tahoma" w:hAnsi="Tahoma" w:cs="Tahoma"/>
          <w:b/>
          <w:sz w:val="20"/>
          <w:lang w:val="sl-SI"/>
        </w:rPr>
        <w:t xml:space="preserve">na voljo </w:t>
      </w:r>
      <w:r w:rsidR="00220F7D" w:rsidRPr="00112425">
        <w:rPr>
          <w:rFonts w:ascii="Tahoma" w:hAnsi="Tahoma" w:cs="Tahoma"/>
          <w:b/>
          <w:sz w:val="20"/>
          <w:lang w:val="sl-SI"/>
        </w:rPr>
        <w:t>v elektronski obliki.</w:t>
      </w:r>
      <w:r w:rsidR="00220F7D" w:rsidRPr="00112425">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112425">
        <w:rPr>
          <w:rFonts w:ascii="Tahoma" w:hAnsi="Tahoma" w:cs="Tahoma"/>
          <w:b/>
          <w:sz w:val="20"/>
          <w:lang w:val="sl-SI"/>
        </w:rPr>
        <w:t xml:space="preserve"> </w:t>
      </w:r>
      <w:r w:rsidR="00220F7D"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7A4C137B" w14:textId="77777777" w:rsidR="0008284A" w:rsidRPr="00112425" w:rsidRDefault="0008284A" w:rsidP="00FA66D0">
      <w:pPr>
        <w:pStyle w:val="Slog"/>
        <w:keepNext/>
        <w:keepLines/>
        <w:jc w:val="both"/>
        <w:rPr>
          <w:rFonts w:ascii="Tahoma" w:hAnsi="Tahoma" w:cs="Tahoma"/>
          <w:sz w:val="20"/>
          <w:lang w:val="sl-SI"/>
        </w:rPr>
      </w:pPr>
    </w:p>
    <w:p w14:paraId="53944194" w14:textId="77777777" w:rsidR="00220F7D" w:rsidRPr="00112425" w:rsidRDefault="00220F7D" w:rsidP="00FA66D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79A4BA2E" w14:textId="77777777" w:rsidR="00220F7D" w:rsidRPr="00112425" w:rsidRDefault="00220F7D" w:rsidP="00FA66D0">
      <w:pPr>
        <w:pStyle w:val="Slog"/>
        <w:keepNext/>
        <w:keepLines/>
        <w:jc w:val="both"/>
        <w:rPr>
          <w:rFonts w:ascii="Tahoma" w:hAnsi="Tahoma" w:cs="Tahoma"/>
          <w:sz w:val="20"/>
          <w:lang w:val="sl-SI"/>
        </w:rPr>
      </w:pPr>
    </w:p>
    <w:p w14:paraId="3F877ABC" w14:textId="77777777" w:rsidR="00220F7D" w:rsidRPr="00112425" w:rsidRDefault="00220F7D" w:rsidP="00FA66D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4B7C5A3C" w14:textId="77777777" w:rsidR="00220F7D" w:rsidRPr="00112425" w:rsidRDefault="00220F7D" w:rsidP="00FA66D0">
      <w:pPr>
        <w:keepNext/>
        <w:keepLines/>
      </w:pPr>
    </w:p>
    <w:p w14:paraId="7C9E84C3" w14:textId="77777777" w:rsidR="00220F7D" w:rsidRPr="00112425" w:rsidRDefault="00220F7D" w:rsidP="00FA66D0">
      <w:pPr>
        <w:keepNext/>
        <w:keepLines/>
      </w:pPr>
    </w:p>
    <w:p w14:paraId="68582C4A" w14:textId="77777777" w:rsidR="00220F7D" w:rsidRPr="00112425" w:rsidRDefault="00220F7D" w:rsidP="00FA66D0">
      <w:pPr>
        <w:keepNext/>
        <w:keepLines/>
      </w:pPr>
    </w:p>
    <w:p w14:paraId="19A8120A" w14:textId="77777777" w:rsidR="00220F7D" w:rsidRPr="00112425" w:rsidRDefault="00220F7D" w:rsidP="00FA66D0">
      <w:pPr>
        <w:keepNext/>
        <w:keepLines/>
      </w:pPr>
    </w:p>
    <w:p w14:paraId="5FC8C679" w14:textId="77777777" w:rsidR="00220F7D" w:rsidRPr="00112425" w:rsidRDefault="00220F7D" w:rsidP="00FA66D0">
      <w:pPr>
        <w:keepNext/>
        <w:keepLines/>
      </w:pPr>
    </w:p>
    <w:p w14:paraId="3472FCAE" w14:textId="77777777" w:rsidR="00220F7D" w:rsidRPr="00112425" w:rsidRDefault="00220F7D" w:rsidP="00FA66D0">
      <w:pPr>
        <w:keepNext/>
        <w:keepLines/>
      </w:pPr>
      <w:r w:rsidRPr="00112425">
        <w:br w:type="page"/>
      </w:r>
    </w:p>
    <w:p w14:paraId="3A546831" w14:textId="77777777" w:rsidR="00220F7D" w:rsidRPr="00112425" w:rsidRDefault="00220F7D" w:rsidP="00FA66D0">
      <w:pPr>
        <w:keepNext/>
        <w:keepLines/>
        <w:spacing w:line="276" w:lineRule="auto"/>
        <w:jc w:val="center"/>
        <w:rPr>
          <w:rFonts w:asciiTheme="minorHAnsi" w:eastAsiaTheme="minorHAnsi" w:hAnsiTheme="minorHAnsi" w:cstheme="minorBidi"/>
          <w:b/>
          <w:sz w:val="22"/>
          <w:szCs w:val="22"/>
          <w:lang w:eastAsia="en-US"/>
        </w:rPr>
        <w:sectPr w:rsidR="00220F7D" w:rsidRPr="00112425" w:rsidSect="00C96C37">
          <w:headerReference w:type="default" r:id="rId19"/>
          <w:footerReference w:type="default" r:id="rId20"/>
          <w:headerReference w:type="first" r:id="rId21"/>
          <w:footerReference w:type="first" r:id="rId22"/>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740A433B"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32DF67E" w14:textId="77777777" w:rsidR="002216FE" w:rsidRPr="00112425" w:rsidRDefault="002216FE" w:rsidP="00FA66D0">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25561FAF" w14:textId="77777777" w:rsidR="002216FE" w:rsidRPr="00112425" w:rsidRDefault="002216FE" w:rsidP="00FA66D0">
            <w:pPr>
              <w:keepNext/>
              <w:keepLines/>
              <w:rPr>
                <w:rFonts w:ascii="Tahoma" w:hAnsi="Tahoma" w:cs="Tahoma"/>
                <w:b/>
                <w:i/>
              </w:rPr>
            </w:pPr>
            <w:r w:rsidRPr="00112425">
              <w:rPr>
                <w:rFonts w:ascii="Tahoma" w:hAnsi="Tahoma" w:cs="Tahoma"/>
                <w:b/>
                <w:i/>
              </w:rPr>
              <w:t>Priloga 10</w:t>
            </w:r>
          </w:p>
        </w:tc>
      </w:tr>
    </w:tbl>
    <w:p w14:paraId="48C21349" w14:textId="77777777" w:rsidR="00220F7D" w:rsidRPr="00112425" w:rsidRDefault="00220F7D" w:rsidP="00FA66D0">
      <w:pPr>
        <w:keepNext/>
        <w:keepLines/>
        <w:rPr>
          <w:rFonts w:ascii="Tahoma" w:hAnsi="Tahoma" w:cs="Tahoma"/>
          <w:sz w:val="16"/>
        </w:rPr>
      </w:pPr>
    </w:p>
    <w:p w14:paraId="586AC43D" w14:textId="77777777" w:rsidR="00220F7D" w:rsidRPr="00112425" w:rsidRDefault="00220F7D" w:rsidP="00FA66D0">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b/>
        </w:rPr>
        <w:t>fco</w:t>
      </w:r>
      <w:proofErr w:type="spellEnd"/>
      <w:r w:rsidRPr="00112425">
        <w:rPr>
          <w:rFonts w:ascii="Tahoma" w:hAnsi="Tahoma" w:cs="Tahoma"/>
          <w:b/>
        </w:rPr>
        <w:t xml:space="preserve">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12F74782" w14:textId="77777777" w:rsidR="00220F7D" w:rsidRPr="00112425" w:rsidRDefault="00220F7D" w:rsidP="00FA66D0">
      <w:pPr>
        <w:keepNext/>
        <w:keepLines/>
      </w:pPr>
    </w:p>
    <w:p w14:paraId="337EF68E" w14:textId="77777777" w:rsidR="00220F7D" w:rsidRPr="00112425" w:rsidRDefault="00220F7D" w:rsidP="00FA66D0">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28C5857F" w14:textId="77777777" w:rsidR="00220F7D" w:rsidRPr="00112425" w:rsidRDefault="00220F7D" w:rsidP="00FA66D0">
      <w:pPr>
        <w:keepNext/>
        <w:keepLines/>
        <w:numPr>
          <w:ilvl w:val="0"/>
          <w:numId w:val="22"/>
        </w:numPr>
        <w:jc w:val="both"/>
        <w:rPr>
          <w:rFonts w:ascii="Tahoma" w:hAnsi="Tahoma" w:cs="Tahoma"/>
        </w:rPr>
      </w:pPr>
      <w:r w:rsidRPr="00112425">
        <w:rPr>
          <w:rFonts w:ascii="Tahoma" w:hAnsi="Tahoma" w:cs="Tahoma"/>
        </w:rPr>
        <w:t>Cenik prodajnih ur po kvalifikacijski strukturi (NK delavec, PK delavec, …, cenik strojev);</w:t>
      </w:r>
    </w:p>
    <w:p w14:paraId="3C9F1FCB" w14:textId="77777777" w:rsidR="00220F7D" w:rsidRPr="00112425" w:rsidRDefault="00220F7D" w:rsidP="00FA66D0">
      <w:pPr>
        <w:keepNext/>
        <w:keepLines/>
        <w:numPr>
          <w:ilvl w:val="0"/>
          <w:numId w:val="22"/>
        </w:numPr>
        <w:jc w:val="both"/>
        <w:rPr>
          <w:rFonts w:ascii="Tahoma" w:hAnsi="Tahoma" w:cs="Tahoma"/>
        </w:rPr>
      </w:pPr>
      <w:r w:rsidRPr="00112425">
        <w:rPr>
          <w:rFonts w:ascii="Tahoma" w:hAnsi="Tahoma" w:cs="Tahoma"/>
        </w:rPr>
        <w:t xml:space="preserve">Cenik materialov </w:t>
      </w:r>
      <w:proofErr w:type="spellStart"/>
      <w:r w:rsidRPr="00112425">
        <w:rPr>
          <w:rFonts w:ascii="Tahoma" w:hAnsi="Tahoma" w:cs="Tahoma"/>
        </w:rPr>
        <w:t>fco</w:t>
      </w:r>
      <w:proofErr w:type="spellEnd"/>
      <w:r w:rsidRPr="00112425">
        <w:rPr>
          <w:rFonts w:ascii="Tahoma" w:hAnsi="Tahoma" w:cs="Tahoma"/>
        </w:rPr>
        <w:t xml:space="preserve"> gradbišče  (gramozne frakcije, betoni, … - material, ki so ga upoštevali pri pripravi ponudbe za gradbena dela)</w:t>
      </w:r>
      <w:r w:rsidR="009F323D">
        <w:rPr>
          <w:rFonts w:ascii="Tahoma" w:hAnsi="Tahoma" w:cs="Tahoma"/>
        </w:rPr>
        <w:t>;</w:t>
      </w:r>
    </w:p>
    <w:p w14:paraId="3F93939A" w14:textId="77777777" w:rsidR="00220F7D" w:rsidRPr="00112425" w:rsidRDefault="00220F7D" w:rsidP="00FA66D0">
      <w:pPr>
        <w:keepNext/>
        <w:keepLines/>
        <w:numPr>
          <w:ilvl w:val="0"/>
          <w:numId w:val="22"/>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1B924128" w14:textId="77777777" w:rsidR="00220F7D" w:rsidRPr="00112425" w:rsidRDefault="00220F7D" w:rsidP="00FA66D0">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1FD6D667"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54DA5693" w14:textId="77777777" w:rsidR="004E3A6A" w:rsidRPr="00112425" w:rsidRDefault="004E3A6A" w:rsidP="00FA66D0">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57382456" w14:textId="77777777" w:rsidR="004E3A6A" w:rsidRPr="00112425" w:rsidRDefault="004E3A6A" w:rsidP="00FA66D0">
            <w:pPr>
              <w:keepNext/>
              <w:keepLines/>
              <w:rPr>
                <w:rFonts w:ascii="Tahoma" w:hAnsi="Tahoma" w:cs="Tahoma"/>
                <w:b/>
                <w:i/>
              </w:rPr>
            </w:pPr>
            <w:r w:rsidRPr="00112425">
              <w:rPr>
                <w:rFonts w:ascii="Tahoma" w:hAnsi="Tahoma" w:cs="Tahoma"/>
                <w:b/>
                <w:i/>
              </w:rPr>
              <w:t>Priloga 11</w:t>
            </w:r>
          </w:p>
        </w:tc>
      </w:tr>
    </w:tbl>
    <w:p w14:paraId="0FEBFB1F" w14:textId="77777777" w:rsidR="00220F7D" w:rsidRPr="00112425" w:rsidRDefault="00220F7D" w:rsidP="00FA66D0">
      <w:pPr>
        <w:keepNext/>
        <w:keepLines/>
        <w:rPr>
          <w:rFonts w:ascii="Tahoma" w:hAnsi="Tahoma" w:cs="Tahoma"/>
          <w:sz w:val="16"/>
        </w:rPr>
      </w:pPr>
    </w:p>
    <w:p w14:paraId="6B0D9599" w14:textId="77777777" w:rsidR="00E70E82" w:rsidRPr="00E70E82" w:rsidRDefault="00E70E82" w:rsidP="00FA66D0">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 /ali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 /ali police za vsakega podizvajalca.</w:t>
      </w:r>
    </w:p>
    <w:p w14:paraId="0330F769" w14:textId="77777777" w:rsidR="00220F7D" w:rsidRDefault="00220F7D" w:rsidP="00FA66D0">
      <w:pPr>
        <w:keepNext/>
        <w:keepLines/>
      </w:pPr>
    </w:p>
    <w:p w14:paraId="08902F1F" w14:textId="77777777" w:rsidR="00FB0B59" w:rsidRDefault="00FB0B59" w:rsidP="00FA66D0">
      <w:pPr>
        <w:keepNext/>
        <w:keepLines/>
      </w:pPr>
    </w:p>
    <w:p w14:paraId="1E6C5FAE" w14:textId="77777777" w:rsidR="00FB0B59" w:rsidRDefault="00FB0B59" w:rsidP="00FA66D0">
      <w:pPr>
        <w:keepNext/>
        <w:keepLines/>
      </w:pPr>
    </w:p>
    <w:p w14:paraId="3E9F4F26" w14:textId="77777777" w:rsidR="00FB0B59" w:rsidRDefault="00FB0B59" w:rsidP="00FA66D0">
      <w:pPr>
        <w:keepNext/>
        <w:keepLines/>
      </w:pPr>
    </w:p>
    <w:p w14:paraId="00AC3133" w14:textId="77777777" w:rsidR="00FB0B59" w:rsidRDefault="00FB0B59" w:rsidP="00FA66D0">
      <w:pPr>
        <w:keepNext/>
        <w:keepLines/>
      </w:pPr>
    </w:p>
    <w:p w14:paraId="68E818CA" w14:textId="77777777" w:rsidR="00FB0B59" w:rsidRDefault="00FB0B59" w:rsidP="00FA66D0">
      <w:pPr>
        <w:keepNext/>
        <w:keepLines/>
      </w:pPr>
    </w:p>
    <w:p w14:paraId="2B0BDE1E" w14:textId="77777777" w:rsidR="00FB0B59" w:rsidRDefault="00FB0B59" w:rsidP="00FA66D0">
      <w:pPr>
        <w:keepNext/>
        <w:keepLines/>
      </w:pPr>
    </w:p>
    <w:p w14:paraId="0154F6F3" w14:textId="77777777" w:rsidR="00FB0B59" w:rsidRDefault="00FB0B59" w:rsidP="00FA66D0">
      <w:pPr>
        <w:keepNext/>
        <w:keepLines/>
      </w:pPr>
    </w:p>
    <w:p w14:paraId="339277C8" w14:textId="77777777" w:rsidR="00FB0B59" w:rsidRDefault="00FB0B59" w:rsidP="00FA66D0">
      <w:pPr>
        <w:keepNext/>
        <w:keepLines/>
      </w:pPr>
    </w:p>
    <w:p w14:paraId="150A13A5" w14:textId="77777777" w:rsidR="00FB0B59" w:rsidRDefault="00FB0B59" w:rsidP="00FA66D0">
      <w:pPr>
        <w:keepNext/>
        <w:keepLines/>
      </w:pPr>
    </w:p>
    <w:p w14:paraId="3EA053B5" w14:textId="77777777" w:rsidR="00FB0B59" w:rsidRDefault="00FB0B59" w:rsidP="00FA66D0">
      <w:pPr>
        <w:keepNext/>
        <w:keepLines/>
      </w:pPr>
    </w:p>
    <w:p w14:paraId="27B80FC6" w14:textId="77777777" w:rsidR="00FB0B59" w:rsidRDefault="00FB0B59" w:rsidP="00FA66D0">
      <w:pPr>
        <w:keepNext/>
        <w:keepLines/>
      </w:pPr>
    </w:p>
    <w:p w14:paraId="5B41E5F6" w14:textId="77777777" w:rsidR="00FB0B59" w:rsidRDefault="00FB0B59" w:rsidP="00FA66D0">
      <w:pPr>
        <w:keepNext/>
        <w:keepLines/>
      </w:pPr>
    </w:p>
    <w:p w14:paraId="0A1FEFB4" w14:textId="77777777" w:rsidR="00FB0B59" w:rsidRDefault="00FB0B59" w:rsidP="00FA66D0">
      <w:pPr>
        <w:keepNext/>
        <w:keepLines/>
      </w:pPr>
    </w:p>
    <w:p w14:paraId="063B7DFF" w14:textId="77777777" w:rsidR="00FB0B59" w:rsidRDefault="00FB0B59" w:rsidP="00FA66D0">
      <w:pPr>
        <w:keepNext/>
        <w:keepLines/>
      </w:pPr>
    </w:p>
    <w:p w14:paraId="335D5C8E" w14:textId="77777777" w:rsidR="00FB0B59" w:rsidRDefault="00FB0B59" w:rsidP="00FA66D0">
      <w:pPr>
        <w:keepNext/>
        <w:keepLines/>
      </w:pPr>
    </w:p>
    <w:p w14:paraId="1FB480EA" w14:textId="77777777" w:rsidR="00FB0B59" w:rsidRDefault="00FB0B59" w:rsidP="00FA66D0">
      <w:pPr>
        <w:keepNext/>
        <w:keepLines/>
      </w:pPr>
    </w:p>
    <w:p w14:paraId="6AC255DD" w14:textId="77777777" w:rsidR="00FB0B59" w:rsidRDefault="00FB0B59" w:rsidP="00FA66D0">
      <w:pPr>
        <w:keepNext/>
        <w:keepLines/>
      </w:pPr>
    </w:p>
    <w:p w14:paraId="3C64FCB7" w14:textId="77777777" w:rsidR="00FB0B59" w:rsidRDefault="00FB0B59" w:rsidP="00FA66D0">
      <w:pPr>
        <w:keepNext/>
        <w:keepLines/>
      </w:pPr>
    </w:p>
    <w:p w14:paraId="093FD4DF" w14:textId="77777777" w:rsidR="00FB0B59" w:rsidRDefault="00FB0B59" w:rsidP="00FA66D0">
      <w:pPr>
        <w:keepNext/>
        <w:keepLines/>
      </w:pPr>
    </w:p>
    <w:p w14:paraId="70D62110" w14:textId="77777777" w:rsidR="00FB0B59" w:rsidRDefault="00FB0B59" w:rsidP="00FA66D0">
      <w:pPr>
        <w:keepNext/>
        <w:keepLines/>
      </w:pPr>
    </w:p>
    <w:p w14:paraId="61BF498A" w14:textId="77777777" w:rsidR="00FB0B59" w:rsidRDefault="00FB0B59" w:rsidP="00FA66D0">
      <w:pPr>
        <w:keepNext/>
        <w:keepLines/>
      </w:pPr>
    </w:p>
    <w:p w14:paraId="02750E2D" w14:textId="77777777" w:rsidR="00FB0B59" w:rsidRDefault="00FB0B59" w:rsidP="00FA66D0">
      <w:pPr>
        <w:keepNext/>
        <w:keepLines/>
      </w:pPr>
    </w:p>
    <w:p w14:paraId="5FAD7C0F" w14:textId="77777777" w:rsidR="00FB0B59" w:rsidRDefault="00FB0B59" w:rsidP="00FA66D0">
      <w:pPr>
        <w:keepNext/>
        <w:keepLines/>
      </w:pPr>
    </w:p>
    <w:p w14:paraId="1D7D2FA2" w14:textId="77777777" w:rsidR="00FB0B59" w:rsidRDefault="00FB0B59" w:rsidP="00FA66D0">
      <w:pPr>
        <w:keepNext/>
        <w:keepLines/>
      </w:pPr>
    </w:p>
    <w:p w14:paraId="66991EB5" w14:textId="77777777" w:rsidR="00FB0B59" w:rsidRDefault="00FB0B59" w:rsidP="00FA66D0">
      <w:pPr>
        <w:keepNext/>
        <w:keepLines/>
      </w:pPr>
    </w:p>
    <w:p w14:paraId="1B3C0330" w14:textId="77777777" w:rsidR="00FB0B59" w:rsidRDefault="00FB0B59" w:rsidP="00FA66D0">
      <w:pPr>
        <w:keepNext/>
        <w:keepLines/>
      </w:pPr>
    </w:p>
    <w:p w14:paraId="6852FE75" w14:textId="77777777" w:rsidR="00FB0B59" w:rsidRDefault="00FB0B59" w:rsidP="00FA66D0">
      <w:pPr>
        <w:keepNext/>
        <w:keepLines/>
      </w:pPr>
    </w:p>
    <w:p w14:paraId="52F8CD48" w14:textId="77777777" w:rsidR="00FB0B59" w:rsidRDefault="00FB0B59" w:rsidP="00FA66D0">
      <w:pPr>
        <w:keepNext/>
        <w:keepLines/>
      </w:pPr>
    </w:p>
    <w:p w14:paraId="2DE829E2" w14:textId="77777777" w:rsidR="00FB0B59" w:rsidRDefault="00FB0B59" w:rsidP="00FA66D0">
      <w:pPr>
        <w:keepNext/>
        <w:keepLines/>
      </w:pPr>
    </w:p>
    <w:p w14:paraId="3E9B9E11" w14:textId="77777777" w:rsidR="00FB0B59" w:rsidRDefault="00FB0B59" w:rsidP="00FA66D0">
      <w:pPr>
        <w:keepNext/>
        <w:keepLines/>
      </w:pPr>
    </w:p>
    <w:p w14:paraId="730BB948" w14:textId="77777777" w:rsidR="00FB0B59" w:rsidRDefault="00FB0B59" w:rsidP="00FA66D0">
      <w:pPr>
        <w:keepNext/>
        <w:keepLines/>
      </w:pPr>
    </w:p>
    <w:p w14:paraId="23CFE775" w14:textId="77777777" w:rsidR="00FB0B59" w:rsidRDefault="00FB0B59" w:rsidP="00FA66D0">
      <w:pPr>
        <w:keepNext/>
        <w:keepLines/>
      </w:pPr>
    </w:p>
    <w:p w14:paraId="79EF4758" w14:textId="77777777" w:rsidR="00FB0B59" w:rsidRDefault="00FB0B59" w:rsidP="00FA66D0">
      <w:pPr>
        <w:keepNext/>
        <w:keepLines/>
      </w:pPr>
    </w:p>
    <w:p w14:paraId="6B9104FC" w14:textId="77777777" w:rsidR="00FB0B59" w:rsidRDefault="00FB0B59" w:rsidP="00FA66D0">
      <w:pPr>
        <w:keepNext/>
        <w:keepLines/>
      </w:pPr>
    </w:p>
    <w:p w14:paraId="357927DE" w14:textId="77777777" w:rsidR="00FB0B59" w:rsidRDefault="00FB0B59" w:rsidP="00FA66D0">
      <w:pPr>
        <w:keepNext/>
        <w:keepLines/>
      </w:pPr>
    </w:p>
    <w:p w14:paraId="03FB2DEB" w14:textId="77777777" w:rsidR="00FB0B59" w:rsidRDefault="00FB0B59" w:rsidP="00FA66D0">
      <w:pPr>
        <w:keepNext/>
        <w:keepLines/>
      </w:pPr>
    </w:p>
    <w:p w14:paraId="561D41AC" w14:textId="77777777" w:rsidR="00FB0B59" w:rsidRDefault="00FB0B59" w:rsidP="00FA66D0">
      <w:pPr>
        <w:keepNext/>
        <w:keepLines/>
      </w:pPr>
    </w:p>
    <w:p w14:paraId="3B6D5141" w14:textId="77777777" w:rsidR="00FB0B59" w:rsidRDefault="00FB0B59" w:rsidP="00FA66D0">
      <w:pPr>
        <w:keepNext/>
        <w:keepLines/>
      </w:pPr>
    </w:p>
    <w:p w14:paraId="6BD3086C" w14:textId="77777777" w:rsidR="00FB0B59" w:rsidRDefault="00FB0B59" w:rsidP="00FA66D0">
      <w:pPr>
        <w:keepNext/>
        <w:keepLines/>
      </w:pPr>
    </w:p>
    <w:p w14:paraId="19F700F6" w14:textId="77777777" w:rsidR="00FB0B59" w:rsidRDefault="00FB0B59" w:rsidP="00FA66D0">
      <w:pPr>
        <w:keepNext/>
        <w:keepLines/>
      </w:pPr>
    </w:p>
    <w:p w14:paraId="33EC9C3C" w14:textId="77777777" w:rsidR="00FB0B59" w:rsidRDefault="00FB0B59" w:rsidP="00FA66D0">
      <w:pPr>
        <w:keepNext/>
        <w:keepLines/>
      </w:pPr>
    </w:p>
    <w:p w14:paraId="17326C7C" w14:textId="77777777" w:rsidR="00FB0B59" w:rsidRDefault="00FB0B59" w:rsidP="00FA66D0">
      <w:pPr>
        <w:keepNext/>
        <w:keepLines/>
      </w:pPr>
    </w:p>
    <w:p w14:paraId="04789DDA" w14:textId="77777777" w:rsidR="00FB0B59" w:rsidRDefault="00FB0B59" w:rsidP="00FA66D0">
      <w:pPr>
        <w:keepNext/>
        <w:keepLines/>
      </w:pPr>
    </w:p>
    <w:p w14:paraId="224C6EA4" w14:textId="77777777" w:rsidR="00FB0B59" w:rsidRDefault="00FB0B59" w:rsidP="00FA66D0">
      <w:pPr>
        <w:keepNext/>
        <w:keepLines/>
      </w:pPr>
    </w:p>
    <w:p w14:paraId="693D5720" w14:textId="77777777" w:rsidR="00FB0B59" w:rsidRDefault="00FB0B59" w:rsidP="00FA66D0">
      <w:pPr>
        <w:keepNext/>
        <w:keepLines/>
      </w:pPr>
    </w:p>
    <w:p w14:paraId="714466C0" w14:textId="77777777" w:rsidR="00FB0B59" w:rsidRDefault="00FB0B59" w:rsidP="00FA66D0">
      <w:pPr>
        <w:keepNext/>
        <w:keepLines/>
      </w:pPr>
    </w:p>
    <w:p w14:paraId="6826C4D1" w14:textId="77777777" w:rsidR="00FB0B59" w:rsidRDefault="00FB0B59" w:rsidP="00FA66D0">
      <w:pPr>
        <w:keepNext/>
        <w:keepLines/>
      </w:pPr>
    </w:p>
    <w:p w14:paraId="32596383" w14:textId="77777777" w:rsidR="00FB0B59" w:rsidRDefault="00FB0B59" w:rsidP="00FA66D0">
      <w:pPr>
        <w:keepNext/>
        <w:keepLines/>
      </w:pPr>
    </w:p>
    <w:p w14:paraId="2A4B6D69" w14:textId="77777777" w:rsidR="00FB0B59" w:rsidRDefault="00FB0B59" w:rsidP="00FA66D0">
      <w:pPr>
        <w:keepNext/>
        <w:keepLines/>
      </w:pPr>
    </w:p>
    <w:p w14:paraId="2AB1204D" w14:textId="77777777" w:rsidR="00FB0B59" w:rsidRDefault="00FB0B59" w:rsidP="00FA66D0">
      <w:pPr>
        <w:keepNext/>
        <w:keepLines/>
      </w:pPr>
    </w:p>
    <w:p w14:paraId="6830E491" w14:textId="77777777" w:rsidR="00FB0B59" w:rsidRDefault="00FB0B59" w:rsidP="00FA66D0">
      <w:pPr>
        <w:keepNext/>
        <w:keepLines/>
      </w:pPr>
    </w:p>
    <w:sectPr w:rsidR="00FB0B59" w:rsidSect="00FE6940">
      <w:headerReference w:type="default" r:id="rId23"/>
      <w:headerReference w:type="first" r:id="rId24"/>
      <w:footerReference w:type="first" r:id="rId25"/>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B3D47" w14:textId="77777777" w:rsidR="00BC1E04" w:rsidRDefault="00BC1E04">
      <w:r>
        <w:separator/>
      </w:r>
    </w:p>
  </w:endnote>
  <w:endnote w:type="continuationSeparator" w:id="0">
    <w:p w14:paraId="0F100010" w14:textId="77777777" w:rsidR="00BC1E04" w:rsidRDefault="00BC1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Times New Roman"/>
    <w:charset w:val="EE"/>
    <w:family w:val="auto"/>
    <w:pitch w:val="variable"/>
    <w:sig w:usb0="00000001"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BC1E04" w:rsidRPr="007653AE" w:rsidRDefault="00BC1E04"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7777777" w:rsidR="00BC1E04" w:rsidRPr="00CF4AE1" w:rsidRDefault="00BC1E04"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1A4C112" wp14:editId="388FB106">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B951" w14:textId="77777777" w:rsidR="00BC1E04" w:rsidRDefault="00BC1E04" w:rsidP="00220F7D">
    <w:pPr>
      <w:pStyle w:val="Noga"/>
      <w:tabs>
        <w:tab w:val="left" w:pos="1134"/>
        <w:tab w:val="left" w:pos="1985"/>
      </w:tabs>
      <w:ind w:right="-1134"/>
      <w:jc w:val="right"/>
    </w:pPr>
    <w:r>
      <w:t xml:space="preserve">                     </w:t>
    </w:r>
    <w:r>
      <w:rPr>
        <w:noProof/>
        <w:lang w:val="sl-SI"/>
      </w:rPr>
      <w:drawing>
        <wp:inline distT="0" distB="0" distL="0" distR="0" wp14:anchorId="24AA4741" wp14:editId="337C4D67">
          <wp:extent cx="3790800" cy="28800"/>
          <wp:effectExtent l="0" t="0" r="0" b="952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E04096E" w14:textId="77777777" w:rsidR="00BC1E04" w:rsidRDefault="00BC1E04" w:rsidP="00220F7D">
    <w:pPr>
      <w:pStyle w:val="Noga"/>
      <w:jc w:val="center"/>
      <w:rPr>
        <w:sz w:val="16"/>
        <w:szCs w:val="16"/>
      </w:rPr>
    </w:pPr>
  </w:p>
  <w:p w14:paraId="3BEA92DC" w14:textId="0367BF02" w:rsidR="00BC1E04" w:rsidRPr="001B5040" w:rsidRDefault="00BC1E04"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C65A8">
      <w:rPr>
        <w:noProof/>
        <w:sz w:val="16"/>
        <w:szCs w:val="16"/>
      </w:rPr>
      <w:t>32</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DC72" w14:textId="77777777" w:rsidR="00BC1E04" w:rsidRPr="00DA1ACE" w:rsidRDefault="00BC1E04"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BC1E04" w:rsidRDefault="00BC1E04" w:rsidP="0073769E">
    <w:pPr>
      <w:pStyle w:val="Noga"/>
      <w:ind w:right="-1134"/>
      <w:jc w:val="right"/>
    </w:pPr>
    <w:r>
      <w:rPr>
        <w:noProof/>
        <w:lang w:val="sl-SI"/>
      </w:rPr>
      <w:drawing>
        <wp:inline distT="0" distB="0" distL="0" distR="0" wp14:anchorId="7933ACF2" wp14:editId="4E7EB194">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BC1E04" w:rsidRDefault="00BC1E04" w:rsidP="0073769E">
    <w:pPr>
      <w:pStyle w:val="Noga"/>
      <w:jc w:val="center"/>
      <w:rPr>
        <w:sz w:val="16"/>
        <w:szCs w:val="16"/>
      </w:rPr>
    </w:pPr>
  </w:p>
  <w:p w14:paraId="04DDF3DD" w14:textId="77777777" w:rsidR="00BC1E04" w:rsidRDefault="00BC1E04"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E12772" w14:textId="77777777" w:rsidR="00BC1E04" w:rsidRDefault="00BC1E04"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91F6" w14:textId="77777777" w:rsidR="00BC1E04" w:rsidRDefault="00BC1E04">
      <w:r>
        <w:separator/>
      </w:r>
    </w:p>
  </w:footnote>
  <w:footnote w:type="continuationSeparator" w:id="0">
    <w:p w14:paraId="44B7A6E8" w14:textId="77777777" w:rsidR="00BC1E04" w:rsidRDefault="00BC1E04">
      <w:r>
        <w:continuationSeparator/>
      </w:r>
    </w:p>
  </w:footnote>
  <w:footnote w:id="1">
    <w:p w14:paraId="6D6F69BB" w14:textId="77777777" w:rsidR="00BC1E04" w:rsidRDefault="00BC1E04">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BC1E04" w:rsidRDefault="00BC1E04" w:rsidP="009670F5">
    <w:pPr>
      <w:pStyle w:val="Glava"/>
      <w:jc w:val="center"/>
    </w:pPr>
  </w:p>
  <w:p w14:paraId="3A288B32" w14:textId="77777777" w:rsidR="00BC1E04" w:rsidRDefault="00BC1E04"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BC1E04" w:rsidRPr="009670F5" w:rsidRDefault="00BC1E04"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BC1E04" w:rsidRDefault="00BC1E04"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BC1E04" w:rsidRDefault="00BC1E04"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EBD2" w14:textId="77777777" w:rsidR="00BC1E04" w:rsidRDefault="00BC1E04" w:rsidP="00220F7D">
    <w:pPr>
      <w:pStyle w:val="Glava"/>
      <w:jc w:val="center"/>
    </w:pPr>
    <w:r>
      <w:rPr>
        <w:noProof/>
        <w:lang w:val="sl-SI"/>
      </w:rPr>
      <w:drawing>
        <wp:inline distT="0" distB="0" distL="0" distR="0" wp14:anchorId="7B86F2B7" wp14:editId="031A57E3">
          <wp:extent cx="828675" cy="609600"/>
          <wp:effectExtent l="19050" t="0" r="952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5B3AB48" w14:textId="77777777" w:rsidR="00BC1E04" w:rsidRPr="00B97ED8" w:rsidRDefault="00BC1E04"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86B" w14:textId="77777777" w:rsidR="00BC1E04" w:rsidRDefault="00BC1E04" w:rsidP="00220F7D">
    <w:pPr>
      <w:pStyle w:val="Glava"/>
      <w:tabs>
        <w:tab w:val="clear" w:pos="4536"/>
        <w:tab w:val="clear" w:pos="9072"/>
        <w:tab w:val="left" w:pos="5930"/>
      </w:tabs>
      <w:jc w:val="center"/>
      <w:rPr>
        <w:sz w:val="12"/>
      </w:rPr>
    </w:pPr>
    <w:r>
      <w:rPr>
        <w:noProof/>
        <w:lang w:val="sl-SI"/>
      </w:rPr>
      <w:drawing>
        <wp:inline distT="0" distB="0" distL="0" distR="0" wp14:anchorId="42B22928" wp14:editId="47E1BAF9">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010341D" w14:textId="77777777" w:rsidR="00BC1E04" w:rsidRPr="00A660CE" w:rsidRDefault="00BC1E04"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BC1E04" w:rsidRDefault="00BC1E04" w:rsidP="009670F5">
    <w:pPr>
      <w:pStyle w:val="Glava"/>
      <w:jc w:val="center"/>
    </w:pPr>
    <w:r>
      <w:rPr>
        <w:noProof/>
        <w:lang w:val="sl-SI"/>
      </w:rPr>
      <w:drawing>
        <wp:inline distT="0" distB="0" distL="0" distR="0" wp14:anchorId="39CEBB53" wp14:editId="4AF522F6">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BC1E04" w:rsidRPr="00667509" w:rsidRDefault="00BC1E04"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BC1E04" w:rsidRDefault="00BC1E04" w:rsidP="000C1E30">
    <w:pPr>
      <w:pStyle w:val="Glava"/>
      <w:jc w:val="center"/>
    </w:pPr>
    <w:r>
      <w:rPr>
        <w:noProof/>
        <w:lang w:val="sl-SI"/>
      </w:rPr>
      <w:drawing>
        <wp:inline distT="0" distB="0" distL="0" distR="0" wp14:anchorId="394B1FF8" wp14:editId="12163674">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BC1E04" w:rsidRDefault="00BC1E04" w:rsidP="009670F5">
    <w:pPr>
      <w:pStyle w:val="Glava"/>
      <w:spacing w:after="120"/>
      <w:jc w:val="center"/>
    </w:pPr>
  </w:p>
  <w:p w14:paraId="46F3004D" w14:textId="77777777" w:rsidR="00BC1E04" w:rsidRPr="00001A3E" w:rsidRDefault="00BC1E04"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7"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9F278D"/>
    <w:multiLevelType w:val="hybridMultilevel"/>
    <w:tmpl w:val="2EC6B810"/>
    <w:lvl w:ilvl="0" w:tplc="32B4829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AAB0EF4"/>
    <w:multiLevelType w:val="hybridMultilevel"/>
    <w:tmpl w:val="118ED85C"/>
    <w:lvl w:ilvl="0" w:tplc="01241154">
      <w:start w:val="135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0" w15:restartNumberingAfterBreak="0">
    <w:nsid w:val="3A9937DD"/>
    <w:multiLevelType w:val="hybridMultilevel"/>
    <w:tmpl w:val="99A6F91E"/>
    <w:lvl w:ilvl="0" w:tplc="2A72D034">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5"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3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2"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8"/>
  </w:num>
  <w:num w:numId="3">
    <w:abstractNumId w:val="36"/>
  </w:num>
  <w:num w:numId="4">
    <w:abstractNumId w:val="27"/>
  </w:num>
  <w:num w:numId="5">
    <w:abstractNumId w:val="33"/>
  </w:num>
  <w:num w:numId="6">
    <w:abstractNumId w:val="25"/>
  </w:num>
  <w:num w:numId="7">
    <w:abstractNumId w:val="14"/>
  </w:num>
  <w:num w:numId="8">
    <w:abstractNumId w:val="45"/>
  </w:num>
  <w:num w:numId="9">
    <w:abstractNumId w:val="43"/>
  </w:num>
  <w:num w:numId="10">
    <w:abstractNumId w:val="46"/>
  </w:num>
  <w:num w:numId="11">
    <w:abstractNumId w:val="8"/>
  </w:num>
  <w:num w:numId="12">
    <w:abstractNumId w:val="22"/>
  </w:num>
  <w:num w:numId="13">
    <w:abstractNumId w:val="17"/>
  </w:num>
  <w:num w:numId="14">
    <w:abstractNumId w:val="41"/>
  </w:num>
  <w:num w:numId="15">
    <w:abstractNumId w:val="37"/>
  </w:num>
  <w:num w:numId="16">
    <w:abstractNumId w:val="6"/>
  </w:num>
  <w:num w:numId="17">
    <w:abstractNumId w:val="32"/>
  </w:num>
  <w:num w:numId="18">
    <w:abstractNumId w:val="35"/>
    <w:lvlOverride w:ilvl="0">
      <w:startOverride w:val="1"/>
    </w:lvlOverride>
  </w:num>
  <w:num w:numId="19">
    <w:abstractNumId w:val="24"/>
  </w:num>
  <w:num w:numId="20">
    <w:abstractNumId w:val="28"/>
  </w:num>
  <w:num w:numId="21">
    <w:abstractNumId w:val="11"/>
  </w:num>
  <w:num w:numId="22">
    <w:abstractNumId w:val="44"/>
  </w:num>
  <w:num w:numId="23">
    <w:abstractNumId w:val="15"/>
  </w:num>
  <w:num w:numId="24">
    <w:abstractNumId w:val="20"/>
  </w:num>
  <w:num w:numId="25">
    <w:abstractNumId w:val="29"/>
  </w:num>
  <w:num w:numId="26">
    <w:abstractNumId w:val="26"/>
  </w:num>
  <w:num w:numId="27">
    <w:abstractNumId w:val="7"/>
  </w:num>
  <w:num w:numId="28">
    <w:abstractNumId w:val="39"/>
  </w:num>
  <w:num w:numId="29">
    <w:abstractNumId w:val="12"/>
  </w:num>
  <w:num w:numId="30">
    <w:abstractNumId w:val="23"/>
  </w:num>
  <w:num w:numId="31">
    <w:abstractNumId w:val="19"/>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42"/>
  </w:num>
  <w:num w:numId="35">
    <w:abstractNumId w:val="13"/>
  </w:num>
  <w:num w:numId="36">
    <w:abstractNumId w:val="31"/>
  </w:num>
  <w:num w:numId="37">
    <w:abstractNumId w:val="21"/>
  </w:num>
  <w:num w:numId="38">
    <w:abstractNumId w:val="34"/>
  </w:num>
  <w:num w:numId="39">
    <w:abstractNumId w:val="16"/>
  </w:num>
  <w:num w:numId="40">
    <w:abstractNumId w:val="10"/>
  </w:num>
  <w:num w:numId="41">
    <w:abstractNumId w:val="5"/>
  </w:num>
  <w:num w:numId="42">
    <w:abstractNumId w:val="30"/>
  </w:num>
  <w:num w:numId="43">
    <w:abstractNumId w:val="4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4F0B"/>
    <w:rsid w:val="0000525A"/>
    <w:rsid w:val="0000613B"/>
    <w:rsid w:val="0000632E"/>
    <w:rsid w:val="000067EA"/>
    <w:rsid w:val="0000689D"/>
    <w:rsid w:val="00007700"/>
    <w:rsid w:val="000104C0"/>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244D"/>
    <w:rsid w:val="00032754"/>
    <w:rsid w:val="00033F69"/>
    <w:rsid w:val="00034339"/>
    <w:rsid w:val="00036CAC"/>
    <w:rsid w:val="00037051"/>
    <w:rsid w:val="000378AD"/>
    <w:rsid w:val="00037AB0"/>
    <w:rsid w:val="00037D32"/>
    <w:rsid w:val="00037DDD"/>
    <w:rsid w:val="00041C5E"/>
    <w:rsid w:val="00041DD6"/>
    <w:rsid w:val="000438AC"/>
    <w:rsid w:val="000443C4"/>
    <w:rsid w:val="000453C1"/>
    <w:rsid w:val="0004599E"/>
    <w:rsid w:val="00045E2C"/>
    <w:rsid w:val="00047537"/>
    <w:rsid w:val="00047732"/>
    <w:rsid w:val="000478FE"/>
    <w:rsid w:val="00047A04"/>
    <w:rsid w:val="00047A4C"/>
    <w:rsid w:val="00047F19"/>
    <w:rsid w:val="00051141"/>
    <w:rsid w:val="0005123B"/>
    <w:rsid w:val="000514D8"/>
    <w:rsid w:val="0005162B"/>
    <w:rsid w:val="00051E9C"/>
    <w:rsid w:val="000524C5"/>
    <w:rsid w:val="0005290E"/>
    <w:rsid w:val="000538C0"/>
    <w:rsid w:val="00053B0A"/>
    <w:rsid w:val="00053E2F"/>
    <w:rsid w:val="00054BA1"/>
    <w:rsid w:val="00060B3A"/>
    <w:rsid w:val="000611F7"/>
    <w:rsid w:val="00062286"/>
    <w:rsid w:val="00062317"/>
    <w:rsid w:val="00062896"/>
    <w:rsid w:val="00063039"/>
    <w:rsid w:val="00063A9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CE1"/>
    <w:rsid w:val="00076DDE"/>
    <w:rsid w:val="00077018"/>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F5D"/>
    <w:rsid w:val="00093B83"/>
    <w:rsid w:val="0009631F"/>
    <w:rsid w:val="000963B1"/>
    <w:rsid w:val="0009684C"/>
    <w:rsid w:val="00096C88"/>
    <w:rsid w:val="000975D4"/>
    <w:rsid w:val="000A076D"/>
    <w:rsid w:val="000A104F"/>
    <w:rsid w:val="000A1B77"/>
    <w:rsid w:val="000A22D9"/>
    <w:rsid w:val="000A22E0"/>
    <w:rsid w:val="000A2723"/>
    <w:rsid w:val="000A33DA"/>
    <w:rsid w:val="000A4A0A"/>
    <w:rsid w:val="000A4C1C"/>
    <w:rsid w:val="000A57D6"/>
    <w:rsid w:val="000A589F"/>
    <w:rsid w:val="000A6530"/>
    <w:rsid w:val="000A6E22"/>
    <w:rsid w:val="000A6F22"/>
    <w:rsid w:val="000A777D"/>
    <w:rsid w:val="000A7EC5"/>
    <w:rsid w:val="000B00D1"/>
    <w:rsid w:val="000B012B"/>
    <w:rsid w:val="000B23F0"/>
    <w:rsid w:val="000B3585"/>
    <w:rsid w:val="000B474F"/>
    <w:rsid w:val="000B4901"/>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3507"/>
    <w:rsid w:val="000D3E47"/>
    <w:rsid w:val="000D5042"/>
    <w:rsid w:val="000D52E3"/>
    <w:rsid w:val="000D55CA"/>
    <w:rsid w:val="000D5DDC"/>
    <w:rsid w:val="000D6F21"/>
    <w:rsid w:val="000D748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BE2"/>
    <w:rsid w:val="00111F91"/>
    <w:rsid w:val="00112425"/>
    <w:rsid w:val="001124A5"/>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6DA0"/>
    <w:rsid w:val="001372AD"/>
    <w:rsid w:val="00137BF1"/>
    <w:rsid w:val="001403D5"/>
    <w:rsid w:val="001417B7"/>
    <w:rsid w:val="00141D57"/>
    <w:rsid w:val="0014292D"/>
    <w:rsid w:val="00143243"/>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36C4"/>
    <w:rsid w:val="00173DE8"/>
    <w:rsid w:val="001740B8"/>
    <w:rsid w:val="00174928"/>
    <w:rsid w:val="00175156"/>
    <w:rsid w:val="001769DE"/>
    <w:rsid w:val="00177058"/>
    <w:rsid w:val="00177678"/>
    <w:rsid w:val="001802A4"/>
    <w:rsid w:val="00180C5C"/>
    <w:rsid w:val="00181CFB"/>
    <w:rsid w:val="00182A9D"/>
    <w:rsid w:val="0018369E"/>
    <w:rsid w:val="00184478"/>
    <w:rsid w:val="00185B2B"/>
    <w:rsid w:val="00185F8A"/>
    <w:rsid w:val="00186602"/>
    <w:rsid w:val="001872DC"/>
    <w:rsid w:val="00187759"/>
    <w:rsid w:val="001906CF"/>
    <w:rsid w:val="001929B7"/>
    <w:rsid w:val="0019332C"/>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ABE"/>
    <w:rsid w:val="00213E93"/>
    <w:rsid w:val="00214449"/>
    <w:rsid w:val="002150F8"/>
    <w:rsid w:val="002156D6"/>
    <w:rsid w:val="0021668E"/>
    <w:rsid w:val="00216F53"/>
    <w:rsid w:val="00217EC0"/>
    <w:rsid w:val="00220217"/>
    <w:rsid w:val="002207A1"/>
    <w:rsid w:val="00220D6A"/>
    <w:rsid w:val="00220F7D"/>
    <w:rsid w:val="002216FE"/>
    <w:rsid w:val="002231F6"/>
    <w:rsid w:val="00223656"/>
    <w:rsid w:val="002249BC"/>
    <w:rsid w:val="00224B8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AB2"/>
    <w:rsid w:val="00254ECA"/>
    <w:rsid w:val="00256812"/>
    <w:rsid w:val="002569F7"/>
    <w:rsid w:val="00256CA6"/>
    <w:rsid w:val="00256D56"/>
    <w:rsid w:val="00260574"/>
    <w:rsid w:val="0026110C"/>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CD4"/>
    <w:rsid w:val="00273DFF"/>
    <w:rsid w:val="002750C1"/>
    <w:rsid w:val="002755B2"/>
    <w:rsid w:val="0027636D"/>
    <w:rsid w:val="002768C9"/>
    <w:rsid w:val="00277BDE"/>
    <w:rsid w:val="00277D7D"/>
    <w:rsid w:val="00277E1B"/>
    <w:rsid w:val="00281417"/>
    <w:rsid w:val="00281C09"/>
    <w:rsid w:val="00282833"/>
    <w:rsid w:val="00282B8D"/>
    <w:rsid w:val="00283781"/>
    <w:rsid w:val="0028458E"/>
    <w:rsid w:val="002849CC"/>
    <w:rsid w:val="00284CE2"/>
    <w:rsid w:val="00285F18"/>
    <w:rsid w:val="00286AA3"/>
    <w:rsid w:val="00286C9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4640"/>
    <w:rsid w:val="002A482E"/>
    <w:rsid w:val="002A4DF3"/>
    <w:rsid w:val="002A4ECB"/>
    <w:rsid w:val="002A550C"/>
    <w:rsid w:val="002A5D90"/>
    <w:rsid w:val="002A5D9A"/>
    <w:rsid w:val="002A687B"/>
    <w:rsid w:val="002A6BE2"/>
    <w:rsid w:val="002B1399"/>
    <w:rsid w:val="002B2389"/>
    <w:rsid w:val="002B2B3A"/>
    <w:rsid w:val="002B2D0F"/>
    <w:rsid w:val="002B3693"/>
    <w:rsid w:val="002B3E04"/>
    <w:rsid w:val="002B5329"/>
    <w:rsid w:val="002B54C0"/>
    <w:rsid w:val="002B5C42"/>
    <w:rsid w:val="002B78A9"/>
    <w:rsid w:val="002B7DF6"/>
    <w:rsid w:val="002C00D8"/>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5EE1"/>
    <w:rsid w:val="002D6576"/>
    <w:rsid w:val="002D67CD"/>
    <w:rsid w:val="002E059C"/>
    <w:rsid w:val="002E07C4"/>
    <w:rsid w:val="002E14E4"/>
    <w:rsid w:val="002E50EF"/>
    <w:rsid w:val="002E6452"/>
    <w:rsid w:val="002E6A8B"/>
    <w:rsid w:val="002E6DA4"/>
    <w:rsid w:val="002E6E4A"/>
    <w:rsid w:val="002F0256"/>
    <w:rsid w:val="002F0F08"/>
    <w:rsid w:val="002F1616"/>
    <w:rsid w:val="002F1C53"/>
    <w:rsid w:val="002F1FE6"/>
    <w:rsid w:val="002F248B"/>
    <w:rsid w:val="002F2490"/>
    <w:rsid w:val="002F2DD2"/>
    <w:rsid w:val="002F37E3"/>
    <w:rsid w:val="002F3B96"/>
    <w:rsid w:val="002F40F0"/>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A5E"/>
    <w:rsid w:val="00317F3E"/>
    <w:rsid w:val="00320304"/>
    <w:rsid w:val="00320A1B"/>
    <w:rsid w:val="00321FFC"/>
    <w:rsid w:val="00322004"/>
    <w:rsid w:val="0032256F"/>
    <w:rsid w:val="00322BBD"/>
    <w:rsid w:val="0032379D"/>
    <w:rsid w:val="00323D8E"/>
    <w:rsid w:val="00324BDA"/>
    <w:rsid w:val="00325548"/>
    <w:rsid w:val="003264EF"/>
    <w:rsid w:val="00327A67"/>
    <w:rsid w:val="00327B0C"/>
    <w:rsid w:val="00327EB3"/>
    <w:rsid w:val="003300FC"/>
    <w:rsid w:val="003322FF"/>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7BC9"/>
    <w:rsid w:val="00361C09"/>
    <w:rsid w:val="00362492"/>
    <w:rsid w:val="00362905"/>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613B"/>
    <w:rsid w:val="003768FA"/>
    <w:rsid w:val="00376BDF"/>
    <w:rsid w:val="00376D4F"/>
    <w:rsid w:val="0037703A"/>
    <w:rsid w:val="003772AA"/>
    <w:rsid w:val="0037750A"/>
    <w:rsid w:val="0038049C"/>
    <w:rsid w:val="003811D2"/>
    <w:rsid w:val="00381695"/>
    <w:rsid w:val="003821C8"/>
    <w:rsid w:val="00383246"/>
    <w:rsid w:val="00383E92"/>
    <w:rsid w:val="003844B0"/>
    <w:rsid w:val="00385E71"/>
    <w:rsid w:val="00386015"/>
    <w:rsid w:val="003865F8"/>
    <w:rsid w:val="00386EE2"/>
    <w:rsid w:val="003875B4"/>
    <w:rsid w:val="003876B3"/>
    <w:rsid w:val="0038772B"/>
    <w:rsid w:val="0038776E"/>
    <w:rsid w:val="00387DC1"/>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9CA"/>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55BF"/>
    <w:rsid w:val="003C5E66"/>
    <w:rsid w:val="003D1610"/>
    <w:rsid w:val="003D1969"/>
    <w:rsid w:val="003D21B1"/>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5593"/>
    <w:rsid w:val="003F64BB"/>
    <w:rsid w:val="003F7B8A"/>
    <w:rsid w:val="003F7C6F"/>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3345"/>
    <w:rsid w:val="004341E0"/>
    <w:rsid w:val="00434564"/>
    <w:rsid w:val="004345CD"/>
    <w:rsid w:val="00435319"/>
    <w:rsid w:val="00435705"/>
    <w:rsid w:val="00436657"/>
    <w:rsid w:val="00437150"/>
    <w:rsid w:val="00437BD0"/>
    <w:rsid w:val="00440318"/>
    <w:rsid w:val="004405F4"/>
    <w:rsid w:val="004406D2"/>
    <w:rsid w:val="00440A2E"/>
    <w:rsid w:val="00440B99"/>
    <w:rsid w:val="004413D4"/>
    <w:rsid w:val="00442DD1"/>
    <w:rsid w:val="0044357E"/>
    <w:rsid w:val="0044526C"/>
    <w:rsid w:val="00445FFF"/>
    <w:rsid w:val="00447181"/>
    <w:rsid w:val="00447825"/>
    <w:rsid w:val="0045023B"/>
    <w:rsid w:val="004502BD"/>
    <w:rsid w:val="00450B01"/>
    <w:rsid w:val="00451EB5"/>
    <w:rsid w:val="0045284D"/>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33AD"/>
    <w:rsid w:val="00484E32"/>
    <w:rsid w:val="00485860"/>
    <w:rsid w:val="00486AF1"/>
    <w:rsid w:val="00487AD0"/>
    <w:rsid w:val="00487CD6"/>
    <w:rsid w:val="00490C99"/>
    <w:rsid w:val="004915A1"/>
    <w:rsid w:val="00491DF8"/>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10F2"/>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5FEB"/>
    <w:rsid w:val="004F7C9D"/>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BC5"/>
    <w:rsid w:val="0055405A"/>
    <w:rsid w:val="00554A13"/>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B27"/>
    <w:rsid w:val="00565BD3"/>
    <w:rsid w:val="0056639B"/>
    <w:rsid w:val="00566537"/>
    <w:rsid w:val="0056659C"/>
    <w:rsid w:val="005668F6"/>
    <w:rsid w:val="00570602"/>
    <w:rsid w:val="00572A07"/>
    <w:rsid w:val="00572E68"/>
    <w:rsid w:val="00573F4D"/>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5A6B"/>
    <w:rsid w:val="00585C50"/>
    <w:rsid w:val="00585CDF"/>
    <w:rsid w:val="00586216"/>
    <w:rsid w:val="005871AF"/>
    <w:rsid w:val="0059104E"/>
    <w:rsid w:val="005913C9"/>
    <w:rsid w:val="0059245B"/>
    <w:rsid w:val="00592DDD"/>
    <w:rsid w:val="00592F86"/>
    <w:rsid w:val="00595569"/>
    <w:rsid w:val="00596328"/>
    <w:rsid w:val="00596DA5"/>
    <w:rsid w:val="00597459"/>
    <w:rsid w:val="005A0B2E"/>
    <w:rsid w:val="005A13E4"/>
    <w:rsid w:val="005A1C2F"/>
    <w:rsid w:val="005A2020"/>
    <w:rsid w:val="005A2C38"/>
    <w:rsid w:val="005A2F76"/>
    <w:rsid w:val="005A3001"/>
    <w:rsid w:val="005B107D"/>
    <w:rsid w:val="005B12F2"/>
    <w:rsid w:val="005B15DC"/>
    <w:rsid w:val="005B19E0"/>
    <w:rsid w:val="005B26BE"/>
    <w:rsid w:val="005B288F"/>
    <w:rsid w:val="005B2B2C"/>
    <w:rsid w:val="005B2E09"/>
    <w:rsid w:val="005B3333"/>
    <w:rsid w:val="005B3CB1"/>
    <w:rsid w:val="005B43E7"/>
    <w:rsid w:val="005B4855"/>
    <w:rsid w:val="005B67DD"/>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5A3"/>
    <w:rsid w:val="005D2618"/>
    <w:rsid w:val="005D4649"/>
    <w:rsid w:val="005D562B"/>
    <w:rsid w:val="005D5C08"/>
    <w:rsid w:val="005D694D"/>
    <w:rsid w:val="005E1233"/>
    <w:rsid w:val="005E3499"/>
    <w:rsid w:val="005E3D5E"/>
    <w:rsid w:val="005E3D8D"/>
    <w:rsid w:val="005E4125"/>
    <w:rsid w:val="005E606A"/>
    <w:rsid w:val="005E77E8"/>
    <w:rsid w:val="005E7F25"/>
    <w:rsid w:val="005F043B"/>
    <w:rsid w:val="005F0926"/>
    <w:rsid w:val="005F28EB"/>
    <w:rsid w:val="005F4DEE"/>
    <w:rsid w:val="005F50D1"/>
    <w:rsid w:val="005F5E43"/>
    <w:rsid w:val="005F6E4D"/>
    <w:rsid w:val="0060010A"/>
    <w:rsid w:val="00600663"/>
    <w:rsid w:val="006009C0"/>
    <w:rsid w:val="00600E59"/>
    <w:rsid w:val="00600F77"/>
    <w:rsid w:val="006023E7"/>
    <w:rsid w:val="00602923"/>
    <w:rsid w:val="006036E7"/>
    <w:rsid w:val="00605F9C"/>
    <w:rsid w:val="00606D23"/>
    <w:rsid w:val="00610362"/>
    <w:rsid w:val="006109AD"/>
    <w:rsid w:val="00610C0E"/>
    <w:rsid w:val="00611D81"/>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19A1"/>
    <w:rsid w:val="00671F68"/>
    <w:rsid w:val="0067207E"/>
    <w:rsid w:val="00672F7B"/>
    <w:rsid w:val="00673771"/>
    <w:rsid w:val="0067388A"/>
    <w:rsid w:val="006739B3"/>
    <w:rsid w:val="00673A9D"/>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27"/>
    <w:rsid w:val="006A5D86"/>
    <w:rsid w:val="006A613A"/>
    <w:rsid w:val="006A6E68"/>
    <w:rsid w:val="006B06D6"/>
    <w:rsid w:val="006B0866"/>
    <w:rsid w:val="006B0BE7"/>
    <w:rsid w:val="006B1834"/>
    <w:rsid w:val="006B1EDB"/>
    <w:rsid w:val="006B3081"/>
    <w:rsid w:val="006B30E9"/>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50D"/>
    <w:rsid w:val="006E3F6B"/>
    <w:rsid w:val="006E3FD9"/>
    <w:rsid w:val="006E49FD"/>
    <w:rsid w:val="006E5AF6"/>
    <w:rsid w:val="006E608A"/>
    <w:rsid w:val="006E65FF"/>
    <w:rsid w:val="006E6FDD"/>
    <w:rsid w:val="006E71C3"/>
    <w:rsid w:val="006E7C2D"/>
    <w:rsid w:val="006F05F5"/>
    <w:rsid w:val="006F0770"/>
    <w:rsid w:val="006F2B25"/>
    <w:rsid w:val="006F31E4"/>
    <w:rsid w:val="006F3C51"/>
    <w:rsid w:val="006F4206"/>
    <w:rsid w:val="006F4B76"/>
    <w:rsid w:val="006F4DD0"/>
    <w:rsid w:val="006F53DE"/>
    <w:rsid w:val="006F5550"/>
    <w:rsid w:val="006F56EA"/>
    <w:rsid w:val="006F5C66"/>
    <w:rsid w:val="006F5E2C"/>
    <w:rsid w:val="006F6B85"/>
    <w:rsid w:val="0070203D"/>
    <w:rsid w:val="00703249"/>
    <w:rsid w:val="00703B47"/>
    <w:rsid w:val="00704627"/>
    <w:rsid w:val="00704807"/>
    <w:rsid w:val="007049AC"/>
    <w:rsid w:val="00706821"/>
    <w:rsid w:val="00706A0E"/>
    <w:rsid w:val="00706C97"/>
    <w:rsid w:val="00706F0F"/>
    <w:rsid w:val="007079C1"/>
    <w:rsid w:val="007116AE"/>
    <w:rsid w:val="00712029"/>
    <w:rsid w:val="00712C35"/>
    <w:rsid w:val="00712EF3"/>
    <w:rsid w:val="007159A9"/>
    <w:rsid w:val="00715FDB"/>
    <w:rsid w:val="0071601B"/>
    <w:rsid w:val="00716F0D"/>
    <w:rsid w:val="00716F57"/>
    <w:rsid w:val="007176E4"/>
    <w:rsid w:val="00717732"/>
    <w:rsid w:val="0071786F"/>
    <w:rsid w:val="00717F3A"/>
    <w:rsid w:val="007209B7"/>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0A0"/>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6076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3D2"/>
    <w:rsid w:val="00772553"/>
    <w:rsid w:val="007762AD"/>
    <w:rsid w:val="007779B6"/>
    <w:rsid w:val="00777A28"/>
    <w:rsid w:val="00777C67"/>
    <w:rsid w:val="0078076A"/>
    <w:rsid w:val="00780B68"/>
    <w:rsid w:val="00780DDE"/>
    <w:rsid w:val="007824BD"/>
    <w:rsid w:val="007827C9"/>
    <w:rsid w:val="00783304"/>
    <w:rsid w:val="00783E84"/>
    <w:rsid w:val="0078487E"/>
    <w:rsid w:val="007858D8"/>
    <w:rsid w:val="00786DCD"/>
    <w:rsid w:val="00787A19"/>
    <w:rsid w:val="007900E6"/>
    <w:rsid w:val="00790991"/>
    <w:rsid w:val="00790C1F"/>
    <w:rsid w:val="00791816"/>
    <w:rsid w:val="00792B66"/>
    <w:rsid w:val="00792C9F"/>
    <w:rsid w:val="007930F8"/>
    <w:rsid w:val="00793D49"/>
    <w:rsid w:val="00793DFD"/>
    <w:rsid w:val="00793F8D"/>
    <w:rsid w:val="007945EA"/>
    <w:rsid w:val="007946A6"/>
    <w:rsid w:val="00794965"/>
    <w:rsid w:val="007949E0"/>
    <w:rsid w:val="00796176"/>
    <w:rsid w:val="0079623D"/>
    <w:rsid w:val="0079624A"/>
    <w:rsid w:val="00796FBC"/>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1A68"/>
    <w:rsid w:val="007C1F65"/>
    <w:rsid w:val="007C2635"/>
    <w:rsid w:val="007C2A43"/>
    <w:rsid w:val="007C2C5D"/>
    <w:rsid w:val="007C3B98"/>
    <w:rsid w:val="007C4273"/>
    <w:rsid w:val="007C4308"/>
    <w:rsid w:val="007C4447"/>
    <w:rsid w:val="007C4A1C"/>
    <w:rsid w:val="007C588C"/>
    <w:rsid w:val="007C65D2"/>
    <w:rsid w:val="007C70A1"/>
    <w:rsid w:val="007C75FA"/>
    <w:rsid w:val="007C7D9D"/>
    <w:rsid w:val="007C7DE5"/>
    <w:rsid w:val="007D1052"/>
    <w:rsid w:val="007D2154"/>
    <w:rsid w:val="007D29BA"/>
    <w:rsid w:val="007D2FB9"/>
    <w:rsid w:val="007D3BC3"/>
    <w:rsid w:val="007D4B3D"/>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427"/>
    <w:rsid w:val="00837C77"/>
    <w:rsid w:val="00840597"/>
    <w:rsid w:val="00840786"/>
    <w:rsid w:val="00840D9E"/>
    <w:rsid w:val="00841121"/>
    <w:rsid w:val="00841519"/>
    <w:rsid w:val="008415F9"/>
    <w:rsid w:val="00841B3B"/>
    <w:rsid w:val="00841F32"/>
    <w:rsid w:val="008423AB"/>
    <w:rsid w:val="00842ECD"/>
    <w:rsid w:val="00843095"/>
    <w:rsid w:val="00846EB6"/>
    <w:rsid w:val="008473A4"/>
    <w:rsid w:val="00847B22"/>
    <w:rsid w:val="00847FC6"/>
    <w:rsid w:val="00850117"/>
    <w:rsid w:val="008507AA"/>
    <w:rsid w:val="0085166A"/>
    <w:rsid w:val="00851899"/>
    <w:rsid w:val="00852BA7"/>
    <w:rsid w:val="00852E15"/>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6572"/>
    <w:rsid w:val="00876CDD"/>
    <w:rsid w:val="00876D80"/>
    <w:rsid w:val="008777EC"/>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218"/>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62F2"/>
    <w:rsid w:val="008F13CA"/>
    <w:rsid w:val="008F1C2D"/>
    <w:rsid w:val="008F2C3A"/>
    <w:rsid w:val="008F3583"/>
    <w:rsid w:val="008F4A49"/>
    <w:rsid w:val="008F5749"/>
    <w:rsid w:val="008F600D"/>
    <w:rsid w:val="008F6099"/>
    <w:rsid w:val="008F62D7"/>
    <w:rsid w:val="008F674C"/>
    <w:rsid w:val="008F6CF8"/>
    <w:rsid w:val="008F6EBC"/>
    <w:rsid w:val="008F7264"/>
    <w:rsid w:val="00900033"/>
    <w:rsid w:val="009000F9"/>
    <w:rsid w:val="009012A0"/>
    <w:rsid w:val="009015C1"/>
    <w:rsid w:val="00901752"/>
    <w:rsid w:val="0090331F"/>
    <w:rsid w:val="0090351C"/>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7A2"/>
    <w:rsid w:val="009168A2"/>
    <w:rsid w:val="00916975"/>
    <w:rsid w:val="00917FBB"/>
    <w:rsid w:val="009211A2"/>
    <w:rsid w:val="0092288B"/>
    <w:rsid w:val="00922ADB"/>
    <w:rsid w:val="00922B85"/>
    <w:rsid w:val="0092437A"/>
    <w:rsid w:val="00925D65"/>
    <w:rsid w:val="009265E0"/>
    <w:rsid w:val="00926CE6"/>
    <w:rsid w:val="00926D1C"/>
    <w:rsid w:val="00927173"/>
    <w:rsid w:val="00931F2A"/>
    <w:rsid w:val="00932189"/>
    <w:rsid w:val="00932798"/>
    <w:rsid w:val="00933D25"/>
    <w:rsid w:val="00934635"/>
    <w:rsid w:val="00934719"/>
    <w:rsid w:val="009351D4"/>
    <w:rsid w:val="009354B5"/>
    <w:rsid w:val="00935E5D"/>
    <w:rsid w:val="00936304"/>
    <w:rsid w:val="00936962"/>
    <w:rsid w:val="009372A4"/>
    <w:rsid w:val="00940008"/>
    <w:rsid w:val="009409AD"/>
    <w:rsid w:val="00940CEB"/>
    <w:rsid w:val="00941EAC"/>
    <w:rsid w:val="00943997"/>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76E3"/>
    <w:rsid w:val="00987EC6"/>
    <w:rsid w:val="009902DC"/>
    <w:rsid w:val="009908BF"/>
    <w:rsid w:val="00990C38"/>
    <w:rsid w:val="009919D2"/>
    <w:rsid w:val="00991FCD"/>
    <w:rsid w:val="00993612"/>
    <w:rsid w:val="0099389B"/>
    <w:rsid w:val="009938CB"/>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D96"/>
    <w:rsid w:val="009B6560"/>
    <w:rsid w:val="009B663C"/>
    <w:rsid w:val="009B6C3F"/>
    <w:rsid w:val="009B7908"/>
    <w:rsid w:val="009C0150"/>
    <w:rsid w:val="009C01E2"/>
    <w:rsid w:val="009C07FD"/>
    <w:rsid w:val="009C1A01"/>
    <w:rsid w:val="009C32C3"/>
    <w:rsid w:val="009C3789"/>
    <w:rsid w:val="009C40D2"/>
    <w:rsid w:val="009C42E3"/>
    <w:rsid w:val="009C59C9"/>
    <w:rsid w:val="009C629E"/>
    <w:rsid w:val="009C631F"/>
    <w:rsid w:val="009C6B9A"/>
    <w:rsid w:val="009C70B4"/>
    <w:rsid w:val="009D030E"/>
    <w:rsid w:val="009D047D"/>
    <w:rsid w:val="009D059B"/>
    <w:rsid w:val="009D09D0"/>
    <w:rsid w:val="009D0A0F"/>
    <w:rsid w:val="009D1BCD"/>
    <w:rsid w:val="009D30C5"/>
    <w:rsid w:val="009D3176"/>
    <w:rsid w:val="009D3405"/>
    <w:rsid w:val="009D3A88"/>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29F0"/>
    <w:rsid w:val="009E40ED"/>
    <w:rsid w:val="009E5665"/>
    <w:rsid w:val="009E573B"/>
    <w:rsid w:val="009E5CA9"/>
    <w:rsid w:val="009F004D"/>
    <w:rsid w:val="009F033D"/>
    <w:rsid w:val="009F215E"/>
    <w:rsid w:val="009F2334"/>
    <w:rsid w:val="009F323D"/>
    <w:rsid w:val="009F4E76"/>
    <w:rsid w:val="009F4EAA"/>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74C4"/>
    <w:rsid w:val="00A1784D"/>
    <w:rsid w:val="00A17A92"/>
    <w:rsid w:val="00A210A0"/>
    <w:rsid w:val="00A2121A"/>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9E9"/>
    <w:rsid w:val="00A27AEF"/>
    <w:rsid w:val="00A300E3"/>
    <w:rsid w:val="00A30A31"/>
    <w:rsid w:val="00A313BA"/>
    <w:rsid w:val="00A31DF6"/>
    <w:rsid w:val="00A32199"/>
    <w:rsid w:val="00A32827"/>
    <w:rsid w:val="00A32DAD"/>
    <w:rsid w:val="00A33201"/>
    <w:rsid w:val="00A339F7"/>
    <w:rsid w:val="00A3521A"/>
    <w:rsid w:val="00A35688"/>
    <w:rsid w:val="00A35B1E"/>
    <w:rsid w:val="00A362B2"/>
    <w:rsid w:val="00A362E2"/>
    <w:rsid w:val="00A37481"/>
    <w:rsid w:val="00A37ABC"/>
    <w:rsid w:val="00A40730"/>
    <w:rsid w:val="00A41BD8"/>
    <w:rsid w:val="00A41BE4"/>
    <w:rsid w:val="00A41E48"/>
    <w:rsid w:val="00A42535"/>
    <w:rsid w:val="00A43BA5"/>
    <w:rsid w:val="00A45060"/>
    <w:rsid w:val="00A4581A"/>
    <w:rsid w:val="00A46D15"/>
    <w:rsid w:val="00A47C0D"/>
    <w:rsid w:val="00A47FF0"/>
    <w:rsid w:val="00A5125D"/>
    <w:rsid w:val="00A51993"/>
    <w:rsid w:val="00A5202E"/>
    <w:rsid w:val="00A527D8"/>
    <w:rsid w:val="00A532A3"/>
    <w:rsid w:val="00A53EBA"/>
    <w:rsid w:val="00A545BB"/>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76F9"/>
    <w:rsid w:val="00A67B9E"/>
    <w:rsid w:val="00A71530"/>
    <w:rsid w:val="00A7164C"/>
    <w:rsid w:val="00A71BA9"/>
    <w:rsid w:val="00A71E03"/>
    <w:rsid w:val="00A71E2C"/>
    <w:rsid w:val="00A7249C"/>
    <w:rsid w:val="00A72ADB"/>
    <w:rsid w:val="00A73018"/>
    <w:rsid w:val="00A7327B"/>
    <w:rsid w:val="00A73B84"/>
    <w:rsid w:val="00A73BBF"/>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42D"/>
    <w:rsid w:val="00A9387B"/>
    <w:rsid w:val="00A951BE"/>
    <w:rsid w:val="00A9533C"/>
    <w:rsid w:val="00A96153"/>
    <w:rsid w:val="00A963F3"/>
    <w:rsid w:val="00A96998"/>
    <w:rsid w:val="00A96FA6"/>
    <w:rsid w:val="00A97629"/>
    <w:rsid w:val="00AA024E"/>
    <w:rsid w:val="00AA0E8D"/>
    <w:rsid w:val="00AA2A0A"/>
    <w:rsid w:val="00AA39DE"/>
    <w:rsid w:val="00AA3CC2"/>
    <w:rsid w:val="00AA4585"/>
    <w:rsid w:val="00AA53E3"/>
    <w:rsid w:val="00AA589C"/>
    <w:rsid w:val="00AA58F2"/>
    <w:rsid w:val="00AA7323"/>
    <w:rsid w:val="00AA79ED"/>
    <w:rsid w:val="00AB0AF0"/>
    <w:rsid w:val="00AB0EDA"/>
    <w:rsid w:val="00AB153D"/>
    <w:rsid w:val="00AB1FE3"/>
    <w:rsid w:val="00AB395C"/>
    <w:rsid w:val="00AB3D5A"/>
    <w:rsid w:val="00AB48D2"/>
    <w:rsid w:val="00AB55A3"/>
    <w:rsid w:val="00AB56C2"/>
    <w:rsid w:val="00AB574A"/>
    <w:rsid w:val="00AB5EB8"/>
    <w:rsid w:val="00AC1005"/>
    <w:rsid w:val="00AC1D05"/>
    <w:rsid w:val="00AC259A"/>
    <w:rsid w:val="00AC2635"/>
    <w:rsid w:val="00AC2D28"/>
    <w:rsid w:val="00AC30C9"/>
    <w:rsid w:val="00AC4259"/>
    <w:rsid w:val="00AC48C7"/>
    <w:rsid w:val="00AC49AC"/>
    <w:rsid w:val="00AC4E56"/>
    <w:rsid w:val="00AC7255"/>
    <w:rsid w:val="00AD053B"/>
    <w:rsid w:val="00AD0713"/>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A03"/>
    <w:rsid w:val="00AF4DD1"/>
    <w:rsid w:val="00AF63F9"/>
    <w:rsid w:val="00AF7653"/>
    <w:rsid w:val="00AF7705"/>
    <w:rsid w:val="00B00292"/>
    <w:rsid w:val="00B0100E"/>
    <w:rsid w:val="00B03F92"/>
    <w:rsid w:val="00B040ED"/>
    <w:rsid w:val="00B04678"/>
    <w:rsid w:val="00B0505E"/>
    <w:rsid w:val="00B05E3A"/>
    <w:rsid w:val="00B06615"/>
    <w:rsid w:val="00B06651"/>
    <w:rsid w:val="00B06797"/>
    <w:rsid w:val="00B06AE2"/>
    <w:rsid w:val="00B06F86"/>
    <w:rsid w:val="00B1029A"/>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94A"/>
    <w:rsid w:val="00B33676"/>
    <w:rsid w:val="00B34294"/>
    <w:rsid w:val="00B3482B"/>
    <w:rsid w:val="00B348A1"/>
    <w:rsid w:val="00B34CB2"/>
    <w:rsid w:val="00B34D39"/>
    <w:rsid w:val="00B35E1F"/>
    <w:rsid w:val="00B3650B"/>
    <w:rsid w:val="00B368CF"/>
    <w:rsid w:val="00B36918"/>
    <w:rsid w:val="00B36C79"/>
    <w:rsid w:val="00B37873"/>
    <w:rsid w:val="00B37FFE"/>
    <w:rsid w:val="00B406A1"/>
    <w:rsid w:val="00B419EB"/>
    <w:rsid w:val="00B42357"/>
    <w:rsid w:val="00B4482E"/>
    <w:rsid w:val="00B47458"/>
    <w:rsid w:val="00B479AD"/>
    <w:rsid w:val="00B47F9F"/>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741B"/>
    <w:rsid w:val="00B77584"/>
    <w:rsid w:val="00B8029E"/>
    <w:rsid w:val="00B80A02"/>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960"/>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492"/>
    <w:rsid w:val="00BE7D86"/>
    <w:rsid w:val="00BF1530"/>
    <w:rsid w:val="00BF1CD0"/>
    <w:rsid w:val="00BF1EE6"/>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62B4"/>
    <w:rsid w:val="00C16868"/>
    <w:rsid w:val="00C16AD6"/>
    <w:rsid w:val="00C175D0"/>
    <w:rsid w:val="00C20265"/>
    <w:rsid w:val="00C2080A"/>
    <w:rsid w:val="00C21489"/>
    <w:rsid w:val="00C21C1E"/>
    <w:rsid w:val="00C22FC5"/>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65F7"/>
    <w:rsid w:val="00C36BD8"/>
    <w:rsid w:val="00C3707D"/>
    <w:rsid w:val="00C4006F"/>
    <w:rsid w:val="00C40A2E"/>
    <w:rsid w:val="00C40AD7"/>
    <w:rsid w:val="00C40E0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4875"/>
    <w:rsid w:val="00C552B1"/>
    <w:rsid w:val="00C563B3"/>
    <w:rsid w:val="00C56429"/>
    <w:rsid w:val="00C607DE"/>
    <w:rsid w:val="00C60A4F"/>
    <w:rsid w:val="00C61153"/>
    <w:rsid w:val="00C6232C"/>
    <w:rsid w:val="00C63E9D"/>
    <w:rsid w:val="00C6422D"/>
    <w:rsid w:val="00C643D3"/>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5CC8"/>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7462"/>
    <w:rsid w:val="00C900EE"/>
    <w:rsid w:val="00C9095B"/>
    <w:rsid w:val="00C91864"/>
    <w:rsid w:val="00C91A76"/>
    <w:rsid w:val="00C91DB1"/>
    <w:rsid w:val="00C923AC"/>
    <w:rsid w:val="00C92509"/>
    <w:rsid w:val="00C925FE"/>
    <w:rsid w:val="00C9314E"/>
    <w:rsid w:val="00C9317D"/>
    <w:rsid w:val="00C93259"/>
    <w:rsid w:val="00C93ACE"/>
    <w:rsid w:val="00C94491"/>
    <w:rsid w:val="00C94553"/>
    <w:rsid w:val="00C94D3F"/>
    <w:rsid w:val="00C95F59"/>
    <w:rsid w:val="00C9663C"/>
    <w:rsid w:val="00C969A6"/>
    <w:rsid w:val="00C96C37"/>
    <w:rsid w:val="00CA0137"/>
    <w:rsid w:val="00CA05C8"/>
    <w:rsid w:val="00CA12AD"/>
    <w:rsid w:val="00CA14A2"/>
    <w:rsid w:val="00CA2554"/>
    <w:rsid w:val="00CA39CE"/>
    <w:rsid w:val="00CA4E8B"/>
    <w:rsid w:val="00CA5490"/>
    <w:rsid w:val="00CA600E"/>
    <w:rsid w:val="00CA6647"/>
    <w:rsid w:val="00CA68A8"/>
    <w:rsid w:val="00CA6930"/>
    <w:rsid w:val="00CA78BB"/>
    <w:rsid w:val="00CA7906"/>
    <w:rsid w:val="00CB06F0"/>
    <w:rsid w:val="00CB0AA4"/>
    <w:rsid w:val="00CB112D"/>
    <w:rsid w:val="00CB1927"/>
    <w:rsid w:val="00CB23D7"/>
    <w:rsid w:val="00CB39BE"/>
    <w:rsid w:val="00CB3FCE"/>
    <w:rsid w:val="00CB5A53"/>
    <w:rsid w:val="00CB678B"/>
    <w:rsid w:val="00CB7BE0"/>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105C"/>
    <w:rsid w:val="00CF1883"/>
    <w:rsid w:val="00CF2513"/>
    <w:rsid w:val="00CF40D5"/>
    <w:rsid w:val="00CF437B"/>
    <w:rsid w:val="00CF4459"/>
    <w:rsid w:val="00CF49DA"/>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66B7"/>
    <w:rsid w:val="00D06B02"/>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B6E"/>
    <w:rsid w:val="00D2286C"/>
    <w:rsid w:val="00D2306E"/>
    <w:rsid w:val="00D2399B"/>
    <w:rsid w:val="00D23F54"/>
    <w:rsid w:val="00D2626D"/>
    <w:rsid w:val="00D26B96"/>
    <w:rsid w:val="00D307FF"/>
    <w:rsid w:val="00D3199C"/>
    <w:rsid w:val="00D31C58"/>
    <w:rsid w:val="00D32EE7"/>
    <w:rsid w:val="00D33A5A"/>
    <w:rsid w:val="00D35A38"/>
    <w:rsid w:val="00D35F02"/>
    <w:rsid w:val="00D35FF3"/>
    <w:rsid w:val="00D36AA6"/>
    <w:rsid w:val="00D37058"/>
    <w:rsid w:val="00D377B2"/>
    <w:rsid w:val="00D379B9"/>
    <w:rsid w:val="00D37C2D"/>
    <w:rsid w:val="00D40067"/>
    <w:rsid w:val="00D41176"/>
    <w:rsid w:val="00D41BE0"/>
    <w:rsid w:val="00D424FF"/>
    <w:rsid w:val="00D42CE4"/>
    <w:rsid w:val="00D43A98"/>
    <w:rsid w:val="00D4472E"/>
    <w:rsid w:val="00D45EC6"/>
    <w:rsid w:val="00D45F33"/>
    <w:rsid w:val="00D45FC0"/>
    <w:rsid w:val="00D46335"/>
    <w:rsid w:val="00D471C0"/>
    <w:rsid w:val="00D47207"/>
    <w:rsid w:val="00D4726D"/>
    <w:rsid w:val="00D47936"/>
    <w:rsid w:val="00D47B93"/>
    <w:rsid w:val="00D50242"/>
    <w:rsid w:val="00D5270E"/>
    <w:rsid w:val="00D52FA3"/>
    <w:rsid w:val="00D530C3"/>
    <w:rsid w:val="00D53139"/>
    <w:rsid w:val="00D538E9"/>
    <w:rsid w:val="00D541E6"/>
    <w:rsid w:val="00D551F4"/>
    <w:rsid w:val="00D55359"/>
    <w:rsid w:val="00D55DFC"/>
    <w:rsid w:val="00D56D6D"/>
    <w:rsid w:val="00D6299A"/>
    <w:rsid w:val="00D62FA4"/>
    <w:rsid w:val="00D63CCA"/>
    <w:rsid w:val="00D642BB"/>
    <w:rsid w:val="00D6432E"/>
    <w:rsid w:val="00D64C9F"/>
    <w:rsid w:val="00D66A81"/>
    <w:rsid w:val="00D67677"/>
    <w:rsid w:val="00D67964"/>
    <w:rsid w:val="00D7017F"/>
    <w:rsid w:val="00D7115C"/>
    <w:rsid w:val="00D72173"/>
    <w:rsid w:val="00D7292F"/>
    <w:rsid w:val="00D72CAD"/>
    <w:rsid w:val="00D72F85"/>
    <w:rsid w:val="00D73CCB"/>
    <w:rsid w:val="00D75066"/>
    <w:rsid w:val="00D75177"/>
    <w:rsid w:val="00D7517E"/>
    <w:rsid w:val="00D764CC"/>
    <w:rsid w:val="00D76596"/>
    <w:rsid w:val="00D76FB3"/>
    <w:rsid w:val="00D776DB"/>
    <w:rsid w:val="00D77EA5"/>
    <w:rsid w:val="00D80F51"/>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F45"/>
    <w:rsid w:val="00D9227D"/>
    <w:rsid w:val="00D92D8C"/>
    <w:rsid w:val="00D92E41"/>
    <w:rsid w:val="00D9304E"/>
    <w:rsid w:val="00D94021"/>
    <w:rsid w:val="00D94389"/>
    <w:rsid w:val="00D94ABE"/>
    <w:rsid w:val="00D96277"/>
    <w:rsid w:val="00D9681E"/>
    <w:rsid w:val="00D9684D"/>
    <w:rsid w:val="00D96D62"/>
    <w:rsid w:val="00D972B9"/>
    <w:rsid w:val="00D97576"/>
    <w:rsid w:val="00DA07F7"/>
    <w:rsid w:val="00DA0D31"/>
    <w:rsid w:val="00DA2246"/>
    <w:rsid w:val="00DA2A60"/>
    <w:rsid w:val="00DA33A6"/>
    <w:rsid w:val="00DA3A55"/>
    <w:rsid w:val="00DA4150"/>
    <w:rsid w:val="00DA46E6"/>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7430"/>
    <w:rsid w:val="00DB754D"/>
    <w:rsid w:val="00DB78BE"/>
    <w:rsid w:val="00DB7ED8"/>
    <w:rsid w:val="00DC07C4"/>
    <w:rsid w:val="00DC08D8"/>
    <w:rsid w:val="00DC3424"/>
    <w:rsid w:val="00DC638D"/>
    <w:rsid w:val="00DC7136"/>
    <w:rsid w:val="00DC7304"/>
    <w:rsid w:val="00DC765C"/>
    <w:rsid w:val="00DD0308"/>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AD2"/>
    <w:rsid w:val="00E21DA7"/>
    <w:rsid w:val="00E21F15"/>
    <w:rsid w:val="00E241F5"/>
    <w:rsid w:val="00E24E18"/>
    <w:rsid w:val="00E256ED"/>
    <w:rsid w:val="00E25CDA"/>
    <w:rsid w:val="00E2606F"/>
    <w:rsid w:val="00E2613D"/>
    <w:rsid w:val="00E26798"/>
    <w:rsid w:val="00E27801"/>
    <w:rsid w:val="00E27C01"/>
    <w:rsid w:val="00E27D4F"/>
    <w:rsid w:val="00E300A7"/>
    <w:rsid w:val="00E300B3"/>
    <w:rsid w:val="00E3034E"/>
    <w:rsid w:val="00E30FB9"/>
    <w:rsid w:val="00E31505"/>
    <w:rsid w:val="00E31996"/>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2E75"/>
    <w:rsid w:val="00E531DA"/>
    <w:rsid w:val="00E53DF4"/>
    <w:rsid w:val="00E5444F"/>
    <w:rsid w:val="00E55350"/>
    <w:rsid w:val="00E5553D"/>
    <w:rsid w:val="00E55804"/>
    <w:rsid w:val="00E5588F"/>
    <w:rsid w:val="00E5746A"/>
    <w:rsid w:val="00E60912"/>
    <w:rsid w:val="00E62EC2"/>
    <w:rsid w:val="00E637E9"/>
    <w:rsid w:val="00E640D1"/>
    <w:rsid w:val="00E65851"/>
    <w:rsid w:val="00E65F36"/>
    <w:rsid w:val="00E67177"/>
    <w:rsid w:val="00E673C5"/>
    <w:rsid w:val="00E70D83"/>
    <w:rsid w:val="00E70E82"/>
    <w:rsid w:val="00E70FE9"/>
    <w:rsid w:val="00E71068"/>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E01"/>
    <w:rsid w:val="00E81E9A"/>
    <w:rsid w:val="00E82130"/>
    <w:rsid w:val="00E8464C"/>
    <w:rsid w:val="00E84B8B"/>
    <w:rsid w:val="00E852E9"/>
    <w:rsid w:val="00E85BAE"/>
    <w:rsid w:val="00E85EA5"/>
    <w:rsid w:val="00E86D3C"/>
    <w:rsid w:val="00E86DB0"/>
    <w:rsid w:val="00E87360"/>
    <w:rsid w:val="00E877DE"/>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448"/>
    <w:rsid w:val="00EC406B"/>
    <w:rsid w:val="00EC4F88"/>
    <w:rsid w:val="00EC69BB"/>
    <w:rsid w:val="00EC69E1"/>
    <w:rsid w:val="00EC6E2A"/>
    <w:rsid w:val="00EC7886"/>
    <w:rsid w:val="00ED390C"/>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3AF"/>
    <w:rsid w:val="00F113DC"/>
    <w:rsid w:val="00F117C5"/>
    <w:rsid w:val="00F119C1"/>
    <w:rsid w:val="00F11B4F"/>
    <w:rsid w:val="00F11F17"/>
    <w:rsid w:val="00F120F4"/>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F04"/>
    <w:rsid w:val="00F31C5C"/>
    <w:rsid w:val="00F31F8F"/>
    <w:rsid w:val="00F32302"/>
    <w:rsid w:val="00F323CC"/>
    <w:rsid w:val="00F3531C"/>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2314"/>
    <w:rsid w:val="00F523D0"/>
    <w:rsid w:val="00F52410"/>
    <w:rsid w:val="00F52575"/>
    <w:rsid w:val="00F525BE"/>
    <w:rsid w:val="00F53E2F"/>
    <w:rsid w:val="00F546A0"/>
    <w:rsid w:val="00F54EEB"/>
    <w:rsid w:val="00F552FF"/>
    <w:rsid w:val="00F557B7"/>
    <w:rsid w:val="00F57971"/>
    <w:rsid w:val="00F57F3D"/>
    <w:rsid w:val="00F60520"/>
    <w:rsid w:val="00F60567"/>
    <w:rsid w:val="00F61022"/>
    <w:rsid w:val="00F61524"/>
    <w:rsid w:val="00F619E1"/>
    <w:rsid w:val="00F62103"/>
    <w:rsid w:val="00F640CE"/>
    <w:rsid w:val="00F64A9D"/>
    <w:rsid w:val="00F65AB4"/>
    <w:rsid w:val="00F66493"/>
    <w:rsid w:val="00F66ADF"/>
    <w:rsid w:val="00F66C06"/>
    <w:rsid w:val="00F66D86"/>
    <w:rsid w:val="00F676B0"/>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01C7"/>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980"/>
    <w:rsid w:val="00F9554B"/>
    <w:rsid w:val="00F95BEA"/>
    <w:rsid w:val="00F96117"/>
    <w:rsid w:val="00F9625E"/>
    <w:rsid w:val="00F9684E"/>
    <w:rsid w:val="00F96CBB"/>
    <w:rsid w:val="00F96DAE"/>
    <w:rsid w:val="00F97C10"/>
    <w:rsid w:val="00FA09BD"/>
    <w:rsid w:val="00FA0C03"/>
    <w:rsid w:val="00FA2083"/>
    <w:rsid w:val="00FA288E"/>
    <w:rsid w:val="00FA2D35"/>
    <w:rsid w:val="00FA3426"/>
    <w:rsid w:val="00FA4880"/>
    <w:rsid w:val="00FA5CD2"/>
    <w:rsid w:val="00FA66D0"/>
    <w:rsid w:val="00FA6ED8"/>
    <w:rsid w:val="00FA71A5"/>
    <w:rsid w:val="00FB00B5"/>
    <w:rsid w:val="00FB0B59"/>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298"/>
    <w:rsid w:val="00FE0591"/>
    <w:rsid w:val="00FE09B7"/>
    <w:rsid w:val="00FE1422"/>
    <w:rsid w:val="00FE1FA4"/>
    <w:rsid w:val="00FE2C70"/>
    <w:rsid w:val="00FE38D5"/>
    <w:rsid w:val="00FE41C3"/>
    <w:rsid w:val="00FE4A0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51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FAD51-88D1-44C3-9491-409BDC6F0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64</Pages>
  <Words>22335</Words>
  <Characters>127316</Characters>
  <Application>Microsoft Office Word</Application>
  <DocSecurity>0</DocSecurity>
  <Lines>1060</Lines>
  <Paragraphs>298</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149353</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10</cp:revision>
  <cp:lastPrinted>2022-01-04T13:35:00Z</cp:lastPrinted>
  <dcterms:created xsi:type="dcterms:W3CDTF">2022-10-26T05:52:00Z</dcterms:created>
  <dcterms:modified xsi:type="dcterms:W3CDTF">2022-10-26T06:06:00Z</dcterms:modified>
</cp:coreProperties>
</file>