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2A3A5" w14:textId="77777777" w:rsidR="002C2AB3" w:rsidRPr="00076910" w:rsidRDefault="002C2AB3" w:rsidP="004D1204">
      <w:pPr>
        <w:keepNext/>
        <w:ind w:right="1274"/>
        <w:rPr>
          <w:rFonts w:ascii="Tahoma" w:hAnsi="Tahoma" w:cs="Tahoma"/>
        </w:rPr>
      </w:pPr>
    </w:p>
    <w:p w14:paraId="23ECB31B" w14:textId="77777777" w:rsidR="00556AB6" w:rsidRPr="00855324" w:rsidRDefault="007C70A1" w:rsidP="004D1204">
      <w:pPr>
        <w:keepNext/>
        <w:ind w:right="1274"/>
        <w:rPr>
          <w:rFonts w:ascii="Tahoma" w:hAnsi="Tahoma" w:cs="Tahoma"/>
        </w:rPr>
      </w:pPr>
      <w:r w:rsidRPr="00855324">
        <w:rPr>
          <w:rFonts w:ascii="Tahoma" w:hAnsi="Tahoma" w:cs="Tahoma"/>
        </w:rPr>
        <w:t>Naročnik</w:t>
      </w:r>
      <w:r w:rsidR="00DA777A" w:rsidRPr="00855324">
        <w:rPr>
          <w:rFonts w:ascii="Tahoma" w:hAnsi="Tahoma" w:cs="Tahoma"/>
        </w:rPr>
        <w:t>:</w:t>
      </w:r>
      <w:r w:rsidR="009C1694" w:rsidRPr="00855324">
        <w:rPr>
          <w:rFonts w:ascii="Tahoma" w:hAnsi="Tahoma" w:cs="Tahoma"/>
        </w:rPr>
        <w:t xml:space="preserve"> </w:t>
      </w:r>
    </w:p>
    <w:p w14:paraId="4A9FD532" w14:textId="77777777" w:rsidR="007C70A1" w:rsidRDefault="001F005F" w:rsidP="004D1204">
      <w:pPr>
        <w:keepNext/>
        <w:rPr>
          <w:rFonts w:ascii="Tahoma" w:hAnsi="Tahoma" w:cs="Tahoma"/>
          <w:b/>
        </w:rPr>
      </w:pPr>
      <w:r>
        <w:rPr>
          <w:rFonts w:ascii="Tahoma" w:hAnsi="Tahoma" w:cs="Tahoma"/>
          <w:b/>
        </w:rPr>
        <w:t xml:space="preserve">Javno podjetje Ljubljanska parkirišča in tržnice, </w:t>
      </w:r>
      <w:proofErr w:type="spellStart"/>
      <w:r>
        <w:rPr>
          <w:rFonts w:ascii="Tahoma" w:hAnsi="Tahoma" w:cs="Tahoma"/>
          <w:b/>
        </w:rPr>
        <w:t>d.o.o</w:t>
      </w:r>
      <w:proofErr w:type="spellEnd"/>
      <w:r>
        <w:rPr>
          <w:rFonts w:ascii="Tahoma" w:hAnsi="Tahoma" w:cs="Tahoma"/>
          <w:b/>
        </w:rPr>
        <w:t>.</w:t>
      </w:r>
    </w:p>
    <w:p w14:paraId="70C2B674" w14:textId="77777777" w:rsidR="001F005F" w:rsidRDefault="001F005F" w:rsidP="004D1204">
      <w:pPr>
        <w:keepNext/>
        <w:rPr>
          <w:rFonts w:ascii="Tahoma" w:hAnsi="Tahoma" w:cs="Tahoma"/>
          <w:b/>
        </w:rPr>
      </w:pPr>
      <w:r>
        <w:rPr>
          <w:rFonts w:ascii="Tahoma" w:hAnsi="Tahoma" w:cs="Tahoma"/>
          <w:b/>
        </w:rPr>
        <w:t>Kopitarjeva ulica 2, 1000 Ljubljana</w:t>
      </w:r>
    </w:p>
    <w:p w14:paraId="78DE716E" w14:textId="77777777" w:rsidR="001F005F" w:rsidRDefault="001F005F" w:rsidP="004D1204">
      <w:pPr>
        <w:keepNext/>
        <w:rPr>
          <w:rFonts w:ascii="Tahoma" w:hAnsi="Tahoma" w:cs="Tahoma"/>
          <w:b/>
        </w:rPr>
      </w:pPr>
    </w:p>
    <w:p w14:paraId="08B27B61" w14:textId="77777777" w:rsidR="001F005F" w:rsidRPr="00076910" w:rsidRDefault="001F005F" w:rsidP="004D1204">
      <w:pPr>
        <w:keepNext/>
        <w:rPr>
          <w:rFonts w:ascii="Tahoma" w:hAnsi="Tahoma" w:cs="Tahoma"/>
          <w:b/>
        </w:rPr>
      </w:pPr>
    </w:p>
    <w:p w14:paraId="4233F9CD" w14:textId="77777777"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5F0304D6" w14:textId="77777777" w:rsidR="00681F36" w:rsidRPr="00076910" w:rsidRDefault="00681F36" w:rsidP="00681F36">
      <w:pPr>
        <w:keepNext/>
        <w:keepLines/>
        <w:jc w:val="both"/>
        <w:rPr>
          <w:rFonts w:ascii="Tahoma" w:hAnsi="Tahoma" w:cs="Tahoma"/>
        </w:rPr>
      </w:pPr>
    </w:p>
    <w:p w14:paraId="11DD7E01"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w:t>
      </w:r>
      <w:proofErr w:type="spellStart"/>
      <w:r w:rsidRPr="00076910">
        <w:rPr>
          <w:rFonts w:ascii="Tahoma" w:hAnsi="Tahoma" w:cs="Tahoma"/>
          <w:b/>
          <w:bCs/>
        </w:rPr>
        <w:t>d.o.o</w:t>
      </w:r>
      <w:proofErr w:type="spellEnd"/>
      <w:r w:rsidRPr="00076910">
        <w:rPr>
          <w:rFonts w:ascii="Tahoma" w:hAnsi="Tahoma" w:cs="Tahoma"/>
          <w:b/>
          <w:bCs/>
        </w:rPr>
        <w:t xml:space="preserve">. </w:t>
      </w:r>
    </w:p>
    <w:p w14:paraId="7937B44B"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690C8978"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2102B3E9" w14:textId="77777777" w:rsidR="00681F36" w:rsidRPr="00076910" w:rsidRDefault="00681F36" w:rsidP="00681F36">
      <w:pPr>
        <w:keepNext/>
        <w:keepLines/>
        <w:jc w:val="both"/>
        <w:rPr>
          <w:rFonts w:ascii="Tahoma" w:hAnsi="Tahoma" w:cs="Tahoma"/>
        </w:rPr>
      </w:pPr>
    </w:p>
    <w:p w14:paraId="7FBCBA06" w14:textId="77777777" w:rsidR="002C2AB3" w:rsidRPr="00076910" w:rsidRDefault="002C2AB3" w:rsidP="004D1204">
      <w:pPr>
        <w:keepNext/>
        <w:rPr>
          <w:rFonts w:ascii="Tahoma" w:hAnsi="Tahoma" w:cs="Tahoma"/>
        </w:rPr>
      </w:pPr>
    </w:p>
    <w:p w14:paraId="063963DB" w14:textId="77777777" w:rsidR="004958CB" w:rsidRPr="00076910" w:rsidRDefault="007C70A1" w:rsidP="004D1204">
      <w:pPr>
        <w:keepNext/>
        <w:rPr>
          <w:rFonts w:ascii="Tahoma" w:hAnsi="Tahoma" w:cs="Tahoma"/>
          <w:b/>
        </w:rPr>
      </w:pPr>
      <w:r w:rsidRPr="00076910">
        <w:rPr>
          <w:rFonts w:ascii="Tahoma" w:hAnsi="Tahoma" w:cs="Tahoma"/>
        </w:rPr>
        <w:t xml:space="preserve">Številka: </w:t>
      </w:r>
      <w:r w:rsidR="008A192A">
        <w:rPr>
          <w:rFonts w:ascii="Tahoma" w:hAnsi="Tahoma" w:cs="Tahoma"/>
          <w:b/>
        </w:rPr>
        <w:t>LPT-</w:t>
      </w:r>
      <w:r w:rsidR="00ED5D2C">
        <w:rPr>
          <w:rFonts w:ascii="Tahoma" w:hAnsi="Tahoma" w:cs="Tahoma"/>
          <w:b/>
        </w:rPr>
        <w:t>33/24</w:t>
      </w:r>
    </w:p>
    <w:p w14:paraId="62B87CC8" w14:textId="77777777" w:rsidR="0000366A" w:rsidRPr="00076910" w:rsidRDefault="0000366A" w:rsidP="004D1204">
      <w:pPr>
        <w:keepNext/>
        <w:rPr>
          <w:rFonts w:ascii="Tahoma" w:hAnsi="Tahoma" w:cs="Tahoma"/>
          <w:b/>
        </w:rPr>
      </w:pPr>
    </w:p>
    <w:p w14:paraId="5A97F5A6" w14:textId="77777777" w:rsidR="004958CB" w:rsidRPr="00076910" w:rsidRDefault="004958CB" w:rsidP="004D1204">
      <w:pPr>
        <w:keepNext/>
        <w:rPr>
          <w:rFonts w:ascii="Tahoma" w:hAnsi="Tahoma" w:cs="Tahoma"/>
        </w:rPr>
      </w:pPr>
    </w:p>
    <w:p w14:paraId="12B7B7DA"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12C19ABD" w14:textId="77777777">
        <w:trPr>
          <w:trHeight w:val="851"/>
        </w:trPr>
        <w:tc>
          <w:tcPr>
            <w:tcW w:w="7094" w:type="dxa"/>
            <w:shd w:val="pct12" w:color="auto" w:fill="FFFFFF"/>
            <w:vAlign w:val="center"/>
          </w:tcPr>
          <w:p w14:paraId="2D14D1CE"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285A0267" w14:textId="77777777" w:rsidR="0047238D" w:rsidRPr="00076910" w:rsidRDefault="0047238D" w:rsidP="004D1204">
      <w:pPr>
        <w:keepNext/>
        <w:ind w:right="424"/>
        <w:jc w:val="center"/>
        <w:rPr>
          <w:rFonts w:ascii="Tahoma" w:hAnsi="Tahoma" w:cs="Tahoma"/>
          <w:b/>
        </w:rPr>
      </w:pPr>
    </w:p>
    <w:p w14:paraId="201AF6AC" w14:textId="77777777" w:rsidR="0000366A" w:rsidRPr="00076910" w:rsidRDefault="0000366A" w:rsidP="004D1204">
      <w:pPr>
        <w:keepNext/>
        <w:ind w:right="424"/>
        <w:jc w:val="center"/>
        <w:rPr>
          <w:rFonts w:ascii="Tahoma" w:hAnsi="Tahoma" w:cs="Tahoma"/>
        </w:rPr>
      </w:pPr>
    </w:p>
    <w:p w14:paraId="4575E260" w14:textId="77777777" w:rsidR="004958CB" w:rsidRPr="00076910" w:rsidRDefault="004958CB" w:rsidP="002850E6">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567A5810" w14:textId="77777777" w:rsidR="00407CBF" w:rsidRPr="00076910" w:rsidRDefault="00407CBF" w:rsidP="002850E6">
      <w:pPr>
        <w:keepNext/>
        <w:ind w:right="424"/>
        <w:jc w:val="center"/>
        <w:rPr>
          <w:rFonts w:ascii="Tahoma" w:hAnsi="Tahoma" w:cs="Tahoma"/>
        </w:rPr>
      </w:pPr>
    </w:p>
    <w:p w14:paraId="2E9139D3" w14:textId="77777777" w:rsidR="004958CB" w:rsidRPr="00076910" w:rsidRDefault="00706681" w:rsidP="002850E6">
      <w:pPr>
        <w:keepNext/>
        <w:ind w:right="424" w:firstLine="708"/>
        <w:jc w:val="center"/>
        <w:rPr>
          <w:rFonts w:ascii="Tahoma" w:hAnsi="Tahoma" w:cs="Tahoma"/>
          <w:b/>
        </w:rPr>
      </w:pPr>
      <w:r>
        <w:rPr>
          <w:rFonts w:ascii="Tahoma" w:hAnsi="Tahoma" w:cs="Tahoma"/>
          <w:b/>
        </w:rPr>
        <w:t>Lesene zložljive stojnice</w:t>
      </w:r>
    </w:p>
    <w:p w14:paraId="14642F98" w14:textId="06696D4D" w:rsidR="0068090F" w:rsidRPr="00A73B7E" w:rsidRDefault="0068090F" w:rsidP="002850E6">
      <w:pPr>
        <w:spacing w:before="100" w:beforeAutospacing="1" w:after="100" w:afterAutospacing="1"/>
        <w:ind w:firstLine="708"/>
        <w:jc w:val="center"/>
        <w:rPr>
          <w:rFonts w:ascii="Tahoma" w:hAnsi="Tahoma" w:cs="Tahoma"/>
          <w:sz w:val="22"/>
          <w:szCs w:val="22"/>
        </w:rPr>
      </w:pPr>
      <w:r w:rsidRPr="00076910">
        <w:rPr>
          <w:rFonts w:ascii="Tahoma" w:hAnsi="Tahoma" w:cs="Tahoma"/>
        </w:rPr>
        <w:t>Ljubljana, dne</w:t>
      </w:r>
      <w:r w:rsidR="00FA11B2" w:rsidRPr="00076910">
        <w:rPr>
          <w:rFonts w:ascii="Tahoma" w:hAnsi="Tahoma" w:cs="Tahoma"/>
        </w:rPr>
        <w:t xml:space="preserve"> </w:t>
      </w:r>
      <w:r w:rsidR="002850E6">
        <w:rPr>
          <w:rFonts w:ascii="Tahoma" w:hAnsi="Tahoma" w:cs="Tahoma"/>
        </w:rPr>
        <w:t xml:space="preserve"> 11. aprila 2024</w:t>
      </w:r>
    </w:p>
    <w:p w14:paraId="628288D3" w14:textId="77777777" w:rsidR="00B62FAB" w:rsidRPr="00A73B7E" w:rsidRDefault="00B62FAB" w:rsidP="004D1204">
      <w:pPr>
        <w:pStyle w:val="Naslov1"/>
        <w:jc w:val="center"/>
        <w:rPr>
          <w:lang w:val="sl-SI"/>
        </w:rPr>
      </w:pPr>
      <w:bookmarkStart w:id="0" w:name="_Toc178483388"/>
    </w:p>
    <w:p w14:paraId="44C7DFBE" w14:textId="77777777" w:rsidR="00B62FAB" w:rsidRPr="00A73B7E" w:rsidRDefault="00B62FAB" w:rsidP="004D1204">
      <w:pPr>
        <w:pStyle w:val="Naslov1"/>
        <w:tabs>
          <w:tab w:val="left" w:pos="1545"/>
        </w:tabs>
        <w:jc w:val="left"/>
        <w:rPr>
          <w:lang w:val="sl-SI"/>
        </w:rPr>
      </w:pPr>
      <w:r w:rsidRPr="00A73B7E">
        <w:rPr>
          <w:lang w:val="sl-SI"/>
        </w:rPr>
        <w:tab/>
      </w:r>
    </w:p>
    <w:p w14:paraId="42DF54BD" w14:textId="77777777" w:rsidR="00A22D1B" w:rsidRPr="00076910" w:rsidRDefault="00A22D1B" w:rsidP="004D1204">
      <w:pPr>
        <w:pStyle w:val="Naslov1"/>
        <w:jc w:val="center"/>
        <w:rPr>
          <w:rFonts w:ascii="Tahoma" w:hAnsi="Tahoma" w:cs="Tahoma"/>
          <w:lang w:val="sl-SI"/>
        </w:rPr>
      </w:pPr>
    </w:p>
    <w:p w14:paraId="0CC2B2E6" w14:textId="77777777" w:rsidR="00A22D1B" w:rsidRPr="006D03C9" w:rsidRDefault="00A22D1B" w:rsidP="004D1204">
      <w:pPr>
        <w:pStyle w:val="Naslov1"/>
        <w:jc w:val="center"/>
        <w:rPr>
          <w:rFonts w:ascii="Tahoma" w:hAnsi="Tahoma" w:cs="Tahoma"/>
          <w:lang w:val="sl-SI"/>
        </w:rPr>
      </w:pPr>
    </w:p>
    <w:p w14:paraId="2455EC09" w14:textId="77777777" w:rsidR="007C70A1" w:rsidRPr="00A73B7E" w:rsidRDefault="007C70A1" w:rsidP="004D1204">
      <w:pPr>
        <w:pStyle w:val="Naslov1"/>
        <w:jc w:val="center"/>
        <w:rPr>
          <w:rFonts w:ascii="Tahoma" w:hAnsi="Tahoma" w:cs="Tahoma"/>
          <w:lang w:val="sl-SI"/>
        </w:rPr>
      </w:pPr>
      <w:r w:rsidRPr="00A73B7E">
        <w:rPr>
          <w:rFonts w:ascii="Tahoma" w:hAnsi="Tahoma" w:cs="Tahoma"/>
          <w:lang w:val="sl-SI"/>
        </w:rPr>
        <w:t xml:space="preserve">POVABILO K ODDAJI </w:t>
      </w:r>
      <w:bookmarkEnd w:id="0"/>
      <w:r w:rsidR="00037AB0" w:rsidRPr="00A73B7E">
        <w:rPr>
          <w:rFonts w:ascii="Tahoma" w:hAnsi="Tahoma" w:cs="Tahoma"/>
          <w:lang w:val="sl-SI"/>
        </w:rPr>
        <w:t>PONUDBE</w:t>
      </w:r>
    </w:p>
    <w:p w14:paraId="0F4CDDE1"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12E8B497" w14:textId="77777777" w:rsidR="007C70A1" w:rsidRPr="006D03C9" w:rsidRDefault="007C70A1" w:rsidP="004D1204">
      <w:pPr>
        <w:keepNext/>
        <w:rPr>
          <w:rFonts w:ascii="Tahoma" w:hAnsi="Tahoma" w:cs="Tahoma"/>
        </w:rPr>
      </w:pPr>
    </w:p>
    <w:p w14:paraId="0464D302" w14:textId="77777777" w:rsidR="007C70A1" w:rsidRPr="00CD023B" w:rsidRDefault="007C70A1" w:rsidP="004D1204">
      <w:pPr>
        <w:keepNext/>
        <w:rPr>
          <w:rFonts w:ascii="Tahoma" w:hAnsi="Tahoma" w:cs="Tahoma"/>
        </w:rPr>
      </w:pPr>
    </w:p>
    <w:p w14:paraId="2AFFB883" w14:textId="77777777" w:rsidR="007C70A1" w:rsidRPr="006B13B6" w:rsidRDefault="007C70A1" w:rsidP="004D1204">
      <w:pPr>
        <w:keepNext/>
        <w:rPr>
          <w:rFonts w:ascii="Tahoma" w:hAnsi="Tahoma" w:cs="Tahoma"/>
        </w:rPr>
      </w:pPr>
    </w:p>
    <w:p w14:paraId="2F5649B1"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w:t>
      </w:r>
      <w:proofErr w:type="spellStart"/>
      <w:r w:rsidRPr="003D7BF0">
        <w:rPr>
          <w:rFonts w:ascii="Tahoma" w:hAnsi="Tahoma" w:cs="Tahoma"/>
        </w:rPr>
        <w:t>d.o.o</w:t>
      </w:r>
      <w:proofErr w:type="spellEnd"/>
      <w:r w:rsidRPr="003D7BF0">
        <w:rPr>
          <w:rFonts w:ascii="Tahoma" w:hAnsi="Tahoma" w:cs="Tahoma"/>
        </w:rPr>
        <w:t xml:space="preserve">.,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1C55C573" w14:textId="77777777" w:rsidR="007C70A1" w:rsidRPr="00076910" w:rsidRDefault="007C70A1" w:rsidP="004D1204">
      <w:pPr>
        <w:keepNext/>
        <w:rPr>
          <w:rFonts w:ascii="Tahoma" w:hAnsi="Tahoma" w:cs="Tahoma"/>
        </w:rPr>
      </w:pPr>
    </w:p>
    <w:p w14:paraId="21847E75" w14:textId="77777777" w:rsidR="007C70A1" w:rsidRPr="00076910" w:rsidRDefault="007C70A1" w:rsidP="004D1204">
      <w:pPr>
        <w:keepNext/>
        <w:jc w:val="center"/>
        <w:rPr>
          <w:rFonts w:ascii="Tahoma" w:hAnsi="Tahoma" w:cs="Tahoma"/>
        </w:rPr>
      </w:pPr>
    </w:p>
    <w:p w14:paraId="72F41263" w14:textId="77777777"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14:paraId="18724F89" w14:textId="77777777" w:rsidR="005261BD" w:rsidRPr="00076910" w:rsidRDefault="005261BD" w:rsidP="004D1204">
      <w:pPr>
        <w:keepNext/>
        <w:rPr>
          <w:rFonts w:ascii="Tahoma" w:hAnsi="Tahoma" w:cs="Tahoma"/>
        </w:rPr>
      </w:pPr>
    </w:p>
    <w:p w14:paraId="74620013" w14:textId="77777777" w:rsidR="007C70A1" w:rsidRPr="00076910" w:rsidRDefault="007C70A1" w:rsidP="004D1204">
      <w:pPr>
        <w:keepNext/>
        <w:jc w:val="center"/>
        <w:rPr>
          <w:rFonts w:ascii="Tahoma" w:hAnsi="Tahoma" w:cs="Tahoma"/>
        </w:rPr>
      </w:pPr>
    </w:p>
    <w:p w14:paraId="6EA9D9C7" w14:textId="77777777" w:rsidR="00EA3E65" w:rsidRPr="00076910" w:rsidRDefault="00EA3E65" w:rsidP="004D1204">
      <w:pPr>
        <w:keepNext/>
        <w:jc w:val="center"/>
        <w:rPr>
          <w:rFonts w:ascii="Tahoma" w:hAnsi="Tahoma" w:cs="Tahoma"/>
        </w:rPr>
      </w:pPr>
    </w:p>
    <w:p w14:paraId="05149152" w14:textId="77777777" w:rsidR="00E14B12" w:rsidRPr="00076910" w:rsidRDefault="00706681" w:rsidP="00E14B12">
      <w:pPr>
        <w:keepNext/>
        <w:ind w:right="424"/>
        <w:jc w:val="center"/>
        <w:rPr>
          <w:rFonts w:ascii="Tahoma" w:hAnsi="Tahoma" w:cs="Tahoma"/>
          <w:b/>
        </w:rPr>
      </w:pPr>
      <w:r>
        <w:rPr>
          <w:rFonts w:ascii="Tahoma" w:hAnsi="Tahoma" w:cs="Tahoma"/>
          <w:b/>
        </w:rPr>
        <w:t>Lesene zložljive stojnice</w:t>
      </w:r>
    </w:p>
    <w:p w14:paraId="0117AB2B" w14:textId="77777777" w:rsidR="00AB4496" w:rsidRPr="00076910" w:rsidRDefault="00AB4496" w:rsidP="004D1204">
      <w:pPr>
        <w:keepNext/>
        <w:jc w:val="center"/>
        <w:rPr>
          <w:rFonts w:ascii="Tahoma" w:hAnsi="Tahoma" w:cs="Tahoma"/>
        </w:rPr>
      </w:pPr>
    </w:p>
    <w:p w14:paraId="040E42D4" w14:textId="77777777" w:rsidR="00250981" w:rsidRPr="00076910" w:rsidRDefault="00250981" w:rsidP="004D1204">
      <w:pPr>
        <w:keepNext/>
        <w:ind w:right="424"/>
        <w:jc w:val="center"/>
        <w:rPr>
          <w:rFonts w:ascii="Tahoma" w:hAnsi="Tahoma" w:cs="Tahoma"/>
          <w:b/>
        </w:rPr>
      </w:pPr>
    </w:p>
    <w:p w14:paraId="322666F4" w14:textId="77777777" w:rsidR="007C70A1" w:rsidRPr="00076910" w:rsidRDefault="007C70A1" w:rsidP="004D1204">
      <w:pPr>
        <w:keepNext/>
        <w:rPr>
          <w:rFonts w:ascii="Tahoma" w:hAnsi="Tahoma" w:cs="Tahoma"/>
        </w:rPr>
      </w:pPr>
    </w:p>
    <w:p w14:paraId="06487CDD" w14:textId="77777777" w:rsidR="007C70A1" w:rsidRPr="00076910" w:rsidRDefault="007C70A1" w:rsidP="004D1204">
      <w:pPr>
        <w:keepNext/>
        <w:rPr>
          <w:rFonts w:ascii="Tahoma" w:hAnsi="Tahoma" w:cs="Tahoma"/>
        </w:rPr>
      </w:pPr>
    </w:p>
    <w:p w14:paraId="25EAD2C9" w14:textId="77777777" w:rsidR="007C70A1" w:rsidRPr="00076910" w:rsidRDefault="007C70A1" w:rsidP="004D1204">
      <w:pPr>
        <w:keepNext/>
        <w:rPr>
          <w:rFonts w:ascii="Tahoma" w:hAnsi="Tahoma" w:cs="Tahoma"/>
        </w:rPr>
      </w:pPr>
    </w:p>
    <w:p w14:paraId="3CA53675" w14:textId="77777777" w:rsidR="007C70A1" w:rsidRPr="00076910" w:rsidRDefault="007C70A1" w:rsidP="004D1204">
      <w:pPr>
        <w:keepNext/>
        <w:rPr>
          <w:rFonts w:ascii="Tahoma" w:hAnsi="Tahoma" w:cs="Tahoma"/>
        </w:rPr>
      </w:pPr>
      <w:r w:rsidRPr="00076910">
        <w:rPr>
          <w:rFonts w:ascii="Tahoma" w:hAnsi="Tahoma" w:cs="Tahoma"/>
        </w:rPr>
        <w:t>S spoštovanjem!</w:t>
      </w:r>
    </w:p>
    <w:p w14:paraId="29270900" w14:textId="77777777" w:rsidR="00325548" w:rsidRPr="00076910" w:rsidRDefault="00325548" w:rsidP="004D1204">
      <w:pPr>
        <w:keepNext/>
        <w:autoSpaceDE w:val="0"/>
        <w:autoSpaceDN w:val="0"/>
        <w:adjustRightInd w:val="0"/>
        <w:rPr>
          <w:rFonts w:ascii="Tahoma" w:hAnsi="Tahoma" w:cs="Tahoma"/>
        </w:rPr>
      </w:pPr>
    </w:p>
    <w:p w14:paraId="599102BD" w14:textId="77777777" w:rsidR="00D9227D" w:rsidRPr="00076910" w:rsidRDefault="00D9227D" w:rsidP="004D1204">
      <w:pPr>
        <w:keepNext/>
        <w:autoSpaceDE w:val="0"/>
        <w:autoSpaceDN w:val="0"/>
        <w:adjustRightInd w:val="0"/>
        <w:jc w:val="right"/>
        <w:rPr>
          <w:rFonts w:ascii="Tahoma" w:hAnsi="Tahoma" w:cs="Tahoma"/>
          <w:bCs/>
        </w:rPr>
      </w:pPr>
    </w:p>
    <w:p w14:paraId="2B230047" w14:textId="77777777" w:rsidR="00325548" w:rsidRPr="00076910" w:rsidRDefault="00325548" w:rsidP="004D1204">
      <w:pPr>
        <w:keepNext/>
        <w:autoSpaceDE w:val="0"/>
        <w:autoSpaceDN w:val="0"/>
        <w:adjustRightInd w:val="0"/>
        <w:jc w:val="right"/>
        <w:rPr>
          <w:rFonts w:ascii="Tahoma" w:hAnsi="Tahoma" w:cs="Tahoma"/>
          <w:bCs/>
        </w:rPr>
      </w:pPr>
    </w:p>
    <w:p w14:paraId="78CE61AE" w14:textId="77777777" w:rsidR="00325548" w:rsidRPr="00076910" w:rsidRDefault="00325548" w:rsidP="004D1204">
      <w:pPr>
        <w:keepNext/>
        <w:autoSpaceDE w:val="0"/>
        <w:autoSpaceDN w:val="0"/>
        <w:adjustRightInd w:val="0"/>
        <w:jc w:val="right"/>
        <w:rPr>
          <w:rFonts w:ascii="Tahoma" w:hAnsi="Tahoma" w:cs="Tahoma"/>
          <w:bCs/>
        </w:rPr>
      </w:pPr>
    </w:p>
    <w:p w14:paraId="208651C4" w14:textId="77777777" w:rsidR="00325548" w:rsidRPr="00076910" w:rsidRDefault="00325548" w:rsidP="004D1204">
      <w:pPr>
        <w:keepNext/>
        <w:autoSpaceDE w:val="0"/>
        <w:autoSpaceDN w:val="0"/>
        <w:adjustRightInd w:val="0"/>
        <w:jc w:val="right"/>
        <w:rPr>
          <w:rFonts w:ascii="Tahoma" w:hAnsi="Tahoma" w:cs="Tahoma"/>
          <w:bCs/>
        </w:rPr>
      </w:pPr>
    </w:p>
    <w:p w14:paraId="5BFB81ED" w14:textId="77777777"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w:t>
      </w:r>
    </w:p>
    <w:p w14:paraId="5AB44400" w14:textId="77777777" w:rsidR="007C70A1" w:rsidRPr="00076910" w:rsidRDefault="00BA6432" w:rsidP="004D1204">
      <w:pPr>
        <w:keepNext/>
        <w:ind w:left="4956" w:firstLine="708"/>
        <w:rPr>
          <w:rFonts w:ascii="Tahoma" w:hAnsi="Tahoma" w:cs="Tahoma"/>
        </w:rPr>
      </w:pPr>
      <w:proofErr w:type="spellStart"/>
      <w:r w:rsidRPr="00076910">
        <w:rPr>
          <w:rFonts w:ascii="Tahoma" w:hAnsi="Tahoma" w:cs="Tahoma"/>
          <w:bCs/>
        </w:rPr>
        <w:t>l.r</w:t>
      </w:r>
      <w:proofErr w:type="spellEnd"/>
      <w:r w:rsidRPr="00076910">
        <w:rPr>
          <w:rFonts w:ascii="Tahoma" w:hAnsi="Tahoma" w:cs="Tahoma"/>
          <w:bCs/>
        </w:rPr>
        <w:t xml:space="preserve">. </w:t>
      </w:r>
      <w:r w:rsidR="00827C07">
        <w:rPr>
          <w:rFonts w:ascii="Tahoma" w:hAnsi="Tahoma" w:cs="Tahoma"/>
          <w:bCs/>
        </w:rPr>
        <w:t>Krištof Mlakar</w:t>
      </w:r>
      <w:r w:rsidR="00325548" w:rsidRPr="00076910">
        <w:rPr>
          <w:rFonts w:ascii="Tahoma" w:hAnsi="Tahoma" w:cs="Tahoma"/>
          <w:bCs/>
        </w:rPr>
        <w:t>, univ. dipl. prav.</w:t>
      </w:r>
    </w:p>
    <w:p w14:paraId="50A1AB36" w14:textId="77777777" w:rsidR="007C70A1" w:rsidRPr="00076910" w:rsidRDefault="007C70A1" w:rsidP="004D1204">
      <w:pPr>
        <w:keepNext/>
        <w:rPr>
          <w:rFonts w:ascii="Tahoma" w:hAnsi="Tahoma" w:cs="Tahoma"/>
        </w:rPr>
      </w:pPr>
    </w:p>
    <w:p w14:paraId="65321014" w14:textId="77777777" w:rsidR="00325548" w:rsidRPr="00076910" w:rsidRDefault="00325548" w:rsidP="004D1204">
      <w:pPr>
        <w:keepNext/>
        <w:rPr>
          <w:rFonts w:ascii="Tahoma" w:hAnsi="Tahoma" w:cs="Tahoma"/>
        </w:rPr>
      </w:pPr>
    </w:p>
    <w:p w14:paraId="4C9FCAD2" w14:textId="77777777" w:rsidR="00325548" w:rsidRPr="00076910" w:rsidRDefault="00325548" w:rsidP="004D1204">
      <w:pPr>
        <w:keepNext/>
        <w:rPr>
          <w:rFonts w:ascii="Tahoma" w:hAnsi="Tahoma" w:cs="Tahoma"/>
        </w:rPr>
      </w:pPr>
    </w:p>
    <w:p w14:paraId="2934C849" w14:textId="77777777" w:rsidR="00325548" w:rsidRPr="00076910" w:rsidRDefault="00325548" w:rsidP="004D1204">
      <w:pPr>
        <w:keepNext/>
        <w:rPr>
          <w:rFonts w:ascii="Tahoma" w:hAnsi="Tahoma" w:cs="Tahoma"/>
        </w:rPr>
      </w:pPr>
    </w:p>
    <w:p w14:paraId="68F464DF" w14:textId="77777777" w:rsidR="00325548" w:rsidRPr="00076910" w:rsidRDefault="00325548" w:rsidP="004D1204">
      <w:pPr>
        <w:keepNext/>
        <w:rPr>
          <w:rFonts w:ascii="Tahoma" w:hAnsi="Tahoma" w:cs="Tahoma"/>
        </w:rPr>
      </w:pPr>
    </w:p>
    <w:p w14:paraId="02CE9C60" w14:textId="77777777" w:rsidR="00325548" w:rsidRPr="00076910" w:rsidRDefault="00325548" w:rsidP="004D1204">
      <w:pPr>
        <w:keepNext/>
        <w:rPr>
          <w:rFonts w:ascii="Tahoma" w:hAnsi="Tahoma" w:cs="Tahoma"/>
        </w:rPr>
      </w:pPr>
    </w:p>
    <w:p w14:paraId="4B51CECA" w14:textId="77777777"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14:paraId="1C76F2E7" w14:textId="77777777" w:rsidR="007C70A1" w:rsidRPr="00076910" w:rsidRDefault="007C70A1" w:rsidP="00B11E1B">
      <w:pPr>
        <w:keepNext/>
        <w:widowControl w:val="0"/>
        <w:jc w:val="both"/>
        <w:rPr>
          <w:rFonts w:ascii="Tahoma" w:hAnsi="Tahoma" w:cs="Tahoma"/>
          <w:b/>
        </w:rPr>
      </w:pPr>
    </w:p>
    <w:p w14:paraId="1A515865" w14:textId="77777777" w:rsidR="007C70A1" w:rsidRPr="00076910" w:rsidRDefault="00D76EAE" w:rsidP="00B11E1B">
      <w:pPr>
        <w:keepNext/>
        <w:widowControl w:val="0"/>
        <w:numPr>
          <w:ilvl w:val="1"/>
          <w:numId w:val="2"/>
        </w:numPr>
        <w:jc w:val="both"/>
        <w:rPr>
          <w:rFonts w:ascii="Tahoma" w:hAnsi="Tahoma" w:cs="Tahoma"/>
          <w:b/>
        </w:rPr>
      </w:pPr>
      <w:r>
        <w:rPr>
          <w:rFonts w:ascii="Tahoma" w:hAnsi="Tahoma" w:cs="Tahoma"/>
          <w:b/>
        </w:rPr>
        <w:t>Predmet javnega naročila</w:t>
      </w:r>
    </w:p>
    <w:p w14:paraId="3DB8D151" w14:textId="77777777" w:rsidR="007C70A1" w:rsidRPr="00076910" w:rsidRDefault="007C70A1" w:rsidP="00B11E1B">
      <w:pPr>
        <w:keepNext/>
        <w:widowControl w:val="0"/>
        <w:jc w:val="both"/>
        <w:rPr>
          <w:rFonts w:ascii="Tahoma" w:hAnsi="Tahoma" w:cs="Tahoma"/>
          <w:b/>
        </w:rPr>
      </w:pPr>
    </w:p>
    <w:p w14:paraId="7642D3DC" w14:textId="77777777" w:rsidR="000739B7" w:rsidRDefault="00167A7A" w:rsidP="00167A7A">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predložitvi ponudbe za:</w:t>
      </w:r>
    </w:p>
    <w:p w14:paraId="7CC68B0A" w14:textId="77777777" w:rsidR="008379C0" w:rsidRDefault="008379C0" w:rsidP="00167A7A">
      <w:pPr>
        <w:keepNext/>
        <w:widowControl w:val="0"/>
        <w:tabs>
          <w:tab w:val="left" w:pos="0"/>
        </w:tabs>
        <w:jc w:val="both"/>
        <w:rPr>
          <w:rFonts w:ascii="Tahoma" w:hAnsi="Tahoma" w:cs="Tahoma"/>
          <w:bCs/>
        </w:rPr>
      </w:pPr>
    </w:p>
    <w:p w14:paraId="67D10307" w14:textId="77777777" w:rsidR="00E14B12" w:rsidRPr="00076910" w:rsidRDefault="00706681" w:rsidP="00E14B12">
      <w:pPr>
        <w:keepNext/>
        <w:ind w:right="424"/>
        <w:jc w:val="center"/>
        <w:rPr>
          <w:rFonts w:ascii="Tahoma" w:hAnsi="Tahoma" w:cs="Tahoma"/>
          <w:b/>
        </w:rPr>
      </w:pPr>
      <w:r>
        <w:rPr>
          <w:rFonts w:ascii="Tahoma" w:hAnsi="Tahoma" w:cs="Tahoma"/>
          <w:b/>
        </w:rPr>
        <w:t>Lesene zložljive stojnice</w:t>
      </w:r>
    </w:p>
    <w:p w14:paraId="586E223F" w14:textId="77777777" w:rsidR="00E14B12" w:rsidRDefault="00E14B12" w:rsidP="00167A7A">
      <w:pPr>
        <w:keepNext/>
        <w:widowControl w:val="0"/>
        <w:tabs>
          <w:tab w:val="left" w:pos="0"/>
        </w:tabs>
        <w:jc w:val="both"/>
        <w:rPr>
          <w:rFonts w:ascii="Tahoma" w:hAnsi="Tahoma" w:cs="Tahoma"/>
          <w:lang w:eastAsia="x-none"/>
        </w:rPr>
      </w:pPr>
    </w:p>
    <w:p w14:paraId="1424AAA6" w14:textId="77777777" w:rsidR="00E14B12" w:rsidRPr="00927DA7" w:rsidRDefault="00E14B12" w:rsidP="00167A7A">
      <w:pPr>
        <w:keepNext/>
        <w:widowControl w:val="0"/>
        <w:tabs>
          <w:tab w:val="left" w:pos="0"/>
        </w:tabs>
        <w:jc w:val="both"/>
        <w:rPr>
          <w:rFonts w:ascii="Tahoma" w:hAnsi="Tahoma" w:cs="Tahoma"/>
          <w:lang w:eastAsia="x-none"/>
        </w:rPr>
      </w:pPr>
    </w:p>
    <w:p w14:paraId="5DB35B06" w14:textId="77777777"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w:t>
      </w:r>
      <w:proofErr w:type="spellStart"/>
      <w:r w:rsidRPr="00A73B7E">
        <w:rPr>
          <w:rFonts w:ascii="Tahoma" w:hAnsi="Tahoma" w:cs="Tahoma"/>
          <w:lang w:eastAsia="x-none"/>
        </w:rPr>
        <w:t>d.o.o</w:t>
      </w:r>
      <w:proofErr w:type="spellEnd"/>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Poleg razpisne dokumentacije je na spletni</w:t>
      </w:r>
      <w:r w:rsidR="00D76EAE">
        <w:rPr>
          <w:rFonts w:ascii="Tahoma" w:hAnsi="Tahoma" w:cs="Tahoma"/>
          <w:lang w:eastAsia="x-none"/>
        </w:rPr>
        <w:t xml:space="preserve"> strani Portala javnih naročil:</w:t>
      </w:r>
      <w:r w:rsidR="00FC0BB0" w:rsidRPr="00FB2CFB">
        <w:rPr>
          <w:rFonts w:ascii="Tahoma" w:hAnsi="Tahoma" w:cs="Tahoma"/>
          <w:lang w:eastAsia="x-none"/>
        </w:rPr>
        <w:t xml:space="preserve">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grafične situacije. </w:t>
      </w:r>
    </w:p>
    <w:p w14:paraId="44B7E246" w14:textId="77777777" w:rsidR="001C57F7" w:rsidRPr="00E7001B" w:rsidRDefault="001C57F7" w:rsidP="00B11E1B">
      <w:pPr>
        <w:keepNext/>
        <w:widowControl w:val="0"/>
        <w:tabs>
          <w:tab w:val="left" w:pos="0"/>
        </w:tabs>
        <w:jc w:val="both"/>
        <w:rPr>
          <w:rFonts w:ascii="Tahoma" w:hAnsi="Tahoma" w:cs="Tahoma"/>
          <w:lang w:eastAsia="x-none"/>
        </w:rPr>
      </w:pPr>
    </w:p>
    <w:p w14:paraId="5D708340" w14:textId="77777777" w:rsidR="007C70A1" w:rsidRPr="00655E96" w:rsidRDefault="007C70A1" w:rsidP="00B11E1B">
      <w:pPr>
        <w:keepNext/>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655E96">
        <w:rPr>
          <w:rFonts w:ascii="Tahoma" w:hAnsi="Tahoma" w:cs="Tahoma"/>
          <w:b/>
        </w:rPr>
        <w:t>Dodatna pojasnila ponudnikom</w:t>
      </w:r>
      <w:bookmarkEnd w:id="1"/>
      <w:bookmarkEnd w:id="2"/>
      <w:bookmarkEnd w:id="3"/>
      <w:bookmarkEnd w:id="4"/>
      <w:bookmarkEnd w:id="5"/>
    </w:p>
    <w:p w14:paraId="406816B3" w14:textId="77777777" w:rsidR="007C70A1" w:rsidRPr="00655E96" w:rsidRDefault="007C70A1" w:rsidP="00B11E1B">
      <w:pPr>
        <w:keepNext/>
        <w:widowControl w:val="0"/>
        <w:jc w:val="both"/>
        <w:rPr>
          <w:rFonts w:ascii="Tahoma" w:hAnsi="Tahoma" w:cs="Tahoma"/>
        </w:rPr>
      </w:pPr>
    </w:p>
    <w:p w14:paraId="743BB2CE" w14:textId="1BBF6181" w:rsidR="00F27BFF" w:rsidRPr="00655E96" w:rsidRDefault="008E2C81" w:rsidP="00B11E1B">
      <w:pPr>
        <w:keepNext/>
        <w:widowControl w:val="0"/>
        <w:jc w:val="both"/>
        <w:rPr>
          <w:rFonts w:ascii="Tahoma" w:hAnsi="Tahoma" w:cs="Tahoma"/>
        </w:rPr>
      </w:pPr>
      <w:r w:rsidRPr="00655E96">
        <w:rPr>
          <w:rFonts w:ascii="Tahoma" w:hAnsi="Tahoma" w:cs="Tahoma"/>
        </w:rPr>
        <w:t>Dodatna pojasnila o razpisni dokumentaciji ali vprašanja lahko zainteresirani ponudniki zahtevajo preko Portala javnih naročil</w:t>
      </w:r>
      <w:r w:rsidR="00710E3B" w:rsidRPr="00655E96">
        <w:rPr>
          <w:rFonts w:ascii="Tahoma" w:hAnsi="Tahoma" w:cs="Tahoma"/>
        </w:rPr>
        <w:t xml:space="preserve"> RS</w:t>
      </w:r>
      <w:r w:rsidRPr="00655E96">
        <w:rPr>
          <w:rFonts w:ascii="Tahoma" w:hAnsi="Tahoma" w:cs="Tahoma"/>
        </w:rPr>
        <w:t xml:space="preserve">, vendar najkasneje </w:t>
      </w:r>
      <w:r w:rsidR="00660286" w:rsidRPr="00655E96">
        <w:rPr>
          <w:rFonts w:ascii="Tahoma" w:hAnsi="Tahoma" w:cs="Tahoma"/>
        </w:rPr>
        <w:t xml:space="preserve">do </w:t>
      </w:r>
      <w:r w:rsidR="00655E96" w:rsidRPr="00655E96">
        <w:rPr>
          <w:rFonts w:ascii="Tahoma" w:hAnsi="Tahoma" w:cs="Tahoma"/>
          <w:b/>
          <w:bCs/>
        </w:rPr>
        <w:t>četrtka, dne 18. aprila 2024</w:t>
      </w:r>
      <w:r w:rsidR="00FC0BB0" w:rsidRPr="00655E96">
        <w:rPr>
          <w:rFonts w:ascii="Tahoma" w:hAnsi="Tahoma" w:cs="Tahoma"/>
          <w:b/>
        </w:rPr>
        <w:t xml:space="preserve"> </w:t>
      </w:r>
      <w:r w:rsidR="00A2108F" w:rsidRPr="00655E96">
        <w:rPr>
          <w:rFonts w:ascii="Tahoma" w:hAnsi="Tahoma" w:cs="Tahoma"/>
          <w:b/>
        </w:rPr>
        <w:t>do 1</w:t>
      </w:r>
      <w:r w:rsidR="00A75E77" w:rsidRPr="00655E96">
        <w:rPr>
          <w:rFonts w:ascii="Tahoma" w:hAnsi="Tahoma" w:cs="Tahoma"/>
          <w:b/>
        </w:rPr>
        <w:t>2</w:t>
      </w:r>
      <w:r w:rsidR="00A2108F" w:rsidRPr="00655E96">
        <w:rPr>
          <w:rFonts w:ascii="Tahoma" w:hAnsi="Tahoma" w:cs="Tahoma"/>
          <w:b/>
        </w:rPr>
        <w:t>. ure</w:t>
      </w:r>
      <w:r w:rsidR="00A2108F" w:rsidRPr="00655E96">
        <w:rPr>
          <w:rFonts w:ascii="Tahoma" w:hAnsi="Tahoma" w:cs="Tahoma"/>
        </w:rPr>
        <w:t xml:space="preserve">. </w:t>
      </w:r>
      <w:r w:rsidR="00FC0BB0" w:rsidRPr="00655E96">
        <w:rPr>
          <w:rFonts w:ascii="Tahoma" w:hAnsi="Tahoma" w:cs="Tahoma"/>
        </w:rPr>
        <w:t>Odgovori oziroma pojasnila bodo objavljeni na Portalu javnih naročil RS najkasneje dva (2) dni pred rokom za oddajo ponudbe, pod pogojem, da bo zahteva posredovana pravočasno.</w:t>
      </w:r>
      <w:r w:rsidRPr="00655E96">
        <w:rPr>
          <w:rFonts w:ascii="Tahoma" w:hAnsi="Tahoma" w:cs="Tahoma"/>
        </w:rPr>
        <w:t xml:space="preserve"> Na drugače posredovane zahteve za dodatna pojasnila ali vprašanja naročnik ni dolžan odgovoriti.</w:t>
      </w:r>
    </w:p>
    <w:p w14:paraId="31478A9D" w14:textId="77777777" w:rsidR="008E2C81" w:rsidRPr="00655E96" w:rsidRDefault="008E2C81" w:rsidP="00B11E1B">
      <w:pPr>
        <w:keepNext/>
        <w:widowControl w:val="0"/>
        <w:jc w:val="both"/>
        <w:rPr>
          <w:rFonts w:ascii="Tahoma" w:hAnsi="Tahoma" w:cs="Tahoma"/>
        </w:rPr>
      </w:pPr>
    </w:p>
    <w:p w14:paraId="209D7397" w14:textId="77777777" w:rsidR="007C70A1" w:rsidRPr="00655E96" w:rsidRDefault="00104F2F" w:rsidP="00B11E1B">
      <w:pPr>
        <w:keepNext/>
        <w:widowControl w:val="0"/>
        <w:numPr>
          <w:ilvl w:val="1"/>
          <w:numId w:val="2"/>
        </w:numPr>
        <w:jc w:val="both"/>
        <w:rPr>
          <w:rFonts w:ascii="Tahoma" w:hAnsi="Tahoma" w:cs="Tahoma"/>
          <w:b/>
        </w:rPr>
      </w:pPr>
      <w:r w:rsidRPr="00655E96">
        <w:rPr>
          <w:rFonts w:ascii="Tahoma" w:hAnsi="Tahoma" w:cs="Tahoma"/>
          <w:b/>
        </w:rPr>
        <w:t>Oddaja in odpiranje ponudb</w:t>
      </w:r>
    </w:p>
    <w:p w14:paraId="5368376E" w14:textId="77777777" w:rsidR="00104F2F" w:rsidRPr="00076910" w:rsidRDefault="00104F2F" w:rsidP="00B11E1B">
      <w:pPr>
        <w:keepNext/>
        <w:widowControl w:val="0"/>
        <w:jc w:val="both"/>
        <w:rPr>
          <w:rFonts w:ascii="Tahoma" w:hAnsi="Tahoma" w:cs="Tahoma"/>
          <w:b/>
          <w:highlight w:val="yellow"/>
        </w:rPr>
      </w:pPr>
    </w:p>
    <w:p w14:paraId="60234D0D" w14:textId="4F4D43AB" w:rsidR="00104F2F" w:rsidRPr="00CD023B"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721FD7" w:rsidRPr="006D03C9">
        <w:rPr>
          <w:rFonts w:ascii="Tahoma" w:hAnsi="Tahoma" w:cs="Tahoma"/>
          <w:b/>
        </w:rPr>
        <w:t xml:space="preserve"> </w:t>
      </w:r>
      <w:r w:rsidR="00655E96">
        <w:rPr>
          <w:rFonts w:ascii="Tahoma" w:hAnsi="Tahoma" w:cs="Tahoma"/>
          <w:b/>
        </w:rPr>
        <w:t>četrtka</w:t>
      </w:r>
      <w:r w:rsidR="00165AC1">
        <w:rPr>
          <w:rFonts w:ascii="Tahoma" w:hAnsi="Tahoma" w:cs="Tahoma"/>
          <w:b/>
        </w:rPr>
        <w:t xml:space="preserve">, dne </w:t>
      </w:r>
      <w:r w:rsidR="00655E96">
        <w:rPr>
          <w:rFonts w:ascii="Tahoma" w:hAnsi="Tahoma" w:cs="Tahoma"/>
          <w:b/>
        </w:rPr>
        <w:t>25</w:t>
      </w:r>
      <w:r w:rsidR="00165AC1">
        <w:rPr>
          <w:rFonts w:ascii="Tahoma" w:hAnsi="Tahoma" w:cs="Tahoma"/>
          <w:b/>
        </w:rPr>
        <w:t>. aprila 2024</w:t>
      </w:r>
      <w:r w:rsidR="00FC0BB0">
        <w:rPr>
          <w:rFonts w:ascii="Tahoma" w:hAnsi="Tahoma" w:cs="Tahoma"/>
          <w:b/>
        </w:rPr>
        <w:t xml:space="preserve"> </w:t>
      </w:r>
      <w:r w:rsidR="00232A8C" w:rsidRPr="006D03C9">
        <w:rPr>
          <w:rFonts w:ascii="Tahoma" w:hAnsi="Tahoma" w:cs="Tahoma"/>
          <w:b/>
        </w:rPr>
        <w:t>do 12. ure</w:t>
      </w:r>
      <w:r w:rsidRPr="0034335F">
        <w:rPr>
          <w:rFonts w:ascii="Tahoma" w:hAnsi="Tahoma" w:cs="Tahoma"/>
          <w:b/>
        </w:rPr>
        <w:t>.</w:t>
      </w:r>
    </w:p>
    <w:p w14:paraId="454FE09C" w14:textId="77777777" w:rsidR="00104F2F" w:rsidRPr="006B13B6" w:rsidRDefault="00104F2F" w:rsidP="00B11E1B">
      <w:pPr>
        <w:keepNext/>
        <w:widowControl w:val="0"/>
        <w:tabs>
          <w:tab w:val="left" w:pos="142"/>
        </w:tabs>
        <w:jc w:val="both"/>
        <w:rPr>
          <w:rFonts w:ascii="Tahoma" w:hAnsi="Tahoma" w:cs="Tahoma"/>
        </w:rPr>
      </w:pPr>
    </w:p>
    <w:p w14:paraId="2468A84D" w14:textId="77777777"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5E0D4D77" w14:textId="77777777" w:rsidR="00104F2F" w:rsidRPr="00A73B7E" w:rsidRDefault="00104F2F" w:rsidP="00B11E1B">
      <w:pPr>
        <w:keepNext/>
        <w:widowControl w:val="0"/>
        <w:jc w:val="both"/>
        <w:rPr>
          <w:rFonts w:ascii="Tahoma" w:hAnsi="Tahoma" w:cs="Tahoma"/>
        </w:rPr>
      </w:pPr>
    </w:p>
    <w:p w14:paraId="3F61B09D" w14:textId="192ABECE"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sistemu e-JN </w:t>
      </w:r>
      <w:r w:rsidR="00401DEE" w:rsidRPr="0034335F">
        <w:rPr>
          <w:rFonts w:ascii="Tahoma" w:hAnsi="Tahoma" w:cs="Tahoma"/>
        </w:rPr>
        <w:t xml:space="preserve">v </w:t>
      </w:r>
      <w:r w:rsidR="00655E96" w:rsidRPr="00655E96">
        <w:rPr>
          <w:rFonts w:ascii="Tahoma" w:hAnsi="Tahoma" w:cs="Tahoma"/>
          <w:b/>
          <w:bCs/>
        </w:rPr>
        <w:t>četrtka</w:t>
      </w:r>
      <w:r w:rsidR="00165AC1" w:rsidRPr="00655E96">
        <w:rPr>
          <w:rFonts w:ascii="Tahoma" w:hAnsi="Tahoma" w:cs="Tahoma"/>
          <w:b/>
          <w:bCs/>
        </w:rPr>
        <w:t>,</w:t>
      </w:r>
      <w:r w:rsidR="00165AC1" w:rsidRPr="00165AC1">
        <w:rPr>
          <w:rFonts w:ascii="Tahoma" w:hAnsi="Tahoma" w:cs="Tahoma"/>
          <w:b/>
          <w:bCs/>
        </w:rPr>
        <w:t xml:space="preserve"> dne </w:t>
      </w:r>
      <w:r w:rsidR="00655E96">
        <w:rPr>
          <w:rFonts w:ascii="Tahoma" w:hAnsi="Tahoma" w:cs="Tahoma"/>
          <w:b/>
          <w:bCs/>
        </w:rPr>
        <w:t>25</w:t>
      </w:r>
      <w:r w:rsidR="00165AC1" w:rsidRPr="00165AC1">
        <w:rPr>
          <w:rFonts w:ascii="Tahoma" w:hAnsi="Tahoma" w:cs="Tahoma"/>
          <w:b/>
          <w:bCs/>
        </w:rPr>
        <w:t>. aprila 2024 do 14. ure</w:t>
      </w:r>
      <w:r w:rsidR="006E6F19" w:rsidRPr="006B13B6">
        <w:rPr>
          <w:rFonts w:ascii="Tahoma" w:hAnsi="Tahoma" w:cs="Tahoma"/>
        </w:rPr>
        <w:t xml:space="preserve"> </w:t>
      </w:r>
      <w:r w:rsidRPr="00E70159">
        <w:rPr>
          <w:rFonts w:ascii="Tahoma" w:hAnsi="Tahoma" w:cs="Tahoma"/>
        </w:rPr>
        <w:t xml:space="preserve">in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FC0BB0" w:rsidRPr="003D7BF0">
        <w:rPr>
          <w:rFonts w:ascii="Tahoma" w:hAnsi="Tahoma" w:cs="Tahoma"/>
        </w:rPr>
        <w:t>1</w:t>
      </w:r>
      <w:r w:rsidR="008A6572">
        <w:rPr>
          <w:rFonts w:ascii="Tahoma" w:hAnsi="Tahoma" w:cs="Tahoma"/>
        </w:rPr>
        <w:t>4</w:t>
      </w:r>
      <w:r w:rsidR="00FC0BB0">
        <w:rPr>
          <w:rFonts w:ascii="Tahoma" w:hAnsi="Tahoma" w:cs="Tahoma"/>
        </w:rPr>
        <w:t>.</w:t>
      </w:r>
      <w:r w:rsidR="00933DAD" w:rsidRPr="00785E21">
        <w:rPr>
          <w:rFonts w:ascii="Tahoma" w:hAnsi="Tahoma" w:cs="Tahoma"/>
        </w:rPr>
        <w:t xml:space="preserve"> </w:t>
      </w:r>
      <w:r w:rsidR="00D35319" w:rsidRPr="005965D2">
        <w:rPr>
          <w:rFonts w:ascii="Tahoma" w:hAnsi="Tahoma" w:cs="Tahoma"/>
        </w:rPr>
        <w:t>ur</w:t>
      </w:r>
      <w:r w:rsidR="00466C7B" w:rsidRPr="00076910">
        <w:rPr>
          <w:rFonts w:ascii="Tahoma" w:hAnsi="Tahoma" w:cs="Tahoma"/>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w:t>
      </w:r>
      <w:proofErr w:type="spellStart"/>
      <w:r w:rsidRPr="00CD023B">
        <w:rPr>
          <w:rFonts w:ascii="Tahoma" w:hAnsi="Tahoma" w:cs="Tahoma"/>
        </w:rPr>
        <w:t>pdf</w:t>
      </w:r>
      <w:proofErr w:type="spellEnd"/>
      <w:r w:rsidRPr="00CD023B">
        <w:rPr>
          <w:rFonts w:ascii="Tahoma" w:hAnsi="Tahoma" w:cs="Tahoma"/>
        </w:rPr>
        <w:t xml:space="preserve">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21C13D78" w14:textId="77777777" w:rsidR="00104F2F" w:rsidRPr="00076910" w:rsidRDefault="00104F2F" w:rsidP="00B11E1B">
      <w:pPr>
        <w:keepNext/>
        <w:widowControl w:val="0"/>
        <w:jc w:val="both"/>
        <w:rPr>
          <w:rFonts w:ascii="Tahoma" w:hAnsi="Tahoma" w:cs="Tahoma"/>
          <w:highlight w:val="yellow"/>
        </w:rPr>
      </w:pPr>
    </w:p>
    <w:p w14:paraId="0D5FF48C" w14:textId="77777777" w:rsidR="007C70A1" w:rsidRPr="00076910" w:rsidRDefault="007C70A1" w:rsidP="00B11E1B">
      <w:pPr>
        <w:keepNext/>
        <w:widowControl w:val="0"/>
        <w:numPr>
          <w:ilvl w:val="1"/>
          <w:numId w:val="2"/>
        </w:numPr>
        <w:jc w:val="both"/>
        <w:rPr>
          <w:rFonts w:ascii="Tahoma" w:hAnsi="Tahoma" w:cs="Tahoma"/>
          <w:b/>
        </w:rPr>
      </w:pPr>
      <w:bookmarkStart w:id="6" w:name="_Toc116720524"/>
      <w:bookmarkStart w:id="7" w:name="_Toc116720588"/>
      <w:bookmarkStart w:id="8" w:name="_Toc116783499"/>
      <w:bookmarkStart w:id="9" w:name="_Toc116792933"/>
      <w:bookmarkStart w:id="10" w:name="_Toc136417505"/>
      <w:r w:rsidRPr="00076910">
        <w:rPr>
          <w:rFonts w:ascii="Tahoma" w:hAnsi="Tahoma" w:cs="Tahoma"/>
          <w:b/>
        </w:rPr>
        <w:t>Prav</w:t>
      </w:r>
      <w:bookmarkEnd w:id="6"/>
      <w:bookmarkEnd w:id="7"/>
      <w:bookmarkEnd w:id="8"/>
      <w:bookmarkEnd w:id="9"/>
      <w:bookmarkEnd w:id="10"/>
      <w:r w:rsidR="00712EF3" w:rsidRPr="00076910">
        <w:rPr>
          <w:rFonts w:ascii="Tahoma" w:hAnsi="Tahoma" w:cs="Tahoma"/>
          <w:b/>
        </w:rPr>
        <w:t>no varstvo</w:t>
      </w:r>
    </w:p>
    <w:p w14:paraId="35354B11" w14:textId="77777777" w:rsidR="007C70A1" w:rsidRPr="00076910" w:rsidRDefault="007C70A1" w:rsidP="00B11E1B">
      <w:pPr>
        <w:keepNext/>
        <w:widowControl w:val="0"/>
        <w:jc w:val="both"/>
        <w:rPr>
          <w:rFonts w:ascii="Tahoma" w:hAnsi="Tahoma" w:cs="Tahoma"/>
          <w:b/>
        </w:rPr>
      </w:pPr>
    </w:p>
    <w:p w14:paraId="588DAB75" w14:textId="77777777"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4DF79101" w14:textId="77777777" w:rsidR="00DC4D98" w:rsidRPr="00076910" w:rsidRDefault="00DC4D98" w:rsidP="00B11E1B">
      <w:pPr>
        <w:keepNext/>
        <w:widowControl w:val="0"/>
        <w:autoSpaceDE w:val="0"/>
        <w:autoSpaceDN w:val="0"/>
        <w:adjustRightInd w:val="0"/>
        <w:jc w:val="both"/>
        <w:rPr>
          <w:rFonts w:ascii="Tahoma" w:hAnsi="Tahoma" w:cs="Tahoma"/>
        </w:rPr>
      </w:pPr>
    </w:p>
    <w:p w14:paraId="2D82A39D" w14:textId="77777777" w:rsidR="007C70A1" w:rsidRPr="009F10BE" w:rsidRDefault="00602AC5" w:rsidP="00B11E1B">
      <w:pPr>
        <w:keepNext/>
        <w:widowControl w:val="0"/>
        <w:numPr>
          <w:ilvl w:val="0"/>
          <w:numId w:val="2"/>
        </w:numPr>
        <w:jc w:val="both"/>
        <w:rPr>
          <w:rFonts w:ascii="Tahoma" w:hAnsi="Tahoma" w:cs="Tahoma"/>
          <w:b/>
          <w:sz w:val="22"/>
          <w:szCs w:val="22"/>
        </w:rPr>
      </w:pPr>
      <w:r w:rsidRPr="009F10BE">
        <w:rPr>
          <w:rFonts w:ascii="Tahoma" w:hAnsi="Tahoma" w:cs="Tahoma"/>
          <w:b/>
          <w:sz w:val="22"/>
          <w:szCs w:val="22"/>
        </w:rPr>
        <w:t>NAVODILA ZA IZDELAVO PONUDBE</w:t>
      </w:r>
      <w:r w:rsidR="007C70A1" w:rsidRPr="009F10BE">
        <w:rPr>
          <w:rFonts w:ascii="Tahoma" w:hAnsi="Tahoma" w:cs="Tahoma"/>
          <w:b/>
          <w:sz w:val="22"/>
          <w:szCs w:val="22"/>
        </w:rPr>
        <w:t xml:space="preserve"> </w:t>
      </w:r>
    </w:p>
    <w:p w14:paraId="07CB861F" w14:textId="77777777" w:rsidR="001C57F7" w:rsidRPr="00076910" w:rsidRDefault="001C57F7" w:rsidP="00B11E1B">
      <w:pPr>
        <w:keepNext/>
        <w:widowControl w:val="0"/>
        <w:jc w:val="both"/>
        <w:rPr>
          <w:rFonts w:ascii="Tahoma" w:hAnsi="Tahoma" w:cs="Tahoma"/>
          <w:b/>
          <w:sz w:val="22"/>
          <w:szCs w:val="22"/>
          <w:highlight w:val="yellow"/>
        </w:rPr>
      </w:pPr>
    </w:p>
    <w:p w14:paraId="25E4FCB3"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5CBF23A9" w14:textId="77777777" w:rsidR="001C57F7" w:rsidRPr="00076910" w:rsidRDefault="001C57F7" w:rsidP="00B11E1B">
      <w:pPr>
        <w:keepNext/>
        <w:widowControl w:val="0"/>
        <w:jc w:val="both"/>
        <w:rPr>
          <w:rFonts w:ascii="Tahoma" w:hAnsi="Tahoma" w:cs="Tahoma"/>
          <w:szCs w:val="22"/>
        </w:rPr>
      </w:pPr>
    </w:p>
    <w:p w14:paraId="2BC7F2EC" w14:textId="77777777" w:rsidR="001C57F7" w:rsidRPr="00076910" w:rsidRDefault="001C57F7" w:rsidP="00B11E1B">
      <w:pPr>
        <w:keepNext/>
        <w:widowControl w:val="0"/>
        <w:jc w:val="both"/>
        <w:rPr>
          <w:rFonts w:ascii="Tahoma" w:hAnsi="Tahoma" w:cs="Tahoma"/>
          <w:szCs w:val="22"/>
        </w:rPr>
      </w:pPr>
      <w:r w:rsidRPr="00076910">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14:paraId="30BF0A1F" w14:textId="77777777" w:rsidR="002205FC" w:rsidRPr="00076910" w:rsidRDefault="002205FC" w:rsidP="00B11E1B">
      <w:pPr>
        <w:keepNext/>
        <w:widowControl w:val="0"/>
        <w:jc w:val="both"/>
        <w:rPr>
          <w:rFonts w:ascii="Tahoma" w:hAnsi="Tahoma" w:cs="Tahoma"/>
          <w:szCs w:val="22"/>
        </w:rPr>
      </w:pPr>
    </w:p>
    <w:p w14:paraId="2BF41E8E"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14:paraId="4F44F883" w14:textId="77777777" w:rsidR="00E64E2B" w:rsidRPr="00076910" w:rsidRDefault="00E64E2B" w:rsidP="00B11E1B">
      <w:pPr>
        <w:pStyle w:val="tekst1"/>
        <w:keepNext/>
        <w:widowControl w:val="0"/>
        <w:spacing w:before="0" w:line="240" w:lineRule="auto"/>
        <w:rPr>
          <w:rFonts w:ascii="Tahoma" w:hAnsi="Tahoma" w:cs="Tahoma"/>
          <w:sz w:val="20"/>
        </w:rPr>
      </w:pPr>
    </w:p>
    <w:p w14:paraId="23FEAC02"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7C198A36" w14:textId="77777777" w:rsidR="00E64E2B" w:rsidRPr="00076910" w:rsidRDefault="00E64E2B" w:rsidP="009422BA">
      <w:pPr>
        <w:pStyle w:val="tekst1"/>
        <w:numPr>
          <w:ilvl w:val="0"/>
          <w:numId w:val="9"/>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7AD83060" w14:textId="77777777" w:rsidR="00E64E2B" w:rsidRPr="00076910" w:rsidRDefault="00E64E2B" w:rsidP="006F5D06">
      <w:pPr>
        <w:pStyle w:val="tekst1"/>
        <w:numPr>
          <w:ilvl w:val="0"/>
          <w:numId w:val="9"/>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52C4CF54" w14:textId="77777777" w:rsidR="00E64E2B" w:rsidRPr="00076910" w:rsidRDefault="00284226" w:rsidP="006F5D06">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6352BE7A" w14:textId="77777777" w:rsidR="006F5D06" w:rsidRPr="00076910" w:rsidRDefault="006F5D06" w:rsidP="006F5D06">
      <w:pPr>
        <w:jc w:val="both"/>
        <w:rPr>
          <w:rFonts w:ascii="Tahoma" w:hAnsi="Tahoma" w:cs="Tahoma"/>
        </w:rPr>
      </w:pPr>
    </w:p>
    <w:p w14:paraId="78623CE9" w14:textId="77777777"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14:paraId="6BC7BABE" w14:textId="77777777" w:rsidR="008C468C" w:rsidRPr="00076910" w:rsidRDefault="008C468C" w:rsidP="006F5D06">
      <w:pPr>
        <w:outlineLvl w:val="1"/>
        <w:rPr>
          <w:rFonts w:ascii="Tahoma" w:hAnsi="Tahoma" w:cs="Tahoma"/>
          <w:b/>
          <w:bCs/>
        </w:rPr>
      </w:pPr>
    </w:p>
    <w:p w14:paraId="6853EDDA" w14:textId="77777777"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Pr="00076910">
        <w:rPr>
          <w:rFonts w:ascii="Tahoma" w:hAnsi="Tahoma" w:cs="Tahoma"/>
          <w:bCs/>
        </w:rPr>
        <w:t xml:space="preserve"> naslednje priloge:  </w:t>
      </w:r>
    </w:p>
    <w:p w14:paraId="76D8B483" w14:textId="77777777" w:rsidR="00BB2DDC" w:rsidRPr="00076910" w:rsidRDefault="005C75F8" w:rsidP="006F5D06">
      <w:pPr>
        <w:numPr>
          <w:ilvl w:val="0"/>
          <w:numId w:val="10"/>
        </w:numPr>
        <w:outlineLvl w:val="1"/>
        <w:rPr>
          <w:rFonts w:ascii="Tahoma" w:hAnsi="Tahoma" w:cs="Tahoma"/>
          <w:bCs/>
        </w:rPr>
      </w:pPr>
      <w:r w:rsidRPr="00076910">
        <w:rPr>
          <w:rFonts w:ascii="Tahoma" w:hAnsi="Tahoma" w:cs="Tahoma"/>
          <w:bCs/>
        </w:rPr>
        <w:t>Izjava - Gospodarski subjekt,</w:t>
      </w:r>
    </w:p>
    <w:p w14:paraId="7291EA24" w14:textId="77777777" w:rsidR="0005523B" w:rsidRPr="00076910" w:rsidRDefault="005C75F8" w:rsidP="006F5D06">
      <w:pPr>
        <w:numPr>
          <w:ilvl w:val="0"/>
          <w:numId w:val="10"/>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14:paraId="62D05E4A" w14:textId="77777777" w:rsidR="00BF2CCB" w:rsidRPr="00076910" w:rsidRDefault="008E0036" w:rsidP="006F5D06">
      <w:pPr>
        <w:numPr>
          <w:ilvl w:val="0"/>
          <w:numId w:val="10"/>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p>
    <w:p w14:paraId="6EBE166B" w14:textId="77777777" w:rsidR="008E0036" w:rsidRPr="00076910" w:rsidRDefault="00BF2CCB" w:rsidP="006F5D06">
      <w:pPr>
        <w:numPr>
          <w:ilvl w:val="0"/>
          <w:numId w:val="10"/>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14:paraId="0D6F0966" w14:textId="77777777" w:rsidR="00395943" w:rsidRPr="00076910" w:rsidRDefault="00395943" w:rsidP="00B11E1B">
      <w:pPr>
        <w:keepNext/>
        <w:widowControl w:val="0"/>
        <w:outlineLvl w:val="1"/>
        <w:rPr>
          <w:rFonts w:ascii="Tahoma" w:hAnsi="Tahoma" w:cs="Tahoma"/>
          <w:bCs/>
        </w:rPr>
      </w:pPr>
    </w:p>
    <w:p w14:paraId="77C851B6" w14:textId="77777777" w:rsidR="00A85B91" w:rsidRPr="00076910" w:rsidRDefault="00EE3F8E" w:rsidP="00B11E1B">
      <w:pPr>
        <w:keepNext/>
        <w:widowControl w:val="0"/>
        <w:jc w:val="both"/>
        <w:rPr>
          <w:rFonts w:ascii="Tahoma" w:hAnsi="Tahoma" w:cs="Tahoma"/>
          <w:b/>
        </w:rPr>
      </w:pPr>
      <w:r w:rsidRPr="00D91484">
        <w:rPr>
          <w:rFonts w:ascii="Tahoma" w:hAnsi="Tahoma" w:cs="Tahoma"/>
          <w:b/>
        </w:rPr>
        <w:t>2.</w:t>
      </w:r>
      <w:r w:rsidR="00665B66" w:rsidRPr="00D91484">
        <w:rPr>
          <w:rFonts w:ascii="Tahoma" w:hAnsi="Tahoma" w:cs="Tahoma"/>
          <w:b/>
        </w:rPr>
        <w:t>5</w:t>
      </w:r>
      <w:r w:rsidRPr="00D91484">
        <w:rPr>
          <w:rFonts w:ascii="Tahoma" w:hAnsi="Tahoma" w:cs="Tahoma"/>
          <w:b/>
        </w:rPr>
        <w:t xml:space="preserve"> </w:t>
      </w:r>
      <w:r w:rsidR="00261454" w:rsidRPr="00D91484">
        <w:rPr>
          <w:rFonts w:ascii="Tahoma" w:hAnsi="Tahoma" w:cs="Tahoma"/>
          <w:b/>
        </w:rPr>
        <w:t>OPIS</w:t>
      </w:r>
      <w:r w:rsidR="0081721F" w:rsidRPr="00D91484">
        <w:rPr>
          <w:rFonts w:ascii="Tahoma" w:hAnsi="Tahoma" w:cs="Tahoma"/>
          <w:b/>
        </w:rPr>
        <w:t xml:space="preserve"> NAROČILA</w:t>
      </w:r>
      <w:r w:rsidR="00261454" w:rsidRPr="00D91484">
        <w:rPr>
          <w:rFonts w:ascii="Tahoma" w:hAnsi="Tahoma" w:cs="Tahoma"/>
          <w:b/>
        </w:rPr>
        <w:t xml:space="preserve"> IN </w:t>
      </w:r>
      <w:r w:rsidR="00CE6955" w:rsidRPr="00D91484">
        <w:rPr>
          <w:rFonts w:ascii="Tahoma" w:hAnsi="Tahoma" w:cs="Tahoma"/>
          <w:b/>
        </w:rPr>
        <w:t>ROK IZVEDBE</w:t>
      </w:r>
    </w:p>
    <w:p w14:paraId="5AF3B424" w14:textId="77777777" w:rsidR="000030DB" w:rsidRPr="00076910" w:rsidRDefault="000030DB" w:rsidP="00B11E1B">
      <w:pPr>
        <w:keepNext/>
        <w:widowControl w:val="0"/>
        <w:jc w:val="both"/>
        <w:rPr>
          <w:rFonts w:ascii="Tahoma" w:hAnsi="Tahoma" w:cs="Tahoma"/>
          <w:kern w:val="16"/>
        </w:rPr>
      </w:pPr>
    </w:p>
    <w:p w14:paraId="5252C130" w14:textId="77777777" w:rsidR="00543921" w:rsidRPr="00D91484" w:rsidRDefault="00D91484" w:rsidP="00B11E1B">
      <w:pPr>
        <w:keepNext/>
        <w:widowControl w:val="0"/>
        <w:jc w:val="both"/>
        <w:rPr>
          <w:rFonts w:ascii="Tahoma" w:hAnsi="Tahoma" w:cs="Tahoma"/>
          <w:color w:val="000000" w:themeColor="text1"/>
        </w:rPr>
      </w:pPr>
      <w:r w:rsidRPr="00D91484">
        <w:rPr>
          <w:rFonts w:ascii="Tahoma" w:hAnsi="Tahoma" w:cs="Tahoma"/>
          <w:color w:val="000000" w:themeColor="text1"/>
        </w:rPr>
        <w:t xml:space="preserve">Predmet javnega naročila je izdelava in dobava lesenih zložljivih stojnic za tržnice. Predvideni rok izvedbe je 90 </w:t>
      </w:r>
      <w:r w:rsidR="00426D71">
        <w:rPr>
          <w:rFonts w:ascii="Tahoma" w:hAnsi="Tahoma" w:cs="Tahoma"/>
          <w:color w:val="000000" w:themeColor="text1"/>
        </w:rPr>
        <w:t xml:space="preserve">koledarskih </w:t>
      </w:r>
      <w:r w:rsidRPr="00D91484">
        <w:rPr>
          <w:rFonts w:ascii="Tahoma" w:hAnsi="Tahoma" w:cs="Tahoma"/>
          <w:color w:val="000000" w:themeColor="text1"/>
        </w:rPr>
        <w:t>dni od datuma podpisa pogodbe</w:t>
      </w:r>
      <w:r w:rsidR="000762A8">
        <w:rPr>
          <w:rFonts w:ascii="Tahoma" w:hAnsi="Tahoma" w:cs="Tahoma"/>
          <w:color w:val="000000" w:themeColor="text1"/>
        </w:rPr>
        <w:t xml:space="preserve"> za lesene zložljive stojnice</w:t>
      </w:r>
      <w:r w:rsidR="005726D4">
        <w:rPr>
          <w:rFonts w:ascii="Tahoma" w:hAnsi="Tahoma" w:cs="Tahoma"/>
          <w:color w:val="000000" w:themeColor="text1"/>
        </w:rPr>
        <w:t xml:space="preserve"> tip »LJUBLJANA SMREKA«</w:t>
      </w:r>
      <w:r w:rsidR="00DA3640">
        <w:rPr>
          <w:rFonts w:ascii="Tahoma" w:hAnsi="Tahoma" w:cs="Tahoma"/>
          <w:color w:val="000000" w:themeColor="text1"/>
        </w:rPr>
        <w:t>.</w:t>
      </w:r>
      <w:r w:rsidRPr="00D91484">
        <w:rPr>
          <w:rFonts w:ascii="Tahoma" w:hAnsi="Tahoma" w:cs="Tahoma"/>
          <w:color w:val="000000" w:themeColor="text1"/>
        </w:rPr>
        <w:t xml:space="preserve"> </w:t>
      </w:r>
    </w:p>
    <w:p w14:paraId="4BCA2ECB" w14:textId="77777777" w:rsidR="00543921" w:rsidRPr="00E7001B" w:rsidRDefault="00543921" w:rsidP="00B11E1B">
      <w:pPr>
        <w:keepNext/>
        <w:widowControl w:val="0"/>
        <w:jc w:val="both"/>
        <w:rPr>
          <w:rFonts w:ascii="Tahoma" w:hAnsi="Tahoma" w:cs="Tahoma"/>
        </w:rPr>
      </w:pPr>
    </w:p>
    <w:p w14:paraId="26721237" w14:textId="77777777" w:rsidR="003E3715" w:rsidRPr="00E70159" w:rsidRDefault="00B46D2B" w:rsidP="00B11E1B">
      <w:pPr>
        <w:keepNext/>
        <w:widowControl w:val="0"/>
        <w:jc w:val="both"/>
        <w:rPr>
          <w:rFonts w:ascii="Tahoma" w:hAnsi="Tahoma" w:cs="Tahoma"/>
          <w:b/>
        </w:rPr>
      </w:pPr>
      <w:r w:rsidRPr="00855324">
        <w:rPr>
          <w:rFonts w:ascii="Tahoma" w:hAnsi="Tahoma" w:cs="Tahoma"/>
          <w:b/>
        </w:rPr>
        <w:t>2.</w:t>
      </w:r>
      <w:r w:rsidR="00CE7622" w:rsidRPr="00855324">
        <w:rPr>
          <w:rFonts w:ascii="Tahoma" w:hAnsi="Tahoma" w:cs="Tahoma"/>
          <w:b/>
        </w:rPr>
        <w:t>6</w:t>
      </w:r>
      <w:r w:rsidRPr="00855324">
        <w:rPr>
          <w:rFonts w:ascii="Tahoma" w:hAnsi="Tahoma" w:cs="Tahoma"/>
          <w:b/>
        </w:rPr>
        <w:t xml:space="preserve"> FINANČN</w:t>
      </w:r>
      <w:r w:rsidR="009D101E">
        <w:rPr>
          <w:rFonts w:ascii="Tahoma" w:hAnsi="Tahoma" w:cs="Tahoma"/>
          <w:b/>
        </w:rPr>
        <w:t>O</w:t>
      </w:r>
      <w:r w:rsidRPr="00855324">
        <w:rPr>
          <w:rFonts w:ascii="Tahoma" w:hAnsi="Tahoma" w:cs="Tahoma"/>
          <w:b/>
        </w:rPr>
        <w:t xml:space="preserve"> ZAVAROVANJ</w:t>
      </w:r>
      <w:r w:rsidR="009D101E">
        <w:rPr>
          <w:rFonts w:ascii="Tahoma" w:hAnsi="Tahoma" w:cs="Tahoma"/>
          <w:b/>
        </w:rPr>
        <w:t>E</w:t>
      </w:r>
      <w:r w:rsidR="003E3715" w:rsidRPr="00855324">
        <w:rPr>
          <w:rFonts w:ascii="Tahoma" w:hAnsi="Tahoma" w:cs="Tahoma"/>
          <w:b/>
        </w:rPr>
        <w:t xml:space="preserve"> </w:t>
      </w:r>
    </w:p>
    <w:p w14:paraId="0131941D" w14:textId="77777777" w:rsidR="007B66BA" w:rsidRDefault="007B66BA" w:rsidP="00B11E1B">
      <w:pPr>
        <w:keepNext/>
        <w:widowControl w:val="0"/>
        <w:jc w:val="both"/>
        <w:rPr>
          <w:rFonts w:ascii="Tahoma" w:hAnsi="Tahoma" w:cs="Tahoma"/>
        </w:rPr>
      </w:pPr>
    </w:p>
    <w:p w14:paraId="660BBEA0" w14:textId="77777777" w:rsidR="004844B3" w:rsidRPr="004A26D4" w:rsidRDefault="004844B3" w:rsidP="004844B3">
      <w:pPr>
        <w:keepNext/>
        <w:widowControl w:val="0"/>
        <w:jc w:val="both"/>
        <w:rPr>
          <w:rFonts w:ascii="Tahoma" w:hAnsi="Tahoma" w:cs="Tahoma"/>
          <w:b/>
          <w:bCs/>
        </w:rPr>
      </w:pPr>
      <w:r w:rsidRPr="006E0110">
        <w:rPr>
          <w:rFonts w:ascii="Tahoma" w:hAnsi="Tahoma" w:cs="Tahoma"/>
          <w:b/>
        </w:rPr>
        <w:t>Za dobro izvedbo pogodbenih obveznosti – bianko menica</w:t>
      </w:r>
      <w:r w:rsidRPr="006E0110">
        <w:rPr>
          <w:rFonts w:ascii="Tahoma" w:hAnsi="Tahoma" w:cs="Tahoma"/>
        </w:rPr>
        <w:t xml:space="preserve"> </w:t>
      </w:r>
    </w:p>
    <w:p w14:paraId="6B9CF2C4" w14:textId="77777777" w:rsidR="004844B3" w:rsidRPr="00785E21" w:rsidRDefault="004844B3" w:rsidP="004844B3">
      <w:pPr>
        <w:keepNext/>
        <w:widowControl w:val="0"/>
        <w:jc w:val="both"/>
        <w:rPr>
          <w:rFonts w:ascii="Tahoma" w:hAnsi="Tahoma" w:cs="Tahoma"/>
        </w:rPr>
      </w:pPr>
    </w:p>
    <w:p w14:paraId="7F1A2B0E" w14:textId="77777777" w:rsidR="004844B3" w:rsidRPr="00E70159" w:rsidRDefault="004844B3" w:rsidP="004844B3">
      <w:pPr>
        <w:keepLines/>
        <w:widowControl w:val="0"/>
        <w:jc w:val="both"/>
        <w:rPr>
          <w:rFonts w:ascii="Tahoma" w:hAnsi="Tahoma" w:cs="Tahoma"/>
        </w:rPr>
      </w:pPr>
      <w:r w:rsidRPr="00076910">
        <w:rPr>
          <w:rFonts w:ascii="Tahoma" w:hAnsi="Tahoma" w:cs="Tahoma"/>
        </w:rPr>
        <w:t xml:space="preserve">Izvajalec mora naročniku kot finančno zavarovanje za dobro izvedbo pogodbenih obveznosti </w:t>
      </w:r>
      <w:r w:rsidR="00A14EC3">
        <w:rPr>
          <w:rFonts w:ascii="Tahoma" w:hAnsi="Tahoma" w:cs="Tahoma"/>
        </w:rPr>
        <w:t xml:space="preserve"> v roku 5 dni po podpisu</w:t>
      </w:r>
      <w:r w:rsidRPr="00076910">
        <w:rPr>
          <w:rFonts w:ascii="Tahoma" w:hAnsi="Tahoma" w:cs="Tahoma"/>
        </w:rPr>
        <w:t xml:space="preserve"> pogodbe predložiti podpisan original bianko menice in menične izjave skladno z obrazcem iz razpisne dokumentacije za višino zavarovanja </w:t>
      </w:r>
      <w:r>
        <w:rPr>
          <w:rFonts w:ascii="Tahoma" w:hAnsi="Tahoma" w:cs="Tahoma"/>
        </w:rPr>
        <w:t>10</w:t>
      </w:r>
      <w:r w:rsidRPr="00076910">
        <w:rPr>
          <w:rFonts w:ascii="Tahoma" w:hAnsi="Tahoma" w:cs="Tahoma"/>
        </w:rPr>
        <w:t xml:space="preserve"> % pogodbene vrednosti z DDV in rokom veljavnosti </w:t>
      </w:r>
      <w:r>
        <w:rPr>
          <w:rFonts w:ascii="Tahoma" w:hAnsi="Tahoma" w:cs="Tahoma"/>
        </w:rPr>
        <w:t xml:space="preserve">trideset </w:t>
      </w:r>
      <w:r w:rsidRPr="00E70159">
        <w:rPr>
          <w:rFonts w:ascii="Tahoma" w:hAnsi="Tahoma" w:cs="Tahoma"/>
        </w:rPr>
        <w:t>(</w:t>
      </w:r>
      <w:r>
        <w:rPr>
          <w:rFonts w:ascii="Tahoma" w:hAnsi="Tahoma" w:cs="Tahoma"/>
        </w:rPr>
        <w:t>30</w:t>
      </w:r>
      <w:r w:rsidRPr="00E70159">
        <w:rPr>
          <w:rFonts w:ascii="Tahoma" w:hAnsi="Tahoma" w:cs="Tahoma"/>
        </w:rPr>
        <w:t xml:space="preserve">) dni od roka za dokončanje </w:t>
      </w:r>
      <w:r>
        <w:rPr>
          <w:rFonts w:ascii="Tahoma" w:hAnsi="Tahoma" w:cs="Tahoma"/>
        </w:rPr>
        <w:t>storitev</w:t>
      </w:r>
      <w:r w:rsidRPr="00E70159">
        <w:rPr>
          <w:rFonts w:ascii="Tahoma" w:hAnsi="Tahoma" w:cs="Tahoma"/>
        </w:rPr>
        <w:t>.</w:t>
      </w:r>
    </w:p>
    <w:p w14:paraId="29F2C0FB" w14:textId="77777777" w:rsidR="004844B3" w:rsidRPr="003D7BF0" w:rsidRDefault="004844B3" w:rsidP="00B11E1B">
      <w:pPr>
        <w:keepNext/>
        <w:widowControl w:val="0"/>
        <w:jc w:val="both"/>
        <w:rPr>
          <w:rFonts w:ascii="Tahoma" w:hAnsi="Tahoma" w:cs="Tahoma"/>
        </w:rPr>
      </w:pPr>
    </w:p>
    <w:p w14:paraId="60E231A0" w14:textId="77777777" w:rsidR="00A421E1" w:rsidRPr="003D7BF0" w:rsidRDefault="00A421E1" w:rsidP="00B11E1B">
      <w:pPr>
        <w:keepNext/>
        <w:widowControl w:val="0"/>
        <w:jc w:val="both"/>
        <w:rPr>
          <w:rFonts w:ascii="Tahoma" w:hAnsi="Tahoma" w:cs="Tahoma"/>
          <w:lang w:eastAsia="ko-KR"/>
        </w:rPr>
      </w:pPr>
    </w:p>
    <w:p w14:paraId="6096BC29" w14:textId="77777777"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t xml:space="preserve">UGOTAVLJANJE SPOSOBNOSTI </w:t>
      </w:r>
    </w:p>
    <w:p w14:paraId="11BD6676" w14:textId="77777777" w:rsidR="003E3715" w:rsidRPr="00076910" w:rsidRDefault="003E3715" w:rsidP="00B11E1B">
      <w:pPr>
        <w:keepNext/>
        <w:widowControl w:val="0"/>
        <w:jc w:val="both"/>
        <w:rPr>
          <w:rFonts w:ascii="Tahoma" w:hAnsi="Tahoma" w:cs="Tahoma"/>
        </w:rPr>
      </w:pPr>
    </w:p>
    <w:p w14:paraId="2A10701F"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53AA1207" w14:textId="77777777" w:rsidR="003D7BF0" w:rsidRPr="005A1289" w:rsidRDefault="003D7BF0" w:rsidP="003D7BF0">
      <w:pPr>
        <w:keepNext/>
        <w:keepLines/>
        <w:jc w:val="both"/>
        <w:rPr>
          <w:rFonts w:ascii="Tahoma" w:hAnsi="Tahoma" w:cs="Tahoma"/>
          <w:bCs/>
        </w:rPr>
      </w:pPr>
    </w:p>
    <w:p w14:paraId="3E827C4C"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2EE73CB6" w14:textId="77777777" w:rsidR="003D7BF0" w:rsidRPr="005A1289" w:rsidRDefault="003D7BF0" w:rsidP="003D7BF0">
      <w:pPr>
        <w:keepNext/>
        <w:keepLines/>
        <w:jc w:val="both"/>
        <w:rPr>
          <w:rFonts w:ascii="Tahoma" w:hAnsi="Tahoma" w:cs="Tahoma"/>
          <w:bCs/>
        </w:rPr>
      </w:pPr>
    </w:p>
    <w:p w14:paraId="7810E86E" w14:textId="77777777"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3BB1CDC1" w14:textId="77777777" w:rsidR="003D7BF0" w:rsidRPr="00BC5A5F" w:rsidRDefault="003D7BF0" w:rsidP="003D7BF0">
      <w:pPr>
        <w:keepNext/>
        <w:keepLines/>
        <w:jc w:val="both"/>
        <w:rPr>
          <w:rFonts w:ascii="Tahoma" w:hAnsi="Tahoma" w:cs="Tahoma"/>
        </w:rPr>
      </w:pPr>
    </w:p>
    <w:p w14:paraId="2F2F4074" w14:textId="77777777"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2C865BA" w14:textId="77777777" w:rsidR="003D7BF0" w:rsidRPr="00BC5A5F" w:rsidRDefault="003D7BF0" w:rsidP="003D7BF0">
      <w:pPr>
        <w:keepNext/>
        <w:keepLines/>
        <w:jc w:val="both"/>
        <w:rPr>
          <w:rFonts w:ascii="Tahoma" w:hAnsi="Tahoma" w:cs="Tahoma"/>
          <w:bCs/>
        </w:rPr>
      </w:pPr>
    </w:p>
    <w:p w14:paraId="1CF36445" w14:textId="77777777"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405A5A6C" w14:textId="77777777" w:rsidR="003E3715" w:rsidRPr="00076910" w:rsidRDefault="003E3715" w:rsidP="00B11E1B">
      <w:pPr>
        <w:keepNext/>
        <w:widowControl w:val="0"/>
        <w:jc w:val="both"/>
        <w:rPr>
          <w:rFonts w:ascii="Tahoma" w:hAnsi="Tahoma" w:cs="Tahoma"/>
        </w:rPr>
      </w:pPr>
    </w:p>
    <w:p w14:paraId="654BB347" w14:textId="77777777"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14:paraId="2429A707" w14:textId="77777777" w:rsidR="00734DC1" w:rsidRPr="00076910" w:rsidRDefault="00734DC1" w:rsidP="00B11E1B">
      <w:pPr>
        <w:keepNext/>
        <w:widowControl w:val="0"/>
        <w:jc w:val="both"/>
        <w:rPr>
          <w:rFonts w:ascii="Tahoma" w:hAnsi="Tahoma" w:cs="Tahoma"/>
        </w:rPr>
      </w:pPr>
    </w:p>
    <w:p w14:paraId="6CF97129"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14:paraId="387725E2" w14:textId="77777777"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w:t>
      </w:r>
      <w:r w:rsidR="00E2534B" w:rsidRPr="00E2534B">
        <w:rPr>
          <w:rFonts w:ascii="Tahoma" w:hAnsi="Tahoma" w:cs="Tahoma"/>
        </w:rPr>
        <w:t xml:space="preserve">za kazniva dejanja iz Kazenskega zakonika (Uradni list RS, št. 50/12 – uradno prečiščeno besedilo, 6/16 – </w:t>
      </w:r>
      <w:proofErr w:type="spellStart"/>
      <w:r w:rsidR="00E2534B" w:rsidRPr="00E2534B">
        <w:rPr>
          <w:rFonts w:ascii="Tahoma" w:hAnsi="Tahoma" w:cs="Tahoma"/>
        </w:rPr>
        <w:t>popr</w:t>
      </w:r>
      <w:proofErr w:type="spellEnd"/>
      <w:r w:rsidR="00E2534B" w:rsidRPr="00E2534B">
        <w:rPr>
          <w:rFonts w:ascii="Tahoma" w:hAnsi="Tahoma" w:cs="Tahoma"/>
        </w:rPr>
        <w:t>., 54/15, 38/16, 27/17, 23/20, 91/20, 95/21, 186/21 in 105/22 – ZZNŠPP; v nadaljnjem besedilu: KZ-1)</w:t>
      </w:r>
      <w:r w:rsidR="00E2534B">
        <w:rPr>
          <w:rFonts w:ascii="Tahoma" w:hAnsi="Tahoma" w:cs="Tahoma"/>
        </w:rPr>
        <w:t xml:space="preserve"> </w:t>
      </w:r>
      <w:r w:rsidR="00E2534B" w:rsidRPr="00E2534B">
        <w:rPr>
          <w:rFonts w:ascii="Tahoma" w:hAnsi="Tahoma" w:cs="Tahoma"/>
        </w:rPr>
        <w:t>ali za primerljiva kazniva dejanja, ki so jih izrekla tuja sodišča</w:t>
      </w:r>
      <w:r w:rsidR="00E2534B">
        <w:rPr>
          <w:rFonts w:ascii="Tahoma" w:hAnsi="Tahoma" w:cs="Tahoma"/>
        </w:rPr>
        <w:t xml:space="preserve"> in </w:t>
      </w:r>
      <w:r w:rsidR="00E2534B" w:rsidRPr="001E2495">
        <w:rPr>
          <w:rFonts w:ascii="Tahoma" w:hAnsi="Tahoma" w:cs="Tahoma"/>
        </w:rPr>
        <w:t>so opredeljena v prvem odstavku 75. člena ZJN-3</w:t>
      </w:r>
      <w:r w:rsidRPr="001E2495">
        <w:rPr>
          <w:rFonts w:ascii="Tahoma" w:hAnsi="Tahoma" w:cs="Tahoma"/>
        </w:rPr>
        <w:t>,.</w:t>
      </w:r>
    </w:p>
    <w:p w14:paraId="4DF52FD5" w14:textId="77777777" w:rsidR="003D7BF0" w:rsidRPr="001E2495" w:rsidRDefault="003D7BF0" w:rsidP="003D7BF0">
      <w:pPr>
        <w:keepNext/>
        <w:keepLines/>
        <w:ind w:right="-2"/>
        <w:jc w:val="both"/>
        <w:rPr>
          <w:rFonts w:ascii="Tahoma" w:hAnsi="Tahoma" w:cs="Tahoma"/>
        </w:rPr>
      </w:pPr>
    </w:p>
    <w:p w14:paraId="5238EB53" w14:textId="77777777"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6CA8AD09" w14:textId="77777777" w:rsidR="003D7BF0" w:rsidRPr="001E2495" w:rsidRDefault="003D7BF0" w:rsidP="003D7BF0">
      <w:pPr>
        <w:keepNext/>
        <w:keepLines/>
        <w:ind w:right="-2"/>
        <w:jc w:val="both"/>
        <w:rPr>
          <w:rFonts w:ascii="Tahoma" w:hAnsi="Tahoma" w:cs="Tahoma"/>
        </w:rPr>
      </w:pPr>
    </w:p>
    <w:p w14:paraId="1E0322F7"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14:paraId="79611865" w14:textId="77777777"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w:t>
      </w:r>
      <w:r w:rsidR="00E2534B">
        <w:rPr>
          <w:rFonts w:ascii="Tahoma" w:hAnsi="Tahoma" w:cs="Tahoma"/>
        </w:rPr>
        <w:t xml:space="preserve"> </w:t>
      </w:r>
      <w:r w:rsidR="00E2534B" w:rsidRPr="00E2534B">
        <w:rPr>
          <w:rFonts w:ascii="Tahoma" w:hAnsi="Tahoma" w:cs="Tahoma"/>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1CF1E383" w14:textId="77777777" w:rsidR="003D7BF0" w:rsidRDefault="003D7BF0" w:rsidP="003D7BF0">
      <w:pPr>
        <w:keepNext/>
        <w:keepLines/>
        <w:ind w:right="-2"/>
        <w:jc w:val="both"/>
        <w:rPr>
          <w:rFonts w:ascii="Tahoma" w:hAnsi="Tahoma" w:cs="Tahoma"/>
          <w:b/>
        </w:rPr>
      </w:pPr>
    </w:p>
    <w:p w14:paraId="06B1E625"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71D6CCD7"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lastRenderedPageBreak/>
        <w:t>Naročnik bo iz sodelovanja v postopku javnega naročanja izključil gospodarski subjekt tudi v naslednjih primerih:</w:t>
      </w:r>
    </w:p>
    <w:p w14:paraId="587D452C"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na kakršen koli način izkaže kršitev obveznosti iz drugega odstavka 3. člena ZJN-3;</w:t>
      </w:r>
    </w:p>
    <w:p w14:paraId="58D38692"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45DE63DC"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7FA9BA12"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2D544BDC"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15EF1290" w14:textId="77777777" w:rsidR="003D7BF0" w:rsidRPr="001E2495" w:rsidRDefault="003D7BF0" w:rsidP="003D7BF0">
      <w:pPr>
        <w:keepNext/>
        <w:keepLines/>
        <w:ind w:right="-2"/>
        <w:jc w:val="both"/>
        <w:rPr>
          <w:rFonts w:ascii="Tahoma" w:hAnsi="Tahoma" w:cs="Tahoma"/>
          <w:b/>
        </w:rPr>
      </w:pPr>
    </w:p>
    <w:p w14:paraId="0FA7D769"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14:paraId="34FF9A5B" w14:textId="77777777"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14:paraId="4CD16C46" w14:textId="77777777" w:rsidR="00CA031E" w:rsidRPr="00CA031E" w:rsidRDefault="003D7BF0" w:rsidP="00CA031E">
      <w:pPr>
        <w:pStyle w:val="Odstavekseznama"/>
        <w:keepNext/>
        <w:keepLines/>
        <w:numPr>
          <w:ilvl w:val="0"/>
          <w:numId w:val="25"/>
        </w:numPr>
        <w:spacing w:after="60"/>
        <w:jc w:val="both"/>
        <w:rPr>
          <w:rFonts w:ascii="Tahoma" w:hAnsi="Tahoma" w:cs="Tahoma"/>
          <w:szCs w:val="18"/>
        </w:rPr>
      </w:pPr>
      <w:r w:rsidRPr="00E3491B">
        <w:rPr>
          <w:rFonts w:ascii="Tahoma" w:hAnsi="Tahoma" w:cs="Tahoma"/>
        </w:rPr>
        <w:t xml:space="preserve">če je ta na dan, ko poteče rok za oddajo ponudb ali ponudb, izločen iz postopkov oddaje javnih naročil </w:t>
      </w:r>
      <w:r w:rsidRPr="00E3491B">
        <w:rPr>
          <w:rFonts w:ascii="Tahoma" w:hAnsi="Tahoma" w:cs="Tahoma"/>
          <w:szCs w:val="18"/>
        </w:rPr>
        <w:t>zaradi uvrstitve v evidenco gospodarskih subjektov</w:t>
      </w:r>
      <w:r w:rsidR="00E3491B" w:rsidRPr="00E3491B">
        <w:rPr>
          <w:rFonts w:ascii="Tahoma" w:hAnsi="Tahoma" w:cs="Tahoma"/>
          <w:szCs w:val="18"/>
        </w:rPr>
        <w:t xml:space="preserve"> z izrečenimi stranskimi sankcijami izločitve iz postopkov javnega naročanja</w:t>
      </w:r>
      <w:r w:rsidR="00CA031E" w:rsidRPr="00CA031E">
        <w:rPr>
          <w:rFonts w:ascii="Tahoma" w:hAnsi="Tahoma" w:cs="Tahoma"/>
          <w:szCs w:val="18"/>
        </w:rPr>
        <w:t>,</w:t>
      </w:r>
    </w:p>
    <w:p w14:paraId="1933A3C1" w14:textId="77777777" w:rsidR="003D7BF0" w:rsidRPr="00E3491B" w:rsidRDefault="00CA031E" w:rsidP="00E42EF6">
      <w:pPr>
        <w:ind w:left="142"/>
        <w:rPr>
          <w:rFonts w:ascii="Tahoma" w:hAnsi="Tahoma" w:cs="Tahoma"/>
          <w:szCs w:val="18"/>
        </w:rPr>
      </w:pPr>
      <w:r w:rsidRPr="00035832">
        <w:rPr>
          <w:rFonts w:ascii="Tahoma" w:hAnsi="Tahoma" w:cs="Tahoma"/>
          <w:szCs w:val="18"/>
        </w:rPr>
        <w:t xml:space="preserve"> </w:t>
      </w:r>
    </w:p>
    <w:p w14:paraId="6D1DF349" w14:textId="77777777" w:rsidR="003D7BF0" w:rsidRPr="003D40B3" w:rsidRDefault="003D7BF0" w:rsidP="00E4185C">
      <w:pPr>
        <w:pStyle w:val="Odstavekseznama"/>
        <w:keepNext/>
        <w:keepLines/>
        <w:numPr>
          <w:ilvl w:val="0"/>
          <w:numId w:val="25"/>
        </w:numPr>
        <w:jc w:val="both"/>
        <w:rPr>
          <w:rFonts w:ascii="Tahoma" w:hAnsi="Tahoma" w:cs="Tahoma"/>
        </w:rPr>
      </w:pPr>
      <w:r w:rsidRPr="003D40B3">
        <w:rPr>
          <w:rFonts w:ascii="Tahoma" w:hAnsi="Tahoma" w:cs="Tahoma"/>
        </w:rPr>
        <w:t xml:space="preserve">če je v zadnjih </w:t>
      </w:r>
      <w:r w:rsidR="00E2534B">
        <w:rPr>
          <w:rFonts w:ascii="Tahoma" w:hAnsi="Tahoma" w:cs="Tahoma"/>
        </w:rPr>
        <w:t>treh</w:t>
      </w:r>
      <w:r w:rsidR="00E2534B" w:rsidRPr="003D40B3">
        <w:rPr>
          <w:rFonts w:ascii="Tahoma" w:hAnsi="Tahoma" w:cs="Tahoma"/>
        </w:rPr>
        <w:t xml:space="preserve"> </w:t>
      </w:r>
      <w:r w:rsidRPr="003D40B3">
        <w:rPr>
          <w:rFonts w:ascii="Tahoma" w:hAnsi="Tahoma" w:cs="Tahoma"/>
        </w:rPr>
        <w:t>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10B1EFF" w14:textId="77777777" w:rsidR="003D7BF0" w:rsidRPr="001E2495" w:rsidRDefault="003D7BF0" w:rsidP="003D7BF0">
      <w:pPr>
        <w:keepNext/>
        <w:keepLines/>
        <w:ind w:right="-2"/>
        <w:jc w:val="both"/>
        <w:rPr>
          <w:rFonts w:ascii="Tahoma" w:hAnsi="Tahoma" w:cs="Tahoma"/>
        </w:rPr>
      </w:pPr>
    </w:p>
    <w:p w14:paraId="12B0F0A2" w14:textId="77777777"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290C4215" w14:textId="77777777" w:rsidR="003D7BF0" w:rsidRDefault="003D7BF0" w:rsidP="003D7BF0">
      <w:pPr>
        <w:pStyle w:val="Odstavekseznama"/>
        <w:keepNext/>
        <w:keepLines/>
        <w:ind w:left="0"/>
        <w:jc w:val="both"/>
        <w:rPr>
          <w:rFonts w:ascii="Tahoma" w:hAnsi="Tahoma" w:cs="Tahoma"/>
        </w:rPr>
      </w:pPr>
    </w:p>
    <w:p w14:paraId="564FE131" w14:textId="77777777" w:rsidR="003D7BF0" w:rsidRPr="00112425" w:rsidRDefault="003D7BF0" w:rsidP="003D7BF0">
      <w:pPr>
        <w:keepNext/>
        <w:keepLines/>
        <w:jc w:val="both"/>
        <w:rPr>
          <w:rFonts w:ascii="Tahoma" w:hAnsi="Tahoma" w:cs="Tahoma"/>
          <w:b/>
        </w:rPr>
      </w:pPr>
      <w:r w:rsidRPr="00112425">
        <w:rPr>
          <w:rFonts w:ascii="Tahoma" w:hAnsi="Tahoma" w:cs="Tahoma"/>
          <w:b/>
        </w:rPr>
        <w:t>DOKAZILA:</w:t>
      </w:r>
    </w:p>
    <w:p w14:paraId="517EEC2B" w14:textId="77777777"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0D36FF85"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177C96">
        <w:rPr>
          <w:rFonts w:ascii="Tahoma" w:hAnsi="Tahoma" w:cs="Tahoma"/>
        </w:rPr>
        <w:t>A</w:t>
      </w:r>
      <w:r>
        <w:rPr>
          <w:rFonts w:ascii="Tahoma" w:hAnsi="Tahoma" w:cs="Tahoma"/>
        </w:rPr>
        <w:t>RSKI SUBJEKT«,</w:t>
      </w:r>
      <w:r w:rsidRPr="00112425">
        <w:rPr>
          <w:rFonts w:ascii="Tahoma" w:hAnsi="Tahoma" w:cs="Tahoma"/>
        </w:rPr>
        <w:t xml:space="preserve"> </w:t>
      </w:r>
    </w:p>
    <w:p w14:paraId="11F55940"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14:paraId="0C6DAE1E" w14:textId="77777777" w:rsidR="00F248BD" w:rsidRPr="00076910" w:rsidRDefault="00F248BD" w:rsidP="00B11E1B">
      <w:pPr>
        <w:pStyle w:val="Odstavekseznama"/>
        <w:keepNext/>
        <w:widowControl w:val="0"/>
        <w:ind w:left="0"/>
        <w:jc w:val="both"/>
        <w:rPr>
          <w:rFonts w:ascii="Tahoma" w:hAnsi="Tahoma" w:cs="Tahoma"/>
        </w:rPr>
      </w:pPr>
    </w:p>
    <w:p w14:paraId="66BD5B69" w14:textId="77777777" w:rsidR="002F13E1" w:rsidRPr="00076910" w:rsidRDefault="002F13E1" w:rsidP="00B11E1B">
      <w:pPr>
        <w:pStyle w:val="Odstavekseznama"/>
        <w:keepNext/>
        <w:widowControl w:val="0"/>
        <w:ind w:left="0"/>
        <w:jc w:val="both"/>
        <w:rPr>
          <w:rFonts w:ascii="Tahoma" w:hAnsi="Tahoma" w:cs="Tahoma"/>
        </w:rPr>
      </w:pPr>
    </w:p>
    <w:p w14:paraId="0968B2ED" w14:textId="77777777"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14:paraId="10A4D12B" w14:textId="77777777" w:rsidR="00440BF3" w:rsidRPr="00076910" w:rsidRDefault="00440BF3" w:rsidP="00B11E1B">
      <w:pPr>
        <w:keepNext/>
        <w:widowControl w:val="0"/>
        <w:ind w:left="720"/>
        <w:jc w:val="both"/>
        <w:rPr>
          <w:rFonts w:ascii="Tahoma" w:hAnsi="Tahoma" w:cs="Tahoma"/>
          <w:b/>
        </w:rPr>
      </w:pPr>
    </w:p>
    <w:p w14:paraId="1DF91266" w14:textId="77777777"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77439A3C" w14:textId="77777777" w:rsidR="00E11ADF" w:rsidRPr="00076910" w:rsidRDefault="00E11ADF" w:rsidP="00B11E1B">
      <w:pPr>
        <w:keepNext/>
        <w:widowControl w:val="0"/>
        <w:jc w:val="both"/>
        <w:rPr>
          <w:rFonts w:ascii="Tahoma" w:hAnsi="Tahoma" w:cs="Tahoma"/>
        </w:rPr>
      </w:pPr>
    </w:p>
    <w:p w14:paraId="7780DF10" w14:textId="77777777"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25FA5EFA" w14:textId="77777777" w:rsidR="00702B79" w:rsidRPr="00076910" w:rsidRDefault="00702B79" w:rsidP="00B11E1B">
      <w:pPr>
        <w:keepNext/>
        <w:widowControl w:val="0"/>
        <w:jc w:val="both"/>
        <w:rPr>
          <w:rFonts w:ascii="Tahoma" w:hAnsi="Tahoma" w:cs="Tahoma"/>
        </w:rPr>
      </w:pPr>
    </w:p>
    <w:p w14:paraId="111A6188" w14:textId="77777777" w:rsidR="00702B79" w:rsidRPr="00076910" w:rsidRDefault="00702B79" w:rsidP="00B11E1B">
      <w:pPr>
        <w:keepNext/>
        <w:widowControl w:val="0"/>
        <w:jc w:val="both"/>
        <w:rPr>
          <w:rFonts w:ascii="Tahoma" w:hAnsi="Tahoma" w:cs="Tahoma"/>
          <w:sz w:val="22"/>
          <w:szCs w:val="22"/>
        </w:rPr>
      </w:pPr>
      <w:r w:rsidRPr="00076910">
        <w:rPr>
          <w:rFonts w:ascii="Tahoma" w:hAnsi="Tahoma" w:cs="Tahoma"/>
        </w:rPr>
        <w:t xml:space="preserve">Če morajo imeti gospodarski subjekti določeno dovoljenje ali biti člani določene organizacije, da lahko v svoji matični državi opravljajo določeno storitev, lahko naročnik v postopku za oddajo javnega naročila </w:t>
      </w:r>
      <w:r w:rsidRPr="00076910">
        <w:rPr>
          <w:rFonts w:ascii="Tahoma" w:hAnsi="Tahoma" w:cs="Tahoma"/>
        </w:rPr>
        <w:lastRenderedPageBreak/>
        <w:t>storitev od njih zahteva, da predložijo dokazilo o tem dovoljenju ali članstvu</w:t>
      </w:r>
      <w:r w:rsidRPr="00076910">
        <w:rPr>
          <w:rFonts w:ascii="Tahoma" w:hAnsi="Tahoma" w:cs="Tahoma"/>
          <w:sz w:val="22"/>
          <w:szCs w:val="22"/>
        </w:rPr>
        <w:t>.</w:t>
      </w:r>
    </w:p>
    <w:p w14:paraId="3C1C6789" w14:textId="77777777" w:rsidR="00476FB1" w:rsidRPr="00076910" w:rsidRDefault="00702B79" w:rsidP="00B11E1B">
      <w:pPr>
        <w:keepNext/>
        <w:widowControl w:val="0"/>
        <w:jc w:val="both"/>
        <w:rPr>
          <w:rFonts w:ascii="Tahoma" w:hAnsi="Tahoma" w:cs="Tahoma"/>
        </w:rPr>
      </w:pPr>
      <w:r w:rsidRPr="00076910" w:rsidDel="00702B79">
        <w:rPr>
          <w:rFonts w:ascii="Tahoma" w:hAnsi="Tahoma" w:cs="Tahoma"/>
        </w:rPr>
        <w:t xml:space="preserve"> </w:t>
      </w:r>
    </w:p>
    <w:p w14:paraId="28BCD766" w14:textId="77777777" w:rsidR="00F33C9F" w:rsidRPr="00076910" w:rsidRDefault="0029398B" w:rsidP="00B11E1B">
      <w:pPr>
        <w:pStyle w:val="Telobesedila2"/>
        <w:keepNext/>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6FA03BB8" w14:textId="77777777" w:rsidR="00055CBC" w:rsidRPr="00076910" w:rsidRDefault="00055CBC" w:rsidP="00B11E1B">
      <w:pPr>
        <w:pStyle w:val="Odstavekseznama"/>
        <w:keepNext/>
        <w:widowControl w:val="0"/>
        <w:ind w:left="0"/>
        <w:jc w:val="both"/>
        <w:rPr>
          <w:rFonts w:ascii="Tahoma" w:hAnsi="Tahoma" w:cs="Tahoma"/>
        </w:rPr>
      </w:pPr>
    </w:p>
    <w:p w14:paraId="711FEF9C" w14:textId="77777777" w:rsidR="00F90138" w:rsidRPr="00584984" w:rsidRDefault="001B6EA3" w:rsidP="00B11E1B">
      <w:pPr>
        <w:keepNext/>
        <w:widowControl w:val="0"/>
        <w:jc w:val="both"/>
        <w:rPr>
          <w:rFonts w:ascii="Tahoma" w:hAnsi="Tahoma" w:cs="Tahoma"/>
          <w:b/>
          <w:sz w:val="22"/>
          <w:szCs w:val="22"/>
        </w:rPr>
      </w:pPr>
      <w:r w:rsidRPr="00584984">
        <w:rPr>
          <w:rFonts w:ascii="Tahoma" w:hAnsi="Tahoma" w:cs="Tahoma"/>
          <w:b/>
          <w:sz w:val="22"/>
          <w:szCs w:val="22"/>
        </w:rPr>
        <w:t>3.2.</w:t>
      </w:r>
      <w:r w:rsidR="0024735F" w:rsidRPr="00584984">
        <w:rPr>
          <w:rFonts w:ascii="Tahoma" w:hAnsi="Tahoma" w:cs="Tahoma"/>
          <w:b/>
          <w:sz w:val="22"/>
          <w:szCs w:val="22"/>
        </w:rPr>
        <w:t>3</w:t>
      </w:r>
      <w:r w:rsidRPr="00584984">
        <w:rPr>
          <w:rFonts w:ascii="Tahoma" w:hAnsi="Tahoma" w:cs="Tahoma"/>
          <w:b/>
          <w:sz w:val="22"/>
          <w:szCs w:val="22"/>
        </w:rPr>
        <w:t xml:space="preserve">. </w:t>
      </w:r>
      <w:r w:rsidR="004E6491" w:rsidRPr="00584984">
        <w:rPr>
          <w:rFonts w:ascii="Tahoma" w:hAnsi="Tahoma" w:cs="Tahoma"/>
          <w:b/>
          <w:sz w:val="22"/>
          <w:szCs w:val="22"/>
        </w:rPr>
        <w:t>TEHNIČNA SPOSOBNOST</w:t>
      </w:r>
    </w:p>
    <w:p w14:paraId="713837EB" w14:textId="77777777" w:rsidR="0004328F" w:rsidRPr="00584984" w:rsidRDefault="0004328F" w:rsidP="00B11E1B">
      <w:pPr>
        <w:keepNext/>
        <w:widowControl w:val="0"/>
        <w:jc w:val="both"/>
        <w:rPr>
          <w:rFonts w:ascii="Tahoma" w:hAnsi="Tahoma" w:cs="Tahoma"/>
          <w:b/>
        </w:rPr>
      </w:pPr>
    </w:p>
    <w:p w14:paraId="14C62324" w14:textId="77777777" w:rsidR="000D6628" w:rsidRPr="00584984" w:rsidRDefault="003B0CA2" w:rsidP="000D6628">
      <w:pPr>
        <w:keepNext/>
        <w:widowControl w:val="0"/>
        <w:jc w:val="both"/>
        <w:rPr>
          <w:rFonts w:ascii="Tahoma" w:hAnsi="Tahoma" w:cs="Tahoma"/>
        </w:rPr>
      </w:pPr>
      <w:r w:rsidRPr="00584984">
        <w:rPr>
          <w:rFonts w:ascii="Tahoma" w:hAnsi="Tahoma" w:cs="Tahoma"/>
        </w:rPr>
        <w:t>Ponudnik mora izpolniti tehnične zahteve, navedene v prilogah Tehnična specifikacija – Izdelava in dobava lesenih zložljivih stojnic Tehnična specifikacija – Izdelava in dobava lesnih klopi.</w:t>
      </w:r>
    </w:p>
    <w:p w14:paraId="103EDDCB" w14:textId="77777777" w:rsidR="000D6628" w:rsidRPr="00584984" w:rsidRDefault="000D6628" w:rsidP="00AE1B52">
      <w:pPr>
        <w:keepNext/>
        <w:widowControl w:val="0"/>
        <w:jc w:val="both"/>
        <w:rPr>
          <w:rFonts w:ascii="Tahoma" w:hAnsi="Tahoma" w:cs="Tahoma"/>
        </w:rPr>
      </w:pPr>
    </w:p>
    <w:p w14:paraId="56CF73AF" w14:textId="77777777" w:rsidR="00D612FE" w:rsidRPr="00E7001B" w:rsidRDefault="00D612FE" w:rsidP="00AE1B52">
      <w:pPr>
        <w:keepNext/>
        <w:widowControl w:val="0"/>
        <w:jc w:val="both"/>
        <w:rPr>
          <w:rFonts w:ascii="Tahoma" w:hAnsi="Tahoma" w:cs="Tahoma"/>
        </w:rPr>
      </w:pPr>
      <w:r w:rsidRPr="00584984">
        <w:rPr>
          <w:rFonts w:ascii="Tahoma" w:hAnsi="Tahoma" w:cs="Tahoma"/>
        </w:rPr>
        <w:t>Dokazilo: Izjava</w:t>
      </w:r>
      <w:r w:rsidR="00FA182D" w:rsidRPr="00584984">
        <w:rPr>
          <w:rFonts w:ascii="Tahoma" w:hAnsi="Tahoma" w:cs="Tahoma"/>
        </w:rPr>
        <w:t xml:space="preserve"> gospodarskega subjekta</w:t>
      </w:r>
    </w:p>
    <w:p w14:paraId="6F95F097" w14:textId="77777777" w:rsidR="009963F3" w:rsidRPr="00076910" w:rsidRDefault="009963F3" w:rsidP="004C2041">
      <w:pPr>
        <w:widowControl w:val="0"/>
        <w:jc w:val="both"/>
        <w:rPr>
          <w:rFonts w:ascii="Tahoma" w:hAnsi="Tahoma" w:cs="Tahoma"/>
        </w:rPr>
      </w:pPr>
    </w:p>
    <w:p w14:paraId="663BBFE6" w14:textId="77777777" w:rsidR="00E7001B" w:rsidRPr="00263FB7" w:rsidRDefault="00E7001B" w:rsidP="00E7001B">
      <w:pPr>
        <w:keepNext/>
        <w:keepLines/>
        <w:numPr>
          <w:ilvl w:val="1"/>
          <w:numId w:val="2"/>
        </w:numPr>
        <w:jc w:val="both"/>
        <w:rPr>
          <w:rFonts w:ascii="Tahoma" w:hAnsi="Tahoma" w:cs="Tahoma"/>
          <w:b/>
          <w:caps/>
        </w:rPr>
      </w:pPr>
      <w:r w:rsidRPr="00263FB7">
        <w:rPr>
          <w:rFonts w:ascii="Tahoma" w:hAnsi="Tahoma" w:cs="Tahoma"/>
          <w:b/>
          <w:caps/>
        </w:rPr>
        <w:t>OSTALE ZAHTEVE NAROČNIKA</w:t>
      </w:r>
    </w:p>
    <w:p w14:paraId="1D3DBBE4" w14:textId="77777777" w:rsidR="00E7001B" w:rsidRDefault="00E7001B" w:rsidP="00E7001B">
      <w:pPr>
        <w:keepNext/>
        <w:keepLines/>
        <w:tabs>
          <w:tab w:val="left" w:pos="8100"/>
        </w:tabs>
        <w:jc w:val="both"/>
        <w:rPr>
          <w:rFonts w:ascii="Tahoma" w:hAnsi="Tahoma" w:cs="Tahoma"/>
        </w:rPr>
      </w:pPr>
    </w:p>
    <w:p w14:paraId="645DCB6E" w14:textId="77777777"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xml:space="preserve">, v nadaljevanju: </w:t>
      </w:r>
      <w:proofErr w:type="spellStart"/>
      <w:r w:rsidRPr="00112425">
        <w:rPr>
          <w:rFonts w:ascii="Tahoma" w:hAnsi="Tahoma" w:cs="Tahoma"/>
        </w:rPr>
        <w:t>ZIntPK</w:t>
      </w:r>
      <w:proofErr w:type="spellEnd"/>
      <w:r w:rsidRPr="00112425">
        <w:rPr>
          <w:rFonts w:ascii="Tahoma" w:hAnsi="Tahoma" w:cs="Tahoma"/>
        </w:rPr>
        <w:t>), naročniki ne smejo sodelovati.</w:t>
      </w:r>
    </w:p>
    <w:p w14:paraId="7D521E3D" w14:textId="77777777" w:rsidR="00E7001B" w:rsidRPr="00112425" w:rsidRDefault="00E7001B" w:rsidP="00E7001B">
      <w:pPr>
        <w:keepNext/>
        <w:keepLines/>
        <w:jc w:val="both"/>
        <w:rPr>
          <w:rFonts w:ascii="Tahoma" w:hAnsi="Tahoma" w:cs="Tahoma"/>
        </w:rPr>
      </w:pPr>
    </w:p>
    <w:p w14:paraId="525EFDD9" w14:textId="77777777" w:rsidR="00E7001B" w:rsidRDefault="00E7001B" w:rsidP="00E7001B">
      <w:pPr>
        <w:keepNext/>
        <w:keepLines/>
        <w:tabs>
          <w:tab w:val="left" w:pos="284"/>
        </w:tabs>
        <w:jc w:val="both"/>
        <w:rPr>
          <w:rFonts w:ascii="Tahoma" w:hAnsi="Tahoma" w:cs="Tahoma"/>
        </w:rPr>
      </w:pPr>
      <w:r w:rsidRPr="00112425">
        <w:rPr>
          <w:rFonts w:ascii="Tahoma" w:hAnsi="Tahoma" w:cs="Tahoma"/>
        </w:rPr>
        <w:t xml:space="preserve">Gospodarski subjekt mora v skladu s šestim odstavkom 14. člena </w:t>
      </w:r>
      <w:proofErr w:type="spellStart"/>
      <w:r w:rsidRPr="00112425">
        <w:rPr>
          <w:rFonts w:ascii="Tahoma" w:hAnsi="Tahoma" w:cs="Tahoma"/>
        </w:rPr>
        <w:t>ZIntPK</w:t>
      </w:r>
      <w:proofErr w:type="spellEnd"/>
      <w:r w:rsidRPr="00112425">
        <w:rPr>
          <w:rFonts w:ascii="Tahoma" w:hAnsi="Tahoma" w:cs="Tahoma"/>
        </w:rPr>
        <w:t>,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213D590E" w14:textId="77777777" w:rsidR="00E7001B" w:rsidRPr="00112425" w:rsidRDefault="00E7001B" w:rsidP="00E7001B">
      <w:pPr>
        <w:keepNext/>
        <w:keepLines/>
        <w:tabs>
          <w:tab w:val="left" w:pos="284"/>
        </w:tabs>
        <w:jc w:val="both"/>
        <w:rPr>
          <w:rFonts w:ascii="Tahoma" w:hAnsi="Tahoma" w:cs="Tahoma"/>
        </w:rPr>
      </w:pPr>
    </w:p>
    <w:p w14:paraId="498E4527" w14:textId="77777777"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71FFC58D" w14:textId="77777777" w:rsidR="00E7001B" w:rsidRPr="00112425" w:rsidRDefault="00E7001B"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14:paraId="7C4AB0FF" w14:textId="77777777" w:rsidR="00DC1F9B" w:rsidRPr="00FB2CFB" w:rsidRDefault="00DC1F9B" w:rsidP="00E4185C">
      <w:pPr>
        <w:keepNext/>
        <w:keepLines/>
        <w:numPr>
          <w:ilvl w:val="0"/>
          <w:numId w:val="24"/>
        </w:numPr>
        <w:ind w:left="714" w:hanging="357"/>
        <w:jc w:val="both"/>
        <w:rPr>
          <w:rFonts w:ascii="Tahoma" w:hAnsi="Tahoma" w:cs="Tahoma"/>
        </w:rPr>
      </w:pPr>
      <w:r w:rsidRPr="00FB2CFB">
        <w:rPr>
          <w:rFonts w:ascii="Tahoma" w:hAnsi="Tahoma" w:cs="Tahoma"/>
        </w:rPr>
        <w:t>Priloga »Izjava o udeležbi fizičnih in pravnih oseb v lastništvu«.</w:t>
      </w:r>
    </w:p>
    <w:p w14:paraId="587533BA" w14:textId="77777777" w:rsidR="00E7001B" w:rsidRDefault="00E7001B" w:rsidP="00B11E1B">
      <w:pPr>
        <w:keepNext/>
        <w:widowControl w:val="0"/>
        <w:jc w:val="both"/>
        <w:rPr>
          <w:rFonts w:ascii="Tahoma" w:hAnsi="Tahoma" w:cs="Tahoma"/>
          <w:b/>
        </w:rPr>
      </w:pPr>
    </w:p>
    <w:p w14:paraId="234E419C" w14:textId="77777777" w:rsidR="00E7001B" w:rsidRPr="00E7001B" w:rsidRDefault="00E7001B" w:rsidP="00B11E1B">
      <w:pPr>
        <w:keepNext/>
        <w:widowControl w:val="0"/>
        <w:jc w:val="both"/>
        <w:rPr>
          <w:rFonts w:ascii="Tahoma" w:hAnsi="Tahoma" w:cs="Tahoma"/>
          <w:b/>
        </w:rPr>
      </w:pPr>
    </w:p>
    <w:p w14:paraId="0C37CBC0"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53904291" w14:textId="77777777" w:rsidR="00AE768B" w:rsidRPr="00076910" w:rsidRDefault="00AE768B" w:rsidP="00B11E1B">
      <w:pPr>
        <w:keepNext/>
        <w:widowControl w:val="0"/>
        <w:jc w:val="both"/>
        <w:rPr>
          <w:rFonts w:ascii="Tahoma" w:hAnsi="Tahoma" w:cs="Tahoma"/>
        </w:rPr>
      </w:pPr>
    </w:p>
    <w:p w14:paraId="605688E5" w14:textId="77777777" w:rsidR="00594493" w:rsidRPr="00076910" w:rsidRDefault="00AE768B" w:rsidP="00B11E1B">
      <w:pPr>
        <w:keepNext/>
        <w:widowControl w:val="0"/>
        <w:jc w:val="both"/>
        <w:rPr>
          <w:rFonts w:ascii="Tahoma" w:hAnsi="Tahoma" w:cs="Tahoma"/>
        </w:rPr>
      </w:pPr>
      <w:r w:rsidRPr="00076910">
        <w:rPr>
          <w:rFonts w:ascii="Tahoma" w:hAnsi="Tahoma" w:cs="Tahoma"/>
        </w:rPr>
        <w:t>Merilo za izbor najugodnejšega ponudnika je najnižja</w:t>
      </w:r>
      <w:r w:rsidR="008A39F9">
        <w:rPr>
          <w:rFonts w:ascii="Tahoma" w:hAnsi="Tahoma" w:cs="Tahoma"/>
        </w:rPr>
        <w:t xml:space="preserve"> skupna </w:t>
      </w:r>
      <w:r w:rsidRPr="00076910">
        <w:rPr>
          <w:rFonts w:ascii="Tahoma" w:hAnsi="Tahoma" w:cs="Tahoma"/>
        </w:rPr>
        <w:t>ponudbena vrednost v EUR brez DDV</w:t>
      </w:r>
      <w:r w:rsidR="00C028C3">
        <w:rPr>
          <w:rFonts w:ascii="Tahoma" w:hAnsi="Tahoma" w:cs="Tahoma"/>
        </w:rPr>
        <w:t>.</w:t>
      </w:r>
    </w:p>
    <w:p w14:paraId="72CE9952" w14:textId="77777777" w:rsidR="00D57C4F" w:rsidRPr="00076910" w:rsidRDefault="00D57C4F" w:rsidP="00B11E1B">
      <w:pPr>
        <w:pStyle w:val="Telobesedila3"/>
        <w:keepNext/>
        <w:widowControl w:val="0"/>
        <w:tabs>
          <w:tab w:val="clear" w:pos="142"/>
        </w:tabs>
        <w:rPr>
          <w:rFonts w:ascii="Tahoma" w:hAnsi="Tahoma" w:cs="Tahoma"/>
          <w:lang w:val="sl-SI"/>
        </w:rPr>
      </w:pPr>
    </w:p>
    <w:p w14:paraId="7ADCE0B6" w14:textId="77777777"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06A5A520" w14:textId="77777777" w:rsidR="001367E8" w:rsidRPr="00076910" w:rsidRDefault="001367E8" w:rsidP="00B11E1B">
      <w:pPr>
        <w:keepNext/>
        <w:widowControl w:val="0"/>
        <w:jc w:val="both"/>
        <w:rPr>
          <w:rFonts w:ascii="Tahoma" w:hAnsi="Tahoma" w:cs="Tahoma"/>
          <w:b/>
          <w:sz w:val="22"/>
          <w:szCs w:val="22"/>
        </w:rPr>
      </w:pPr>
    </w:p>
    <w:p w14:paraId="1BBC6B9C" w14:textId="77777777" w:rsidR="001367E8" w:rsidRPr="00A73B7E" w:rsidRDefault="001367E8" w:rsidP="00751123">
      <w:pPr>
        <w:keepLines/>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1"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2"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2678EEE1" w14:textId="77777777" w:rsidR="00805C06" w:rsidRPr="00076910" w:rsidRDefault="00805C06" w:rsidP="00751123">
      <w:pPr>
        <w:keepLines/>
        <w:widowControl w:val="0"/>
        <w:tabs>
          <w:tab w:val="left" w:pos="142"/>
        </w:tabs>
        <w:jc w:val="both"/>
        <w:rPr>
          <w:rFonts w:ascii="Tahoma" w:hAnsi="Tahoma" w:cs="Tahoma"/>
        </w:rPr>
      </w:pPr>
    </w:p>
    <w:p w14:paraId="0870F1DA" w14:textId="77777777" w:rsidR="001367E8" w:rsidRDefault="001367E8" w:rsidP="00751123">
      <w:pPr>
        <w:keepLines/>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3"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6FFAEFF0" w14:textId="77777777" w:rsidR="00DB5332" w:rsidRDefault="00DB5332" w:rsidP="00751123">
      <w:pPr>
        <w:keepLines/>
        <w:widowControl w:val="0"/>
        <w:tabs>
          <w:tab w:val="left" w:pos="142"/>
        </w:tabs>
        <w:jc w:val="both"/>
        <w:rPr>
          <w:rFonts w:ascii="Tahoma" w:hAnsi="Tahoma" w:cs="Tahoma"/>
        </w:rPr>
      </w:pPr>
    </w:p>
    <w:p w14:paraId="08D3CFCA" w14:textId="77777777" w:rsidR="00DB5332" w:rsidRPr="00CE2724" w:rsidRDefault="00DB5332" w:rsidP="00751123">
      <w:pPr>
        <w:pStyle w:val="Telobesedila3"/>
        <w:keepLines/>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0D726C4" w14:textId="77777777" w:rsidR="00DB5332" w:rsidRPr="00076910" w:rsidRDefault="00DB5332" w:rsidP="00B11E1B">
      <w:pPr>
        <w:keepNext/>
        <w:widowControl w:val="0"/>
        <w:tabs>
          <w:tab w:val="left" w:pos="142"/>
        </w:tabs>
        <w:jc w:val="both"/>
        <w:rPr>
          <w:rFonts w:ascii="Tahoma" w:hAnsi="Tahoma" w:cs="Tahoma"/>
        </w:rPr>
      </w:pPr>
    </w:p>
    <w:p w14:paraId="18F6F164" w14:textId="77777777" w:rsidR="009963F3" w:rsidRPr="00A73B7E" w:rsidRDefault="009963F3" w:rsidP="00B11E1B">
      <w:pPr>
        <w:keepNext/>
        <w:widowControl w:val="0"/>
        <w:jc w:val="both"/>
        <w:rPr>
          <w:rFonts w:ascii="Tahoma" w:hAnsi="Tahoma" w:cs="Tahoma"/>
          <w:b/>
        </w:rPr>
      </w:pPr>
    </w:p>
    <w:p w14:paraId="5497480B" w14:textId="77777777"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14:paraId="4AB3A91C" w14:textId="77777777" w:rsidR="00E967C1" w:rsidRPr="00A73B7E" w:rsidRDefault="00E967C1" w:rsidP="00B11E1B">
      <w:pPr>
        <w:keepNext/>
        <w:widowControl w:val="0"/>
        <w:jc w:val="both"/>
        <w:rPr>
          <w:rFonts w:ascii="Tahoma" w:hAnsi="Tahoma" w:cs="Tahoma"/>
        </w:rPr>
      </w:pPr>
    </w:p>
    <w:p w14:paraId="696B6C37" w14:textId="77777777"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9235A0A" w14:textId="77777777" w:rsidR="00E967C1" w:rsidRPr="006D03C9" w:rsidRDefault="00E967C1" w:rsidP="00B11E1B">
      <w:pPr>
        <w:keepNext/>
        <w:widowControl w:val="0"/>
        <w:jc w:val="both"/>
        <w:rPr>
          <w:rFonts w:ascii="Tahoma" w:hAnsi="Tahoma" w:cs="Tahoma"/>
        </w:rPr>
      </w:pPr>
    </w:p>
    <w:p w14:paraId="3C42063A" w14:textId="77777777" w:rsidR="00E967C1" w:rsidRPr="003D7BF0" w:rsidRDefault="00E967C1" w:rsidP="00B11E1B">
      <w:pPr>
        <w:keepNext/>
        <w:widowControl w:val="0"/>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14:paraId="4BF5BBAE" w14:textId="77777777" w:rsidR="00E967C1" w:rsidRPr="00E7001B" w:rsidRDefault="00E967C1" w:rsidP="00B11E1B">
      <w:pPr>
        <w:keepNext/>
        <w:widowControl w:val="0"/>
        <w:jc w:val="both"/>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076910" w14:paraId="564B0EC5" w14:textId="77777777" w:rsidTr="00D57C4F">
        <w:trPr>
          <w:trHeight w:val="301"/>
        </w:trPr>
        <w:tc>
          <w:tcPr>
            <w:tcW w:w="9424" w:type="dxa"/>
            <w:tcBorders>
              <w:top w:val="single" w:sz="4" w:space="0" w:color="auto"/>
              <w:bottom w:val="single" w:sz="4" w:space="0" w:color="auto"/>
            </w:tcBorders>
          </w:tcPr>
          <w:p w14:paraId="2D2DEF88" w14:textId="77777777" w:rsidR="00DB4DB7" w:rsidRPr="005965D2" w:rsidRDefault="00DB4DB7" w:rsidP="00B11E1B">
            <w:pPr>
              <w:keepNext/>
              <w:widowControl w:val="0"/>
              <w:jc w:val="both"/>
              <w:rPr>
                <w:rFonts w:ascii="Tahoma" w:hAnsi="Tahoma" w:cs="Tahoma"/>
                <w:bCs/>
                <w:iCs/>
              </w:rPr>
            </w:pPr>
            <w:r w:rsidRPr="00785E21">
              <w:rPr>
                <w:rFonts w:ascii="Tahoma" w:hAnsi="Tahoma" w:cs="Tahoma"/>
                <w:bCs/>
                <w:iCs/>
              </w:rPr>
              <w:t>POVZETE</w:t>
            </w:r>
            <w:r w:rsidR="00941167" w:rsidRPr="00785E21">
              <w:rPr>
                <w:rFonts w:ascii="Tahoma" w:hAnsi="Tahoma" w:cs="Tahoma"/>
                <w:bCs/>
                <w:iCs/>
              </w:rPr>
              <w:t>K</w:t>
            </w:r>
            <w:r w:rsidRPr="005965D2">
              <w:rPr>
                <w:rFonts w:ascii="Tahoma" w:hAnsi="Tahoma" w:cs="Tahoma"/>
                <w:bCs/>
                <w:iCs/>
              </w:rPr>
              <w:t xml:space="preserve"> PREDRAČUNA - PONUDBA</w:t>
            </w:r>
          </w:p>
        </w:tc>
      </w:tr>
    </w:tbl>
    <w:p w14:paraId="188277A8" w14:textId="77777777" w:rsidR="00DB4DB7" w:rsidRPr="00076910" w:rsidRDefault="00DB4DB7" w:rsidP="00B11E1B">
      <w:pPr>
        <w:keepNext/>
        <w:widowControl w:val="0"/>
        <w:jc w:val="both"/>
        <w:rPr>
          <w:rFonts w:ascii="Tahoma" w:eastAsia="Calibri" w:hAnsi="Tahoma" w:cs="Tahoma"/>
          <w:lang w:eastAsia="en-US"/>
        </w:rPr>
      </w:pPr>
    </w:p>
    <w:p w14:paraId="60352492" w14:textId="77777777" w:rsidR="004A26D4" w:rsidRDefault="004A26D4" w:rsidP="004A26D4">
      <w:pPr>
        <w:keepNext/>
        <w:keepLines/>
        <w:jc w:val="both"/>
        <w:rPr>
          <w:rFonts w:ascii="Tahoma" w:eastAsia="Calibri" w:hAnsi="Tahoma" w:cs="Tahoma"/>
          <w:lang w:eastAsia="en-US"/>
        </w:rPr>
      </w:pPr>
      <w:r w:rsidRPr="005B7A45">
        <w:rPr>
          <w:rFonts w:ascii="Tahoma" w:eastAsia="Calibri" w:hAnsi="Tahoma" w:cs="Tahoma"/>
          <w:lang w:eastAsia="en-US"/>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xml:space="preserve">« v </w:t>
      </w:r>
      <w:proofErr w:type="spellStart"/>
      <w:r w:rsidRPr="005B7A45">
        <w:rPr>
          <w:rFonts w:ascii="Tahoma" w:eastAsia="Calibri" w:hAnsi="Tahoma" w:cs="Tahoma"/>
          <w:lang w:eastAsia="en-US"/>
        </w:rPr>
        <w:t>pdf</w:t>
      </w:r>
      <w:proofErr w:type="spellEnd"/>
      <w:r w:rsidRPr="005B7A45">
        <w:rPr>
          <w:rFonts w:ascii="Tahoma" w:eastAsia="Calibri" w:hAnsi="Tahoma" w:cs="Tahoma"/>
          <w:lang w:eastAsia="en-US"/>
        </w:rPr>
        <w:t>. obliki/formatu. »Skupna ponudbena vrednost«, ki bo vpisana v istoimenski razdelek in dokument (Priloga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w:t>
      </w:r>
      <w:r w:rsidRPr="00FA314B">
        <w:rPr>
          <w:rFonts w:ascii="Tahoma" w:eastAsia="Calibri" w:hAnsi="Tahoma" w:cs="Tahoma"/>
          <w:lang w:eastAsia="en-US"/>
        </w:rPr>
        <w:t>»Predračun«, bosta razvidna in dostopna na javnem odpiranju ponudb.</w:t>
      </w:r>
      <w:r w:rsidRPr="005B7A45">
        <w:rPr>
          <w:rFonts w:ascii="Tahoma" w:eastAsia="Calibri" w:hAnsi="Tahoma" w:cs="Tahoma"/>
          <w:lang w:eastAsia="en-US"/>
        </w:rPr>
        <w:t xml:space="preserve"> </w:t>
      </w:r>
    </w:p>
    <w:p w14:paraId="71C8EC3F" w14:textId="77777777" w:rsidR="004A26D4" w:rsidRDefault="004A26D4" w:rsidP="004A26D4">
      <w:pPr>
        <w:keepNext/>
        <w:keepLines/>
        <w:jc w:val="both"/>
        <w:rPr>
          <w:rFonts w:ascii="Tahoma" w:eastAsia="Calibri" w:hAnsi="Tahoma" w:cs="Tahoma"/>
          <w:lang w:eastAsia="en-US"/>
        </w:rPr>
      </w:pPr>
    </w:p>
    <w:p w14:paraId="441C2CB7" w14:textId="77777777" w:rsidR="004A26D4" w:rsidRPr="005B7A45" w:rsidRDefault="004A26D4" w:rsidP="004A26D4">
      <w:pPr>
        <w:keepNext/>
        <w:keepLines/>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Pr>
          <w:rFonts w:ascii="Tahoma" w:hAnsi="Tahoma" w:cs="Tahoma"/>
          <w:b/>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07EC3DD4" w14:textId="77777777" w:rsidR="004A26D4" w:rsidRPr="005B7A45" w:rsidRDefault="004A26D4" w:rsidP="004A26D4">
      <w:pPr>
        <w:keepNext/>
        <w:keepLines/>
        <w:jc w:val="both"/>
        <w:rPr>
          <w:rFonts w:ascii="Tahoma" w:eastAsia="Calibri" w:hAnsi="Tahoma" w:cs="Tahoma"/>
          <w:lang w:eastAsia="en-US"/>
        </w:rPr>
      </w:pPr>
    </w:p>
    <w:p w14:paraId="0D0C9D39" w14:textId="77777777"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4D4DCB09" w14:textId="77777777" w:rsidTr="00D57C4F">
        <w:trPr>
          <w:trHeight w:val="372"/>
        </w:trPr>
        <w:tc>
          <w:tcPr>
            <w:tcW w:w="9424" w:type="dxa"/>
            <w:tcBorders>
              <w:top w:val="single" w:sz="4" w:space="0" w:color="auto"/>
              <w:bottom w:val="single" w:sz="4" w:space="0" w:color="auto"/>
            </w:tcBorders>
          </w:tcPr>
          <w:p w14:paraId="37F857D1" w14:textId="77777777"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218DE489" w14:textId="77777777"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w:t>
      </w:r>
      <w:proofErr w:type="spellStart"/>
      <w:r w:rsidRPr="00CB057A">
        <w:rPr>
          <w:rFonts w:ascii="Tahoma" w:hAnsi="Tahoma" w:cs="Tahoma"/>
        </w:rPr>
        <w:t>pdf</w:t>
      </w:r>
      <w:proofErr w:type="spellEnd"/>
      <w:r w:rsidRPr="00CB057A">
        <w:rPr>
          <w:rFonts w:ascii="Tahoma" w:hAnsi="Tahoma" w:cs="Tahoma"/>
        </w:rPr>
        <w:t xml:space="preserve">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5B8518FC" w14:textId="77777777" w:rsidR="004A26D4" w:rsidRPr="00CB057A" w:rsidRDefault="004A26D4" w:rsidP="004A26D4">
      <w:pPr>
        <w:keepNext/>
        <w:keepLines/>
        <w:jc w:val="both"/>
        <w:rPr>
          <w:rFonts w:ascii="Tahoma" w:hAnsi="Tahoma" w:cs="Tahoma"/>
        </w:rPr>
      </w:pPr>
    </w:p>
    <w:p w14:paraId="1C1C64C0" w14:textId="77777777"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w:t>
      </w:r>
      <w:proofErr w:type="spellStart"/>
      <w:r w:rsidRPr="00CB057A">
        <w:rPr>
          <w:rFonts w:ascii="Tahoma" w:hAnsi="Tahoma" w:cs="Tahoma"/>
        </w:rPr>
        <w:t>pdf</w:t>
      </w:r>
      <w:proofErr w:type="spellEnd"/>
      <w:r w:rsidRPr="00CB057A">
        <w:rPr>
          <w:rFonts w:ascii="Tahoma" w:hAnsi="Tahoma" w:cs="Tahoma"/>
        </w:rPr>
        <w:t xml:space="preserve"> formatu.</w:t>
      </w:r>
    </w:p>
    <w:p w14:paraId="0851CE21" w14:textId="77777777" w:rsidR="00E967C1" w:rsidRPr="00076910" w:rsidRDefault="00E967C1" w:rsidP="00B11E1B">
      <w:pPr>
        <w:keepNext/>
        <w:widowControl w:val="0"/>
        <w:jc w:val="both"/>
        <w:rPr>
          <w:rFonts w:ascii="Tahoma" w:hAnsi="Tahoma" w:cs="Tahoma"/>
        </w:rPr>
      </w:pPr>
    </w:p>
    <w:p w14:paraId="455D7A31" w14:textId="77777777" w:rsidR="00E967C1" w:rsidRPr="00A73B7E" w:rsidRDefault="00E967C1" w:rsidP="00412F3A">
      <w:pPr>
        <w:keepNext/>
        <w:widowControl w:val="0"/>
        <w:numPr>
          <w:ilvl w:val="0"/>
          <w:numId w:val="18"/>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2E25781A" w14:textId="77777777"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14:paraId="5879497A" w14:textId="77777777"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w:t>
      </w:r>
      <w:proofErr w:type="spellStart"/>
      <w:r w:rsidRPr="00076910">
        <w:rPr>
          <w:rFonts w:ascii="Tahoma" w:hAnsi="Tahoma" w:cs="Tahoma"/>
          <w:b/>
          <w:u w:val="single"/>
        </w:rPr>
        <w:t>pdf</w:t>
      </w:r>
      <w:proofErr w:type="spellEnd"/>
      <w:r w:rsidRPr="00076910">
        <w:rPr>
          <w:rFonts w:ascii="Tahoma" w:hAnsi="Tahoma" w:cs="Tahoma"/>
          <w:b/>
          <w:u w:val="single"/>
        </w:rPr>
        <w:t xml:space="preserve"> formatu</w:t>
      </w:r>
      <w:r w:rsidRPr="00076910">
        <w:rPr>
          <w:rFonts w:ascii="Tahoma" w:hAnsi="Tahoma" w:cs="Tahoma"/>
        </w:rPr>
        <w:t xml:space="preserve"> (</w:t>
      </w:r>
      <w:proofErr w:type="spellStart"/>
      <w:r w:rsidRPr="00076910">
        <w:rPr>
          <w:rFonts w:ascii="Tahoma" w:hAnsi="Tahoma" w:cs="Tahoma"/>
        </w:rPr>
        <w:t>sken</w:t>
      </w:r>
      <w:proofErr w:type="spellEnd"/>
      <w:r w:rsidRPr="00076910">
        <w:rPr>
          <w:rFonts w:ascii="Tahoma" w:hAnsi="Tahoma" w:cs="Tahoma"/>
        </w:rPr>
        <w:t xml:space="preserve">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p>
    <w:p w14:paraId="4004AEA7" w14:textId="77777777" w:rsidR="00C952CA" w:rsidRPr="00076910" w:rsidRDefault="00C952CA" w:rsidP="00C22D1F">
      <w:pPr>
        <w:keepLines/>
        <w:widowControl w:val="0"/>
        <w:jc w:val="both"/>
        <w:rPr>
          <w:rFonts w:ascii="Tahoma" w:hAnsi="Tahoma" w:cs="Tahoma"/>
        </w:rPr>
      </w:pPr>
    </w:p>
    <w:p w14:paraId="0EAD14A3" w14:textId="77777777"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14:paraId="20FD6E22" w14:textId="77777777" w:rsidR="000A4F25" w:rsidRPr="00076910" w:rsidRDefault="000A4F25" w:rsidP="00C22D1F">
      <w:pPr>
        <w:keepLines/>
        <w:widowControl w:val="0"/>
        <w:jc w:val="both"/>
        <w:rPr>
          <w:rFonts w:ascii="Tahoma" w:hAnsi="Tahoma" w:cs="Tahoma"/>
        </w:rPr>
      </w:pPr>
    </w:p>
    <w:p w14:paraId="3576DBAE" w14:textId="77777777" w:rsidR="000A4F25" w:rsidRPr="00076910" w:rsidRDefault="000A4F25" w:rsidP="00C22D1F">
      <w:pPr>
        <w:keepLines/>
        <w:widowControl w:val="0"/>
        <w:jc w:val="both"/>
        <w:rPr>
          <w:rFonts w:ascii="Tahoma" w:hAnsi="Tahoma" w:cs="Tahoma"/>
        </w:rPr>
      </w:pPr>
      <w:r w:rsidRPr="00584984">
        <w:rPr>
          <w:rFonts w:ascii="Tahoma" w:hAnsi="Tahoma" w:cs="Tahoma"/>
        </w:rPr>
        <w:t>Druge priloge:</w:t>
      </w:r>
    </w:p>
    <w:p w14:paraId="2BD66712"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Akt o skupni izvedbi naročila</w:t>
      </w:r>
    </w:p>
    <w:p w14:paraId="5B3CF49B"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Izjava – Osebe</w:t>
      </w:r>
    </w:p>
    <w:p w14:paraId="4C80BAB2" w14:textId="77777777" w:rsidR="00DC1F9B" w:rsidRPr="00FB2CFB" w:rsidRDefault="00DC1F9B" w:rsidP="00E4185C">
      <w:pPr>
        <w:keepLines/>
        <w:widowControl w:val="0"/>
        <w:numPr>
          <w:ilvl w:val="0"/>
          <w:numId w:val="21"/>
        </w:numPr>
        <w:jc w:val="both"/>
        <w:rPr>
          <w:rFonts w:ascii="Tahoma" w:hAnsi="Tahoma" w:cs="Tahoma"/>
        </w:rPr>
      </w:pPr>
      <w:r w:rsidRPr="00FB2CFB">
        <w:rPr>
          <w:rFonts w:ascii="Tahoma" w:hAnsi="Tahoma" w:cs="Tahoma"/>
        </w:rPr>
        <w:t>Izjava o udeležbi fizičn</w:t>
      </w:r>
      <w:r w:rsidR="00012E0E">
        <w:rPr>
          <w:rFonts w:ascii="Tahoma" w:hAnsi="Tahoma" w:cs="Tahoma"/>
        </w:rPr>
        <w:t>ih in pravnih oseb v lastništvu</w:t>
      </w:r>
    </w:p>
    <w:p w14:paraId="01871715" w14:textId="77777777" w:rsidR="00DC1F9B" w:rsidRPr="00FB2CFB" w:rsidRDefault="00DC1F9B" w:rsidP="00E4185C">
      <w:pPr>
        <w:keepLines/>
        <w:widowControl w:val="0"/>
        <w:numPr>
          <w:ilvl w:val="0"/>
          <w:numId w:val="21"/>
        </w:numPr>
        <w:jc w:val="both"/>
        <w:rPr>
          <w:rFonts w:ascii="Tahoma" w:hAnsi="Tahoma" w:cs="Tahoma"/>
        </w:rPr>
      </w:pPr>
      <w:r w:rsidRPr="00FB2CFB">
        <w:rPr>
          <w:rFonts w:ascii="Tahoma" w:hAnsi="Tahoma" w:cs="Tahoma"/>
        </w:rPr>
        <w:t>Podizvajalci – Pooblastilo, sogl</w:t>
      </w:r>
      <w:r w:rsidR="00804A83">
        <w:rPr>
          <w:rFonts w:ascii="Tahoma" w:hAnsi="Tahoma" w:cs="Tahoma"/>
        </w:rPr>
        <w:t>asje, pravni akt o sodelovanju</w:t>
      </w:r>
    </w:p>
    <w:p w14:paraId="64032B3C" w14:textId="77777777" w:rsidR="00D06B64" w:rsidRDefault="00D06B64">
      <w:pPr>
        <w:rPr>
          <w:rFonts w:ascii="Tahoma" w:hAnsi="Tahoma" w:cs="Tahoma"/>
        </w:rPr>
      </w:pPr>
      <w:r>
        <w:rPr>
          <w:rFonts w:ascii="Tahoma" w:hAnsi="Tahoma" w:cs="Tahoma"/>
        </w:rPr>
        <w:br w:type="page"/>
      </w:r>
    </w:p>
    <w:p w14:paraId="689E95BB" w14:textId="77777777" w:rsidR="00216853" w:rsidRPr="004A26D4" w:rsidRDefault="00216853" w:rsidP="00EC66F7">
      <w:pPr>
        <w:keepLines/>
        <w:widowControl w:val="0"/>
        <w:jc w:val="both"/>
        <w:rPr>
          <w:rFonts w:ascii="Tahoma" w:hAnsi="Tahoma" w:cs="Tahoma"/>
        </w:rPr>
      </w:pPr>
      <w:r w:rsidRPr="00F136E5">
        <w:rPr>
          <w:rFonts w:ascii="Tahoma" w:hAnsi="Tahoma" w:cs="Tahoma"/>
          <w:b/>
          <w:sz w:val="22"/>
          <w:szCs w:val="24"/>
        </w:rPr>
        <w:lastRenderedPageBreak/>
        <w:t>6.</w:t>
      </w:r>
      <w:r w:rsidR="003E641E" w:rsidRPr="00F136E5">
        <w:rPr>
          <w:rFonts w:ascii="Tahoma" w:hAnsi="Tahoma" w:cs="Tahoma"/>
          <w:b/>
          <w:sz w:val="22"/>
          <w:szCs w:val="24"/>
        </w:rPr>
        <w:t>2</w:t>
      </w:r>
      <w:r w:rsidRPr="00F136E5">
        <w:rPr>
          <w:rFonts w:ascii="Tahoma" w:hAnsi="Tahoma" w:cs="Tahoma"/>
          <w:b/>
          <w:sz w:val="22"/>
          <w:szCs w:val="24"/>
        </w:rPr>
        <w:t xml:space="preserve"> VZOR</w:t>
      </w:r>
      <w:r w:rsidR="004C4344" w:rsidRPr="00F136E5">
        <w:rPr>
          <w:rFonts w:ascii="Tahoma" w:hAnsi="Tahoma" w:cs="Tahoma"/>
          <w:b/>
          <w:sz w:val="22"/>
          <w:szCs w:val="24"/>
        </w:rPr>
        <w:t>E</w:t>
      </w:r>
      <w:r w:rsidRPr="00F136E5">
        <w:rPr>
          <w:rFonts w:ascii="Tahoma" w:hAnsi="Tahoma" w:cs="Tahoma"/>
          <w:b/>
          <w:sz w:val="22"/>
          <w:szCs w:val="24"/>
        </w:rPr>
        <w:t>C</w:t>
      </w:r>
      <w:r w:rsidR="004C4344" w:rsidRPr="00F136E5">
        <w:rPr>
          <w:rFonts w:ascii="Tahoma" w:hAnsi="Tahoma" w:cs="Tahoma"/>
          <w:b/>
          <w:sz w:val="22"/>
          <w:szCs w:val="24"/>
        </w:rPr>
        <w:t xml:space="preserve"> POGODBE</w:t>
      </w:r>
      <w:r w:rsidR="00B42408" w:rsidRPr="004A26D4">
        <w:rPr>
          <w:rFonts w:ascii="Tahoma" w:hAnsi="Tahoma" w:cs="Tahoma"/>
          <w:b/>
          <w:sz w:val="22"/>
          <w:szCs w:val="24"/>
        </w:rPr>
        <w:t xml:space="preserve"> </w:t>
      </w:r>
    </w:p>
    <w:p w14:paraId="26E30738" w14:textId="77777777" w:rsidR="00216853" w:rsidRPr="00076910" w:rsidRDefault="00216853" w:rsidP="00EC66F7">
      <w:pPr>
        <w:keepLines/>
        <w:widowControl w:val="0"/>
        <w:jc w:val="both"/>
        <w:rPr>
          <w:rFonts w:ascii="Tahoma" w:hAnsi="Tahoma" w:cs="Tahoma"/>
        </w:rPr>
      </w:pPr>
    </w:p>
    <w:p w14:paraId="6E98B27A" w14:textId="77777777" w:rsidR="00AD1D9F" w:rsidRPr="00AD1D9F" w:rsidRDefault="00AD1D9F" w:rsidP="00EC66F7">
      <w:pPr>
        <w:keepLines/>
        <w:widowControl w:val="0"/>
        <w:spacing w:after="120" w:line="276" w:lineRule="auto"/>
        <w:rPr>
          <w:rFonts w:ascii="Tahoma" w:hAnsi="Tahoma" w:cs="Tahoma"/>
          <w:i/>
          <w:szCs w:val="18"/>
        </w:rPr>
      </w:pPr>
    </w:p>
    <w:p w14:paraId="7303E8EE" w14:textId="77777777" w:rsidR="00AD1D9F" w:rsidRPr="00AD1D9F" w:rsidRDefault="00AD1D9F" w:rsidP="00EC66F7">
      <w:pPr>
        <w:keepLines/>
        <w:widowControl w:val="0"/>
        <w:spacing w:line="276" w:lineRule="auto"/>
        <w:rPr>
          <w:rFonts w:ascii="Tahoma" w:hAnsi="Tahoma" w:cs="Tahoma"/>
          <w:sz w:val="18"/>
          <w:szCs w:val="18"/>
        </w:rPr>
      </w:pPr>
      <w:r w:rsidRPr="00AD1D9F">
        <w:rPr>
          <w:rFonts w:ascii="Tahoma" w:hAnsi="Tahoma" w:cs="Tahoma"/>
          <w:sz w:val="18"/>
          <w:szCs w:val="18"/>
        </w:rPr>
        <w:t>Št. pogodbe naročnika: LPT-</w:t>
      </w:r>
      <w:r w:rsidR="00ED5D2C">
        <w:rPr>
          <w:rFonts w:ascii="Tahoma" w:hAnsi="Tahoma" w:cs="Tahoma"/>
          <w:sz w:val="18"/>
          <w:szCs w:val="18"/>
        </w:rPr>
        <w:t>33/24</w:t>
      </w:r>
    </w:p>
    <w:p w14:paraId="780BE0FA" w14:textId="77777777" w:rsidR="00AD1D9F" w:rsidRPr="00AD1D9F" w:rsidRDefault="00AD1D9F" w:rsidP="00EC66F7">
      <w:pPr>
        <w:keepLines/>
        <w:widowControl w:val="0"/>
        <w:spacing w:line="276" w:lineRule="auto"/>
        <w:rPr>
          <w:rFonts w:ascii="Tahoma" w:hAnsi="Tahoma" w:cs="Tahoma"/>
          <w:sz w:val="18"/>
          <w:szCs w:val="18"/>
        </w:rPr>
      </w:pPr>
      <w:r w:rsidRPr="00AD1D9F">
        <w:rPr>
          <w:rFonts w:ascii="Tahoma" w:hAnsi="Tahoma" w:cs="Tahoma"/>
          <w:sz w:val="18"/>
          <w:szCs w:val="18"/>
        </w:rPr>
        <w:t>Št. pogodbe izvajalca:   _________</w:t>
      </w:r>
    </w:p>
    <w:p w14:paraId="7AC2D406" w14:textId="77777777" w:rsidR="00AD1D9F" w:rsidRPr="00AD1D9F" w:rsidRDefault="00AD1D9F" w:rsidP="00EC66F7">
      <w:pPr>
        <w:keepLines/>
        <w:widowControl w:val="0"/>
        <w:rPr>
          <w:rFonts w:ascii="Tahoma" w:hAnsi="Tahoma" w:cs="Tahoma"/>
          <w:sz w:val="22"/>
          <w:szCs w:val="22"/>
        </w:rPr>
      </w:pPr>
    </w:p>
    <w:p w14:paraId="1F4CD81A" w14:textId="77777777" w:rsidR="00AD1D9F" w:rsidRPr="00AD1D9F" w:rsidRDefault="00AD1D9F" w:rsidP="00EC66F7">
      <w:pPr>
        <w:keepLines/>
        <w:widowControl w:val="0"/>
        <w:rPr>
          <w:rFonts w:ascii="Tahoma" w:hAnsi="Tahoma" w:cs="Tahoma"/>
          <w:sz w:val="22"/>
          <w:szCs w:val="22"/>
        </w:rPr>
      </w:pPr>
    </w:p>
    <w:p w14:paraId="620B22E7" w14:textId="77777777" w:rsidR="00AD1D9F" w:rsidRPr="00AD1D9F" w:rsidRDefault="00AD1D9F" w:rsidP="00EC66F7">
      <w:pPr>
        <w:keepLines/>
        <w:widowControl w:val="0"/>
        <w:jc w:val="center"/>
        <w:rPr>
          <w:rFonts w:ascii="Tahoma" w:hAnsi="Tahoma" w:cs="Tahoma"/>
          <w:b/>
        </w:rPr>
      </w:pPr>
      <w:r w:rsidRPr="000F4FCC">
        <w:rPr>
          <w:rFonts w:ascii="Tahoma" w:hAnsi="Tahoma" w:cs="Tahoma"/>
          <w:b/>
        </w:rPr>
        <w:t>ZA IZDELAVO LESENIH ZLOŽLJIVIH STOJNIC</w:t>
      </w:r>
      <w:r w:rsidR="002744A4">
        <w:rPr>
          <w:rFonts w:ascii="Tahoma" w:hAnsi="Tahoma" w:cs="Tahoma"/>
          <w:b/>
        </w:rPr>
        <w:t xml:space="preserve"> TIP »LJUBLJANA SMREKA«</w:t>
      </w:r>
    </w:p>
    <w:p w14:paraId="6046E05E" w14:textId="77777777" w:rsidR="00AD1D9F" w:rsidRPr="00AD1D9F" w:rsidRDefault="00AD1D9F" w:rsidP="00EC66F7">
      <w:pPr>
        <w:keepLines/>
        <w:widowControl w:val="0"/>
        <w:jc w:val="both"/>
        <w:outlineLvl w:val="0"/>
        <w:rPr>
          <w:rFonts w:ascii="Tahoma" w:hAnsi="Tahoma" w:cs="Tahoma"/>
          <w:b/>
        </w:rPr>
      </w:pPr>
    </w:p>
    <w:p w14:paraId="1A1A57EF" w14:textId="77777777" w:rsidR="00AD1D9F" w:rsidRPr="00AD1D9F" w:rsidRDefault="00AD1D9F" w:rsidP="00EC66F7">
      <w:pPr>
        <w:keepLines/>
        <w:widowControl w:val="0"/>
        <w:jc w:val="both"/>
        <w:rPr>
          <w:rFonts w:ascii="Tahoma" w:hAnsi="Tahoma" w:cs="Tahoma"/>
        </w:rPr>
      </w:pPr>
    </w:p>
    <w:p w14:paraId="7FAC20DF" w14:textId="77777777" w:rsidR="00AD1D9F" w:rsidRPr="00AD1D9F" w:rsidRDefault="00AD1D9F" w:rsidP="00EC66F7">
      <w:pPr>
        <w:keepLines/>
        <w:widowControl w:val="0"/>
        <w:jc w:val="both"/>
        <w:rPr>
          <w:rFonts w:ascii="Tahoma" w:hAnsi="Tahoma" w:cs="Tahoma"/>
        </w:rPr>
      </w:pPr>
      <w:r w:rsidRPr="00AD1D9F">
        <w:rPr>
          <w:rFonts w:ascii="Tahoma" w:hAnsi="Tahoma" w:cs="Tahoma"/>
        </w:rPr>
        <w:t>ki jo skleneta</w:t>
      </w:r>
    </w:p>
    <w:p w14:paraId="0975FBEF" w14:textId="77777777" w:rsidR="00AD1D9F" w:rsidRPr="00AD1D9F" w:rsidRDefault="00AD1D9F" w:rsidP="00EC66F7">
      <w:pPr>
        <w:keepLines/>
        <w:widowControl w:val="0"/>
        <w:jc w:val="both"/>
        <w:rPr>
          <w:rFonts w:ascii="Tahoma" w:hAnsi="Tahoma" w:cs="Tahoma"/>
        </w:rPr>
      </w:pPr>
      <w:r w:rsidRPr="00AD1D9F">
        <w:rPr>
          <w:rFonts w:ascii="Tahoma" w:hAnsi="Tahoma" w:cs="Tahoma"/>
        </w:rPr>
        <w:tab/>
      </w:r>
    </w:p>
    <w:p w14:paraId="0E4EA91D" w14:textId="77777777" w:rsidR="00AD1D9F" w:rsidRPr="00AD1D9F" w:rsidRDefault="00AD1D9F" w:rsidP="00EC66F7">
      <w:pPr>
        <w:keepLines/>
        <w:widowControl w:val="0"/>
        <w:tabs>
          <w:tab w:val="left" w:pos="1843"/>
        </w:tabs>
        <w:ind w:left="1701" w:hanging="1701"/>
        <w:jc w:val="both"/>
        <w:rPr>
          <w:rFonts w:ascii="Tahoma" w:hAnsi="Tahoma" w:cs="Tahoma"/>
        </w:rPr>
      </w:pPr>
      <w:r w:rsidRPr="00AD1D9F">
        <w:rPr>
          <w:rFonts w:ascii="Tahoma" w:hAnsi="Tahoma" w:cs="Tahoma"/>
          <w:b/>
        </w:rPr>
        <w:t>NAROČNIK:</w:t>
      </w:r>
      <w:r w:rsidRPr="00AD1D9F">
        <w:rPr>
          <w:rFonts w:ascii="Tahoma" w:hAnsi="Tahoma" w:cs="Tahoma"/>
        </w:rPr>
        <w:tab/>
      </w:r>
      <w:r w:rsidRPr="00AD1D9F">
        <w:rPr>
          <w:rFonts w:ascii="Tahoma" w:hAnsi="Tahoma" w:cs="Tahoma"/>
          <w:b/>
          <w:bCs/>
        </w:rPr>
        <w:t>Javno podjetje Ljubljanska parkirišča in tržnice</w:t>
      </w:r>
      <w:r w:rsidRPr="00AD1D9F">
        <w:rPr>
          <w:rFonts w:ascii="Tahoma" w:hAnsi="Tahoma" w:cs="Tahoma"/>
          <w:bCs/>
        </w:rPr>
        <w:t xml:space="preserve">, </w:t>
      </w:r>
      <w:proofErr w:type="spellStart"/>
      <w:r w:rsidRPr="00AD1D9F">
        <w:rPr>
          <w:rFonts w:ascii="Tahoma" w:hAnsi="Tahoma" w:cs="Tahoma"/>
          <w:b/>
        </w:rPr>
        <w:t>d.o.o</w:t>
      </w:r>
      <w:proofErr w:type="spellEnd"/>
      <w:r w:rsidRPr="00AD1D9F">
        <w:rPr>
          <w:rFonts w:ascii="Tahoma" w:hAnsi="Tahoma" w:cs="Tahoma"/>
          <w:b/>
        </w:rPr>
        <w:t>.</w:t>
      </w:r>
      <w:r w:rsidRPr="00AD1D9F">
        <w:rPr>
          <w:rFonts w:ascii="Tahoma" w:hAnsi="Tahoma" w:cs="Tahoma"/>
        </w:rPr>
        <w:t>,</w:t>
      </w:r>
      <w:r w:rsidRPr="00AD1D9F">
        <w:rPr>
          <w:rFonts w:ascii="Tahoma" w:hAnsi="Tahoma" w:cs="Tahoma"/>
          <w:b/>
        </w:rPr>
        <w:t xml:space="preserve"> </w:t>
      </w:r>
      <w:r w:rsidRPr="00AD1D9F">
        <w:rPr>
          <w:rFonts w:ascii="Tahoma" w:hAnsi="Tahoma" w:cs="Tahoma"/>
        </w:rPr>
        <w:t>Kopitarjeva ulica 2, 1000 Ljubljana, ki ga zastopa direktor __________________</w:t>
      </w:r>
    </w:p>
    <w:p w14:paraId="7ABA743B" w14:textId="77777777" w:rsidR="00AD1D9F" w:rsidRPr="00AD1D9F" w:rsidRDefault="00AD1D9F" w:rsidP="00EC66F7">
      <w:pPr>
        <w:keepLines/>
        <w:widowControl w:val="0"/>
        <w:ind w:left="1701" w:hanging="1701"/>
        <w:rPr>
          <w:rFonts w:ascii="Tahoma" w:hAnsi="Tahoma" w:cs="Tahoma"/>
        </w:rPr>
      </w:pPr>
      <w:r w:rsidRPr="00AD1D9F">
        <w:rPr>
          <w:rFonts w:ascii="Tahoma" w:hAnsi="Tahoma" w:cs="Tahoma"/>
        </w:rPr>
        <w:tab/>
        <w:t>identifikacijska številka za DDV:</w:t>
      </w:r>
      <w:r w:rsidRPr="00AD1D9F">
        <w:rPr>
          <w:rFonts w:ascii="Tahoma" w:hAnsi="Tahoma" w:cs="Tahoma"/>
        </w:rPr>
        <w:tab/>
        <w:t>SI50652613</w:t>
      </w:r>
    </w:p>
    <w:p w14:paraId="5E09EC33" w14:textId="77777777" w:rsidR="00AD1D9F" w:rsidRPr="00AD1D9F" w:rsidRDefault="00AD1D9F" w:rsidP="00EC66F7">
      <w:pPr>
        <w:keepLines/>
        <w:widowControl w:val="0"/>
        <w:ind w:left="1701" w:hanging="1620"/>
        <w:jc w:val="both"/>
        <w:rPr>
          <w:rFonts w:ascii="Tahoma" w:hAnsi="Tahoma" w:cs="Tahoma"/>
        </w:rPr>
      </w:pPr>
      <w:r w:rsidRPr="00AD1D9F">
        <w:rPr>
          <w:rFonts w:ascii="Tahoma" w:hAnsi="Tahoma" w:cs="Tahoma"/>
        </w:rPr>
        <w:tab/>
        <w:t>matična številka:</w:t>
      </w:r>
      <w:r w:rsidRPr="00AD1D9F">
        <w:rPr>
          <w:rFonts w:ascii="Verdana" w:hAnsi="Verdana"/>
          <w:color w:val="000000"/>
          <w:sz w:val="16"/>
          <w:szCs w:val="16"/>
        </w:rPr>
        <w:t xml:space="preserve"> </w:t>
      </w:r>
      <w:r w:rsidRPr="00AD1D9F">
        <w:rPr>
          <w:rFonts w:ascii="Verdana" w:hAnsi="Verdana"/>
          <w:color w:val="000000"/>
          <w:sz w:val="16"/>
          <w:szCs w:val="16"/>
        </w:rPr>
        <w:tab/>
      </w:r>
      <w:r w:rsidRPr="00AD1D9F">
        <w:rPr>
          <w:rFonts w:ascii="Verdana" w:hAnsi="Verdana"/>
          <w:color w:val="000000"/>
          <w:sz w:val="16"/>
          <w:szCs w:val="16"/>
        </w:rPr>
        <w:tab/>
      </w:r>
      <w:r w:rsidRPr="00AD1D9F">
        <w:rPr>
          <w:rFonts w:ascii="Verdana" w:hAnsi="Verdana"/>
          <w:color w:val="000000"/>
          <w:sz w:val="16"/>
          <w:szCs w:val="16"/>
        </w:rPr>
        <w:tab/>
      </w:r>
      <w:r w:rsidRPr="00AD1D9F">
        <w:rPr>
          <w:rFonts w:ascii="Tahoma" w:hAnsi="Tahoma" w:cs="Tahoma"/>
        </w:rPr>
        <w:t>5607906</w:t>
      </w:r>
    </w:p>
    <w:p w14:paraId="3DB7489A" w14:textId="77777777" w:rsidR="00AD1D9F" w:rsidRPr="00AD1D9F" w:rsidRDefault="00AD1D9F" w:rsidP="00EC66F7">
      <w:pPr>
        <w:keepLines/>
        <w:widowControl w:val="0"/>
        <w:ind w:left="1620" w:firstLine="81"/>
        <w:jc w:val="both"/>
        <w:rPr>
          <w:rFonts w:ascii="Tahoma" w:hAnsi="Tahoma" w:cs="Tahoma"/>
        </w:rPr>
      </w:pPr>
      <w:r w:rsidRPr="00AD1D9F">
        <w:rPr>
          <w:rFonts w:ascii="Tahoma" w:hAnsi="Tahoma" w:cs="Tahoma"/>
        </w:rPr>
        <w:t>(v nadaljevanju: naročnik)</w:t>
      </w:r>
    </w:p>
    <w:p w14:paraId="3B692140" w14:textId="77777777" w:rsidR="00AD1D9F" w:rsidRPr="00AD1D9F" w:rsidRDefault="00AD1D9F" w:rsidP="00EC66F7">
      <w:pPr>
        <w:keepLines/>
        <w:widowControl w:val="0"/>
        <w:jc w:val="both"/>
        <w:rPr>
          <w:rFonts w:ascii="Tahoma" w:hAnsi="Tahoma" w:cs="Tahoma"/>
        </w:rPr>
      </w:pPr>
    </w:p>
    <w:p w14:paraId="4B2D5DE7" w14:textId="77777777" w:rsidR="00AD1D9F" w:rsidRPr="00AD1D9F" w:rsidRDefault="00AD1D9F" w:rsidP="00EC66F7">
      <w:pPr>
        <w:keepLines/>
        <w:widowControl w:val="0"/>
        <w:jc w:val="both"/>
        <w:rPr>
          <w:rFonts w:ascii="Tahoma" w:hAnsi="Tahoma" w:cs="Tahoma"/>
          <w:b/>
        </w:rPr>
      </w:pPr>
      <w:r w:rsidRPr="00AD1D9F">
        <w:rPr>
          <w:rFonts w:ascii="Tahoma" w:hAnsi="Tahoma" w:cs="Tahoma"/>
        </w:rPr>
        <w:t>in</w:t>
      </w:r>
    </w:p>
    <w:p w14:paraId="267855F7" w14:textId="77777777" w:rsidR="00AD1D9F" w:rsidRPr="00AD1D9F" w:rsidRDefault="00AD1D9F" w:rsidP="00EC66F7">
      <w:pPr>
        <w:keepLines/>
        <w:widowControl w:val="0"/>
        <w:rPr>
          <w:rFonts w:ascii="Tahoma" w:hAnsi="Tahoma" w:cs="Tahoma"/>
        </w:rPr>
      </w:pPr>
    </w:p>
    <w:p w14:paraId="54A3AE40" w14:textId="642F404C" w:rsidR="00AD1D9F" w:rsidRPr="00AD1D9F" w:rsidRDefault="00AD1D9F" w:rsidP="00EC66F7">
      <w:pPr>
        <w:keepLines/>
        <w:widowControl w:val="0"/>
        <w:tabs>
          <w:tab w:val="left" w:pos="1843"/>
        </w:tabs>
        <w:ind w:left="1701" w:hanging="1701"/>
        <w:jc w:val="both"/>
        <w:rPr>
          <w:rFonts w:ascii="Tahoma" w:hAnsi="Tahoma" w:cs="Tahoma"/>
        </w:rPr>
      </w:pPr>
      <w:r w:rsidRPr="00AD1D9F">
        <w:rPr>
          <w:rFonts w:ascii="Tahoma" w:hAnsi="Tahoma" w:cs="Tahoma"/>
          <w:b/>
        </w:rPr>
        <w:t>IZVAJALEC:</w:t>
      </w:r>
      <w:r w:rsidRPr="00AD1D9F">
        <w:rPr>
          <w:rFonts w:ascii="Tahoma" w:hAnsi="Tahoma" w:cs="Tahoma"/>
          <w:b/>
        </w:rPr>
        <w:tab/>
        <w:t>_____________________</w:t>
      </w:r>
      <w:r w:rsidRPr="00AD1D9F">
        <w:rPr>
          <w:rFonts w:ascii="Tahoma" w:hAnsi="Tahoma" w:cs="Tahoma"/>
        </w:rPr>
        <w:t>,</w:t>
      </w:r>
      <w:r w:rsidR="0085034B">
        <w:rPr>
          <w:rFonts w:ascii="Tahoma" w:hAnsi="Tahoma" w:cs="Tahoma"/>
        </w:rPr>
        <w:t xml:space="preserve"> </w:t>
      </w:r>
      <w:r w:rsidRPr="00AD1D9F">
        <w:rPr>
          <w:rFonts w:ascii="Tahoma" w:hAnsi="Tahoma" w:cs="Tahoma"/>
          <w:b/>
        </w:rPr>
        <w:tab/>
      </w:r>
      <w:r w:rsidRPr="00AD1D9F">
        <w:rPr>
          <w:rFonts w:ascii="Tahoma" w:hAnsi="Tahoma" w:cs="Tahoma"/>
        </w:rPr>
        <w:t xml:space="preserve">ki ga zastopa direktor </w:t>
      </w:r>
    </w:p>
    <w:p w14:paraId="2660B8C6" w14:textId="77777777" w:rsidR="00AD1D9F" w:rsidRPr="00AD1D9F" w:rsidRDefault="00AD1D9F" w:rsidP="00EC66F7">
      <w:pPr>
        <w:keepLines/>
        <w:widowControl w:val="0"/>
        <w:ind w:left="1701" w:hanging="1701"/>
        <w:rPr>
          <w:rFonts w:ascii="Tahoma" w:hAnsi="Tahoma" w:cs="Tahoma"/>
        </w:rPr>
      </w:pPr>
      <w:r w:rsidRPr="00AD1D9F">
        <w:rPr>
          <w:rFonts w:ascii="Tahoma" w:hAnsi="Tahoma" w:cs="Tahoma"/>
        </w:rPr>
        <w:tab/>
        <w:t xml:space="preserve">številka transakcijskega računa: </w:t>
      </w:r>
      <w:r w:rsidRPr="00AD1D9F">
        <w:rPr>
          <w:rFonts w:ascii="Tahoma" w:hAnsi="Tahoma" w:cs="Tahoma"/>
        </w:rPr>
        <w:tab/>
      </w:r>
      <w:r w:rsidRPr="00AD1D9F">
        <w:rPr>
          <w:rFonts w:ascii="Tahoma" w:hAnsi="Tahoma" w:cs="Tahoma"/>
        </w:rPr>
        <w:tab/>
        <w:t xml:space="preserve"> </w:t>
      </w:r>
    </w:p>
    <w:p w14:paraId="679D5081" w14:textId="77777777" w:rsidR="00AD1D9F" w:rsidRPr="00AD1D9F" w:rsidRDefault="00AD1D9F" w:rsidP="00EC66F7">
      <w:pPr>
        <w:keepLines/>
        <w:widowControl w:val="0"/>
        <w:ind w:left="1701" w:hanging="1701"/>
        <w:rPr>
          <w:rFonts w:ascii="Tahoma" w:hAnsi="Tahoma" w:cs="Tahoma"/>
        </w:rPr>
      </w:pPr>
      <w:r w:rsidRPr="00AD1D9F">
        <w:rPr>
          <w:rFonts w:ascii="Tahoma" w:hAnsi="Tahoma" w:cs="Tahoma"/>
        </w:rPr>
        <w:tab/>
        <w:t xml:space="preserve">identifikacijska številka za DDV: </w:t>
      </w:r>
      <w:r w:rsidRPr="00AD1D9F">
        <w:rPr>
          <w:rFonts w:ascii="Tahoma" w:hAnsi="Tahoma" w:cs="Tahoma"/>
        </w:rPr>
        <w:tab/>
      </w:r>
      <w:r w:rsidRPr="00AD1D9F">
        <w:rPr>
          <w:rFonts w:ascii="Tahoma" w:hAnsi="Tahoma" w:cs="Tahoma"/>
        </w:rPr>
        <w:tab/>
      </w:r>
    </w:p>
    <w:p w14:paraId="19265722" w14:textId="77777777" w:rsidR="00AD1D9F" w:rsidRPr="00AD1D9F" w:rsidRDefault="00AD1D9F" w:rsidP="00EC66F7">
      <w:pPr>
        <w:keepLines/>
        <w:widowControl w:val="0"/>
        <w:ind w:left="1701" w:hanging="1701"/>
        <w:rPr>
          <w:rFonts w:ascii="Tahoma" w:hAnsi="Tahoma" w:cs="Tahoma"/>
        </w:rPr>
      </w:pPr>
      <w:r w:rsidRPr="00AD1D9F">
        <w:rPr>
          <w:rFonts w:ascii="Tahoma" w:hAnsi="Tahoma" w:cs="Tahoma"/>
        </w:rPr>
        <w:tab/>
        <w:t xml:space="preserve">matična številka: </w:t>
      </w:r>
      <w:r w:rsidRPr="00AD1D9F">
        <w:rPr>
          <w:rFonts w:ascii="Tahoma" w:hAnsi="Tahoma" w:cs="Tahoma"/>
        </w:rPr>
        <w:tab/>
      </w:r>
      <w:r w:rsidRPr="00AD1D9F">
        <w:rPr>
          <w:rFonts w:ascii="Tahoma" w:hAnsi="Tahoma" w:cs="Tahoma"/>
        </w:rPr>
        <w:tab/>
      </w:r>
      <w:r w:rsidRPr="00AD1D9F">
        <w:rPr>
          <w:rFonts w:ascii="Tahoma" w:hAnsi="Tahoma" w:cs="Tahoma"/>
        </w:rPr>
        <w:tab/>
      </w:r>
      <w:r w:rsidRPr="00AD1D9F">
        <w:rPr>
          <w:rFonts w:ascii="Tahoma" w:hAnsi="Tahoma" w:cs="Tahoma"/>
        </w:rPr>
        <w:tab/>
      </w:r>
    </w:p>
    <w:p w14:paraId="6EE966E6" w14:textId="77777777" w:rsidR="00AD1D9F" w:rsidRPr="00AD1D9F" w:rsidRDefault="00AD1D9F" w:rsidP="00EC66F7">
      <w:pPr>
        <w:keepLines/>
        <w:widowControl w:val="0"/>
        <w:tabs>
          <w:tab w:val="left" w:pos="1702"/>
        </w:tabs>
        <w:rPr>
          <w:rFonts w:ascii="Tahoma" w:hAnsi="Tahoma" w:cs="Tahoma"/>
        </w:rPr>
      </w:pPr>
      <w:r w:rsidRPr="00AD1D9F">
        <w:rPr>
          <w:rFonts w:ascii="Tahoma" w:hAnsi="Tahoma" w:cs="Tahoma"/>
        </w:rPr>
        <w:tab/>
        <w:t xml:space="preserve">(v nadaljevanju: </w:t>
      </w:r>
      <w:r w:rsidRPr="00AD1D9F">
        <w:rPr>
          <w:rFonts w:ascii="Tahoma" w:hAnsi="Tahoma" w:cs="Tahoma"/>
          <w:bCs/>
        </w:rPr>
        <w:t>izvajalec</w:t>
      </w:r>
      <w:r w:rsidRPr="00AD1D9F">
        <w:rPr>
          <w:rFonts w:ascii="Tahoma" w:hAnsi="Tahoma" w:cs="Tahoma"/>
        </w:rPr>
        <w:t xml:space="preserve">) </w:t>
      </w:r>
    </w:p>
    <w:p w14:paraId="0B1D8490" w14:textId="77777777" w:rsidR="00AD1D9F" w:rsidRPr="00AD1D9F" w:rsidRDefault="00AD1D9F" w:rsidP="00EC66F7">
      <w:pPr>
        <w:keepLines/>
        <w:widowControl w:val="0"/>
        <w:tabs>
          <w:tab w:val="left" w:pos="1080"/>
          <w:tab w:val="left" w:pos="1702"/>
        </w:tabs>
        <w:jc w:val="both"/>
        <w:rPr>
          <w:rFonts w:ascii="Tahoma" w:hAnsi="Tahoma" w:cs="Tahoma"/>
        </w:rPr>
      </w:pPr>
    </w:p>
    <w:p w14:paraId="0673374C" w14:textId="77777777" w:rsidR="00AD1D9F" w:rsidRPr="00AD1D9F" w:rsidRDefault="00AD1D9F" w:rsidP="00EC66F7">
      <w:pPr>
        <w:keepLines/>
        <w:widowControl w:val="0"/>
        <w:tabs>
          <w:tab w:val="left" w:pos="1080"/>
          <w:tab w:val="left" w:pos="1702"/>
        </w:tabs>
        <w:jc w:val="both"/>
        <w:rPr>
          <w:rFonts w:ascii="Tahoma" w:hAnsi="Tahoma" w:cs="Tahoma"/>
        </w:rPr>
      </w:pPr>
    </w:p>
    <w:p w14:paraId="0D1D0DD1" w14:textId="77777777" w:rsidR="00AD1D9F" w:rsidRPr="00AD1D9F" w:rsidRDefault="00AD1D9F" w:rsidP="00EC66F7">
      <w:pPr>
        <w:keepLines/>
        <w:widowControl w:val="0"/>
        <w:numPr>
          <w:ilvl w:val="0"/>
          <w:numId w:val="39"/>
        </w:numPr>
        <w:tabs>
          <w:tab w:val="left" w:pos="1080"/>
          <w:tab w:val="left" w:pos="1702"/>
        </w:tabs>
        <w:ind w:hanging="1440"/>
        <w:jc w:val="both"/>
        <w:rPr>
          <w:rFonts w:ascii="Tahoma" w:hAnsi="Tahoma" w:cs="Tahoma"/>
          <w:b/>
          <w:kern w:val="16"/>
        </w:rPr>
      </w:pPr>
      <w:r w:rsidRPr="00AD1D9F">
        <w:rPr>
          <w:rFonts w:ascii="Tahoma" w:hAnsi="Tahoma" w:cs="Tahoma"/>
          <w:b/>
          <w:kern w:val="16"/>
        </w:rPr>
        <w:t xml:space="preserve">UVODNE DOLOČBE </w:t>
      </w:r>
    </w:p>
    <w:p w14:paraId="2EA7CF09" w14:textId="77777777" w:rsidR="00AD1D9F" w:rsidRPr="00AD1D9F" w:rsidRDefault="00AD1D9F" w:rsidP="00EC66F7">
      <w:pPr>
        <w:keepLines/>
        <w:widowControl w:val="0"/>
        <w:suppressAutoHyphens/>
        <w:jc w:val="both"/>
        <w:rPr>
          <w:rFonts w:ascii="Tahoma" w:hAnsi="Tahoma" w:cs="Tahoma"/>
          <w:b/>
        </w:rPr>
      </w:pPr>
      <w:r w:rsidRPr="00AD1D9F">
        <w:rPr>
          <w:rFonts w:ascii="Tahoma" w:hAnsi="Tahoma" w:cs="Tahoma"/>
          <w:b/>
        </w:rPr>
        <w:t xml:space="preserve"> </w:t>
      </w:r>
    </w:p>
    <w:p w14:paraId="76BE6A60" w14:textId="77777777" w:rsidR="00AD1D9F" w:rsidRPr="00AD1D9F" w:rsidRDefault="00AD1D9F" w:rsidP="00EC66F7">
      <w:pPr>
        <w:keepLines/>
        <w:widowControl w:val="0"/>
        <w:suppressAutoHyphens/>
        <w:jc w:val="both"/>
        <w:rPr>
          <w:rFonts w:ascii="Tahoma" w:hAnsi="Tahoma" w:cs="Tahoma"/>
          <w:b/>
        </w:rPr>
      </w:pPr>
    </w:p>
    <w:p w14:paraId="0203EA7A" w14:textId="77777777" w:rsidR="00AD1D9F" w:rsidRPr="00AD1D9F" w:rsidRDefault="00AD1D9F" w:rsidP="00EC66F7">
      <w:pPr>
        <w:keepLines/>
        <w:widowControl w:val="0"/>
        <w:numPr>
          <w:ilvl w:val="0"/>
          <w:numId w:val="37"/>
        </w:numPr>
        <w:suppressAutoHyphens/>
        <w:jc w:val="center"/>
        <w:rPr>
          <w:rFonts w:ascii="Tahoma" w:hAnsi="Tahoma" w:cs="Tahoma"/>
          <w:bCs/>
        </w:rPr>
      </w:pPr>
      <w:r w:rsidRPr="00AD1D9F">
        <w:rPr>
          <w:rFonts w:ascii="Tahoma" w:hAnsi="Tahoma" w:cs="Tahoma"/>
          <w:bCs/>
        </w:rPr>
        <w:t xml:space="preserve">člen </w:t>
      </w:r>
    </w:p>
    <w:p w14:paraId="6B46F8B3" w14:textId="77777777" w:rsidR="00AD1D9F" w:rsidRPr="00AD1D9F" w:rsidRDefault="00AD1D9F" w:rsidP="00EC66F7">
      <w:pPr>
        <w:keepLines/>
        <w:widowControl w:val="0"/>
        <w:jc w:val="both"/>
        <w:rPr>
          <w:rFonts w:ascii="Tahoma" w:hAnsi="Tahoma" w:cs="Tahoma"/>
          <w:bCs/>
        </w:rPr>
      </w:pPr>
    </w:p>
    <w:p w14:paraId="1CBFD595" w14:textId="77777777" w:rsidR="00AD1D9F" w:rsidRPr="000F4FCC" w:rsidRDefault="00AD1D9F" w:rsidP="00EC66F7">
      <w:pPr>
        <w:keepLines/>
        <w:widowControl w:val="0"/>
        <w:spacing w:after="120"/>
        <w:jc w:val="both"/>
        <w:outlineLvl w:val="0"/>
        <w:rPr>
          <w:rFonts w:ascii="Tahoma" w:hAnsi="Tahoma" w:cs="Tahoma"/>
          <w:bCs/>
        </w:rPr>
      </w:pPr>
      <w:r w:rsidRPr="000F4FCC">
        <w:rPr>
          <w:rFonts w:ascii="Tahoma" w:hAnsi="Tahoma" w:cs="Tahoma"/>
          <w:bCs/>
        </w:rPr>
        <w:t xml:space="preserve">Pogodbeni stranki uvodoma sporazumno ugotavljata:  </w:t>
      </w:r>
    </w:p>
    <w:p w14:paraId="06716490" w14:textId="77777777" w:rsidR="00AD1D9F" w:rsidRPr="00AD1D9F" w:rsidRDefault="00AD1D9F" w:rsidP="00EC66F7">
      <w:pPr>
        <w:keepLines/>
        <w:widowControl w:val="0"/>
        <w:numPr>
          <w:ilvl w:val="0"/>
          <w:numId w:val="35"/>
        </w:numPr>
        <w:ind w:left="567"/>
        <w:jc w:val="both"/>
        <w:rPr>
          <w:rFonts w:ascii="Tahoma" w:hAnsi="Tahoma" w:cs="Tahoma"/>
        </w:rPr>
      </w:pPr>
      <w:r w:rsidRPr="000F4FCC">
        <w:rPr>
          <w:rFonts w:ascii="Tahoma" w:hAnsi="Tahoma" w:cs="Tahoma"/>
        </w:rPr>
        <w:t xml:space="preserve">da je JAVNI HOLDING Ljubljana, </w:t>
      </w:r>
      <w:proofErr w:type="spellStart"/>
      <w:r w:rsidRPr="000F4FCC">
        <w:rPr>
          <w:rFonts w:ascii="Tahoma" w:hAnsi="Tahoma" w:cs="Tahoma"/>
        </w:rPr>
        <w:t>d.o.o</w:t>
      </w:r>
      <w:proofErr w:type="spellEnd"/>
      <w:r w:rsidRPr="000F4FCC">
        <w:rPr>
          <w:rFonts w:ascii="Tahoma" w:hAnsi="Tahoma" w:cs="Tahoma"/>
        </w:rPr>
        <w:t xml:space="preserve">., Verovškova ulica 70, 1000 Ljubljana, na podlagi pooblastila naročnika in organizacijskega navodila JAVNEGA HOLDINGA Ljubljana, </w:t>
      </w:r>
      <w:proofErr w:type="spellStart"/>
      <w:r w:rsidRPr="000F4FCC">
        <w:rPr>
          <w:rFonts w:ascii="Tahoma" w:hAnsi="Tahoma" w:cs="Tahoma"/>
        </w:rPr>
        <w:t>d.o.o</w:t>
      </w:r>
      <w:proofErr w:type="spellEnd"/>
      <w:r w:rsidRPr="000F4FCC">
        <w:rPr>
          <w:rFonts w:ascii="Tahoma" w:hAnsi="Tahoma" w:cs="Tahoma"/>
        </w:rPr>
        <w:t>. in povezanih javnih podjetij o izvajanju javnih naročil, izvedel postopek oddaje javnega naročila št. LPT-</w:t>
      </w:r>
      <w:r w:rsidR="00ED5D2C">
        <w:rPr>
          <w:rFonts w:ascii="Tahoma" w:hAnsi="Tahoma" w:cs="Tahoma"/>
        </w:rPr>
        <w:t>33/24</w:t>
      </w:r>
      <w:r w:rsidRPr="000F4FCC">
        <w:rPr>
          <w:rFonts w:ascii="Tahoma" w:hAnsi="Tahoma" w:cs="Tahoma"/>
        </w:rPr>
        <w:t xml:space="preserve"> </w:t>
      </w:r>
      <w:r w:rsidR="00706681">
        <w:rPr>
          <w:rFonts w:ascii="Tahoma" w:hAnsi="Tahoma" w:cs="Tahoma"/>
        </w:rPr>
        <w:t>Lesene zložljive stojnice</w:t>
      </w:r>
      <w:r w:rsidRPr="000F4FCC">
        <w:rPr>
          <w:rFonts w:ascii="Tahoma" w:hAnsi="Tahoma" w:cs="Tahoma"/>
        </w:rPr>
        <w:t>, po postopku naročila male vrednosti, z</w:t>
      </w:r>
      <w:r w:rsidRPr="00AD1D9F">
        <w:rPr>
          <w:rFonts w:ascii="Tahoma" w:hAnsi="Tahoma" w:cs="Tahoma"/>
        </w:rPr>
        <w:t xml:space="preserve"> upoštevanjem 47. člena Zakona o javnem naročanju (Ur. l. RS, št. 91/15 in 14/18; v nadaljevanju: ZJN-3) (objavljeno na Portalu javnih naročil dne _______, pod št. objave _________ );  </w:t>
      </w:r>
    </w:p>
    <w:p w14:paraId="472B9AF7" w14:textId="77777777" w:rsidR="00AD1D9F" w:rsidRPr="00AD1D9F" w:rsidRDefault="00AD1D9F" w:rsidP="00EC66F7">
      <w:pPr>
        <w:keepLines/>
        <w:widowControl w:val="0"/>
        <w:numPr>
          <w:ilvl w:val="0"/>
          <w:numId w:val="35"/>
        </w:numPr>
        <w:ind w:left="567"/>
        <w:jc w:val="both"/>
        <w:rPr>
          <w:rFonts w:ascii="Tahoma" w:hAnsi="Tahoma" w:cs="Tahoma"/>
          <w:bCs/>
        </w:rPr>
      </w:pPr>
      <w:r w:rsidRPr="00AD1D9F">
        <w:rPr>
          <w:rFonts w:ascii="Tahoma" w:hAnsi="Tahoma" w:cs="Tahoma"/>
          <w:bCs/>
        </w:rPr>
        <w:t xml:space="preserve">da je naročnik izvajalca izbral na podlagi meril, pogojev in zahtev, opredeljenih v </w:t>
      </w:r>
      <w:r w:rsidRPr="00AD1D9F">
        <w:rPr>
          <w:rFonts w:ascii="Tahoma" w:hAnsi="Tahoma" w:cs="Tahoma"/>
        </w:rPr>
        <w:t>dokumentaciji v zvezi z oddajo javnega naročila</w:t>
      </w:r>
      <w:r w:rsidRPr="00AD1D9F">
        <w:rPr>
          <w:rFonts w:ascii="Tahoma" w:hAnsi="Tahoma" w:cs="Tahoma"/>
          <w:bCs/>
        </w:rPr>
        <w:t xml:space="preserve"> št. </w:t>
      </w:r>
      <w:r w:rsidRPr="00AD1D9F">
        <w:rPr>
          <w:rFonts w:ascii="Tahoma" w:hAnsi="Tahoma" w:cs="Tahoma"/>
        </w:rPr>
        <w:t>LPT-</w:t>
      </w:r>
      <w:r w:rsidR="00ED5D2C">
        <w:rPr>
          <w:rFonts w:ascii="Tahoma" w:hAnsi="Tahoma" w:cs="Tahoma"/>
        </w:rPr>
        <w:t>33/24</w:t>
      </w:r>
      <w:r w:rsidRPr="00AD1D9F">
        <w:rPr>
          <w:rFonts w:ascii="Tahoma" w:hAnsi="Tahoma" w:cs="Tahoma"/>
        </w:rPr>
        <w:t xml:space="preserve"> </w:t>
      </w:r>
      <w:r w:rsidR="00706681">
        <w:rPr>
          <w:rFonts w:ascii="Tahoma" w:hAnsi="Tahoma" w:cs="Tahoma"/>
        </w:rPr>
        <w:t>Lesene zložljive stojnice</w:t>
      </w:r>
      <w:r w:rsidRPr="00AD1D9F">
        <w:rPr>
          <w:rFonts w:ascii="Tahoma" w:hAnsi="Tahoma" w:cs="Tahoma"/>
        </w:rPr>
        <w:t xml:space="preserve"> (v nadaljevanju: razpisna dokumentacija)</w:t>
      </w:r>
      <w:r w:rsidRPr="00AD1D9F">
        <w:rPr>
          <w:rFonts w:ascii="Tahoma" w:hAnsi="Tahoma" w:cs="Tahoma"/>
          <w:bCs/>
        </w:rPr>
        <w:t xml:space="preserve">;    </w:t>
      </w:r>
    </w:p>
    <w:p w14:paraId="6EE4C77A" w14:textId="77777777" w:rsidR="00AD1D9F" w:rsidRPr="00AD1D9F" w:rsidRDefault="00AD1D9F" w:rsidP="00EC66F7">
      <w:pPr>
        <w:keepLines/>
        <w:widowControl w:val="0"/>
        <w:numPr>
          <w:ilvl w:val="0"/>
          <w:numId w:val="35"/>
        </w:numPr>
        <w:ind w:left="567"/>
        <w:jc w:val="both"/>
        <w:rPr>
          <w:rFonts w:ascii="Tahoma" w:hAnsi="Tahoma" w:cs="Tahoma"/>
        </w:rPr>
      </w:pPr>
      <w:r w:rsidRPr="00AD1D9F">
        <w:rPr>
          <w:rFonts w:ascii="Tahoma" w:hAnsi="Tahoma" w:cs="Tahoma"/>
        </w:rPr>
        <w:t xml:space="preserve">da sta ponudba </w:t>
      </w:r>
      <w:r w:rsidRPr="00AD1D9F">
        <w:rPr>
          <w:rFonts w:ascii="Tahoma" w:hAnsi="Tahoma" w:cs="Tahoma"/>
          <w:bCs/>
        </w:rPr>
        <w:t xml:space="preserve">izvajalca </w:t>
      </w:r>
      <w:r w:rsidRPr="00AD1D9F">
        <w:rPr>
          <w:rFonts w:ascii="Tahoma" w:hAnsi="Tahoma" w:cs="Tahoma"/>
        </w:rPr>
        <w:t xml:space="preserve">št. __________ z dne ___________-- z vsemi prilogami (v nadaljevanju: ponudba </w:t>
      </w:r>
      <w:r w:rsidRPr="00AD1D9F">
        <w:rPr>
          <w:rFonts w:ascii="Tahoma" w:hAnsi="Tahoma" w:cs="Tahoma"/>
          <w:bCs/>
        </w:rPr>
        <w:t>izvajalca</w:t>
      </w:r>
      <w:r w:rsidRPr="00AD1D9F">
        <w:rPr>
          <w:rFonts w:ascii="Tahoma" w:hAnsi="Tahoma" w:cs="Tahoma"/>
        </w:rPr>
        <w:t xml:space="preserve">) in razpisna dokumentacija z vsemi prilogami, sestavni del te pogodbe.      </w:t>
      </w:r>
    </w:p>
    <w:p w14:paraId="59C573AD" w14:textId="77777777" w:rsidR="00AD1D9F" w:rsidRPr="00AD1D9F" w:rsidRDefault="00AD1D9F" w:rsidP="00EC66F7">
      <w:pPr>
        <w:keepLines/>
        <w:widowControl w:val="0"/>
        <w:jc w:val="both"/>
        <w:rPr>
          <w:rFonts w:ascii="Tahoma" w:hAnsi="Tahoma" w:cs="Tahoma"/>
          <w:bCs/>
        </w:rPr>
      </w:pPr>
      <w:r w:rsidRPr="00AD1D9F">
        <w:rPr>
          <w:rFonts w:ascii="Tahoma" w:hAnsi="Tahoma" w:cs="Tahoma"/>
          <w:bCs/>
        </w:rPr>
        <w:t xml:space="preserve"> </w:t>
      </w:r>
    </w:p>
    <w:p w14:paraId="06F3A478" w14:textId="77777777" w:rsidR="00AD1D9F" w:rsidRPr="00AD1D9F" w:rsidRDefault="00AD1D9F" w:rsidP="00EC66F7">
      <w:pPr>
        <w:keepLines/>
        <w:widowControl w:val="0"/>
        <w:jc w:val="both"/>
        <w:rPr>
          <w:rFonts w:ascii="Tahoma" w:hAnsi="Tahoma" w:cs="Tahoma"/>
          <w:bCs/>
        </w:rPr>
      </w:pPr>
      <w:r w:rsidRPr="00AD1D9F">
        <w:rPr>
          <w:rFonts w:ascii="Tahoma" w:hAnsi="Tahoma" w:cs="Tahoma"/>
        </w:rPr>
        <w:t xml:space="preserve">Pogodba se sklepa </w:t>
      </w:r>
      <w:r w:rsidRPr="00AD1D9F">
        <w:rPr>
          <w:rFonts w:ascii="Tahoma" w:hAnsi="Tahoma" w:cs="Tahoma"/>
          <w:bCs/>
        </w:rPr>
        <w:t xml:space="preserve">za obdobje od dneva sklenitve </w:t>
      </w:r>
      <w:r w:rsidRPr="00AD1D9F">
        <w:rPr>
          <w:rFonts w:ascii="Tahoma" w:hAnsi="Tahoma" w:cs="Tahoma"/>
        </w:rPr>
        <w:t>pogodbe do izpolnitve vseh pogodbenih obveznosti po tej pogodbi.</w:t>
      </w:r>
    </w:p>
    <w:p w14:paraId="4BF9434B" w14:textId="77777777" w:rsidR="00AD1D9F" w:rsidRPr="00AD1D9F" w:rsidRDefault="00AD1D9F" w:rsidP="00EC66F7">
      <w:pPr>
        <w:keepLines/>
        <w:widowControl w:val="0"/>
        <w:jc w:val="both"/>
        <w:rPr>
          <w:rFonts w:ascii="Tahoma" w:hAnsi="Tahoma" w:cs="Tahoma"/>
          <w:bCs/>
        </w:rPr>
      </w:pPr>
    </w:p>
    <w:p w14:paraId="34977AD3" w14:textId="77777777" w:rsidR="00AD1D9F" w:rsidRPr="00AD1D9F" w:rsidRDefault="00AD1D9F" w:rsidP="00EC66F7">
      <w:pPr>
        <w:keepLines/>
        <w:widowControl w:val="0"/>
        <w:jc w:val="both"/>
        <w:rPr>
          <w:rFonts w:ascii="Tahoma" w:hAnsi="Tahoma" w:cs="Tahoma"/>
          <w:bCs/>
        </w:rPr>
      </w:pPr>
    </w:p>
    <w:p w14:paraId="324FBDAE" w14:textId="77777777" w:rsidR="00AD1D9F" w:rsidRPr="00AD1D9F" w:rsidRDefault="00AD1D9F" w:rsidP="00EC66F7">
      <w:pPr>
        <w:keepLines/>
        <w:widowControl w:val="0"/>
        <w:jc w:val="both"/>
        <w:rPr>
          <w:rFonts w:ascii="Tahoma" w:hAnsi="Tahoma" w:cs="Tahoma"/>
          <w:bCs/>
        </w:rPr>
      </w:pPr>
    </w:p>
    <w:p w14:paraId="382C8B90" w14:textId="77777777" w:rsidR="00AD1D9F" w:rsidRPr="006949E9" w:rsidRDefault="00AD1D9F" w:rsidP="00EC66F7">
      <w:pPr>
        <w:keepLines/>
        <w:widowControl w:val="0"/>
        <w:numPr>
          <w:ilvl w:val="0"/>
          <w:numId w:val="39"/>
        </w:numPr>
        <w:tabs>
          <w:tab w:val="left" w:pos="1080"/>
          <w:tab w:val="left" w:pos="1702"/>
        </w:tabs>
        <w:ind w:hanging="1440"/>
        <w:jc w:val="both"/>
        <w:rPr>
          <w:rFonts w:ascii="Tahoma" w:hAnsi="Tahoma" w:cs="Tahoma"/>
          <w:b/>
          <w:kern w:val="16"/>
        </w:rPr>
      </w:pPr>
      <w:r w:rsidRPr="006949E9">
        <w:rPr>
          <w:rFonts w:ascii="Tahoma" w:hAnsi="Tahoma" w:cs="Tahoma"/>
          <w:b/>
          <w:kern w:val="16"/>
        </w:rPr>
        <w:t>PREDMET POGODBE</w:t>
      </w:r>
    </w:p>
    <w:p w14:paraId="1FF2D481" w14:textId="77777777" w:rsidR="00AD1D9F" w:rsidRPr="00AD1D9F" w:rsidRDefault="00AD1D9F" w:rsidP="00EC66F7">
      <w:pPr>
        <w:keepLines/>
        <w:widowControl w:val="0"/>
        <w:tabs>
          <w:tab w:val="left" w:pos="1080"/>
          <w:tab w:val="left" w:pos="1702"/>
        </w:tabs>
        <w:ind w:left="1440"/>
        <w:jc w:val="both"/>
        <w:rPr>
          <w:rFonts w:ascii="Tahoma" w:hAnsi="Tahoma" w:cs="Tahoma"/>
          <w:b/>
          <w:kern w:val="16"/>
        </w:rPr>
      </w:pPr>
    </w:p>
    <w:p w14:paraId="41CF0D63" w14:textId="77777777" w:rsidR="00AD1D9F" w:rsidRPr="00AD1D9F" w:rsidRDefault="00AD1D9F" w:rsidP="00EC66F7">
      <w:pPr>
        <w:keepLines/>
        <w:widowControl w:val="0"/>
        <w:numPr>
          <w:ilvl w:val="0"/>
          <w:numId w:val="37"/>
        </w:numPr>
        <w:suppressAutoHyphens/>
        <w:jc w:val="center"/>
        <w:rPr>
          <w:rFonts w:ascii="Tahoma" w:hAnsi="Tahoma" w:cs="Tahoma"/>
        </w:rPr>
      </w:pPr>
      <w:r w:rsidRPr="00AD1D9F">
        <w:rPr>
          <w:rFonts w:ascii="Tahoma" w:hAnsi="Tahoma" w:cs="Tahoma"/>
        </w:rPr>
        <w:t>člen</w:t>
      </w:r>
    </w:p>
    <w:p w14:paraId="3F417578" w14:textId="77777777" w:rsidR="00AD1D9F" w:rsidRPr="00AD1D9F" w:rsidRDefault="00AD1D9F" w:rsidP="00EC66F7">
      <w:pPr>
        <w:keepLines/>
        <w:widowControl w:val="0"/>
        <w:jc w:val="both"/>
        <w:rPr>
          <w:rFonts w:ascii="Tahoma" w:hAnsi="Tahoma" w:cs="Tahoma"/>
        </w:rPr>
      </w:pPr>
    </w:p>
    <w:p w14:paraId="4D4442A7" w14:textId="77777777" w:rsidR="00AD1D9F" w:rsidRPr="00AD1D9F" w:rsidRDefault="00AD1D9F" w:rsidP="00EC66F7">
      <w:pPr>
        <w:keepLines/>
        <w:widowControl w:val="0"/>
        <w:jc w:val="both"/>
        <w:rPr>
          <w:rFonts w:ascii="Tahoma" w:hAnsi="Tahoma" w:cs="Tahoma"/>
        </w:rPr>
      </w:pPr>
      <w:r w:rsidRPr="00AD1D9F">
        <w:rPr>
          <w:rFonts w:ascii="Tahoma" w:hAnsi="Tahoma" w:cs="Tahoma"/>
        </w:rPr>
        <w:lastRenderedPageBreak/>
        <w:t xml:space="preserve">Predmet te pogodbe je izdelava in dobava </w:t>
      </w:r>
      <w:r w:rsidR="00923641">
        <w:rPr>
          <w:rFonts w:ascii="Tahoma" w:hAnsi="Tahoma" w:cs="Tahoma"/>
        </w:rPr>
        <w:t>50</w:t>
      </w:r>
      <w:r w:rsidRPr="00AD1D9F">
        <w:rPr>
          <w:rFonts w:ascii="Tahoma" w:hAnsi="Tahoma" w:cs="Tahoma"/>
        </w:rPr>
        <w:t xml:space="preserve"> lesenih zložljivih stojnic tip </w:t>
      </w:r>
      <w:r w:rsidR="00923641">
        <w:rPr>
          <w:rFonts w:ascii="Tahoma" w:hAnsi="Tahoma" w:cs="Tahoma"/>
        </w:rPr>
        <w:t>»LJUBLJANA SMREKA«</w:t>
      </w:r>
      <w:r w:rsidRPr="00AD1D9F">
        <w:rPr>
          <w:rFonts w:ascii="Tahoma" w:hAnsi="Tahoma" w:cs="Tahoma"/>
        </w:rPr>
        <w:t xml:space="preserve"> za tržnice</w:t>
      </w:r>
      <w:r w:rsidRPr="00AD1D9F">
        <w:rPr>
          <w:rFonts w:ascii="Tahoma" w:hAnsi="Tahoma"/>
        </w:rPr>
        <w:t xml:space="preserve"> </w:t>
      </w:r>
      <w:r w:rsidRPr="00AD1D9F">
        <w:rPr>
          <w:rFonts w:ascii="Tahoma" w:hAnsi="Tahoma" w:cs="Tahoma"/>
        </w:rPr>
        <w:t>v skladu z razpisno dokumentacijo naročnika in na podlagi ponudbe</w:t>
      </w:r>
      <w:r w:rsidR="0094474A">
        <w:rPr>
          <w:rFonts w:ascii="Tahoma" w:hAnsi="Tahoma" w:cs="Tahoma"/>
        </w:rPr>
        <w:t xml:space="preserve"> </w:t>
      </w:r>
      <w:r w:rsidRPr="00AD1D9F">
        <w:rPr>
          <w:rFonts w:ascii="Tahoma" w:hAnsi="Tahoma" w:cs="Tahoma"/>
        </w:rPr>
        <w:t>izvajalca</w:t>
      </w:r>
      <w:r w:rsidR="0094474A">
        <w:rPr>
          <w:rFonts w:ascii="Tahoma" w:hAnsi="Tahoma" w:cs="Tahoma"/>
        </w:rPr>
        <w:t xml:space="preserve"> št. ______ z dne ________</w:t>
      </w:r>
      <w:r w:rsidRPr="00AD1D9F">
        <w:rPr>
          <w:rFonts w:ascii="Tahoma" w:hAnsi="Tahoma" w:cs="Tahoma"/>
        </w:rPr>
        <w:t xml:space="preserve">, ki sta sestavni del te pogodbe, in sicer vse po pravilih stroke, s skrbnostjo dobrega strokovnjaka ter v skladu s to pogodbo.   </w:t>
      </w:r>
    </w:p>
    <w:p w14:paraId="4EBDD423" w14:textId="77777777" w:rsidR="00AD1D9F" w:rsidRPr="00AD1D9F" w:rsidRDefault="00AD1D9F" w:rsidP="00EC66F7">
      <w:pPr>
        <w:keepLines/>
        <w:widowControl w:val="0"/>
        <w:jc w:val="both"/>
        <w:rPr>
          <w:rFonts w:ascii="Tahoma" w:hAnsi="Tahoma" w:cs="Tahoma"/>
        </w:rPr>
      </w:pPr>
    </w:p>
    <w:p w14:paraId="638029E4" w14:textId="77777777" w:rsidR="00AD1D9F" w:rsidRPr="00AD1D9F" w:rsidRDefault="00AD1D9F" w:rsidP="00EC66F7">
      <w:pPr>
        <w:keepLines/>
        <w:widowControl w:val="0"/>
        <w:jc w:val="both"/>
        <w:rPr>
          <w:rFonts w:ascii="Tahoma" w:hAnsi="Tahoma" w:cs="Tahoma"/>
        </w:rPr>
      </w:pPr>
      <w:r w:rsidRPr="00AD1D9F">
        <w:rPr>
          <w:rFonts w:ascii="Tahoma" w:hAnsi="Tahoma" w:cs="Tahoma"/>
        </w:rPr>
        <w:t>Izvajalec s podpisom te pogodbe jamči, da bodo stojnice, katerih izdelava in dobava je predmet pogodbe, ob dobavi ustrezale vsem zahtevam, ki jih določajo predpisi, ki veljajo na območju Republike Slovenije ter vsem zahtevam, ki so opredeljene v razpisni dokumentaciji, katere sestavni del je njena tehnična specifikacija.</w:t>
      </w:r>
    </w:p>
    <w:p w14:paraId="46D3EE3D" w14:textId="77777777" w:rsidR="00AD1D9F" w:rsidRPr="00AD1D9F" w:rsidRDefault="00AD1D9F" w:rsidP="00EC66F7">
      <w:pPr>
        <w:keepLines/>
        <w:widowControl w:val="0"/>
        <w:jc w:val="both"/>
        <w:rPr>
          <w:rFonts w:ascii="Tahoma" w:hAnsi="Tahoma" w:cs="Tahoma"/>
        </w:rPr>
      </w:pPr>
    </w:p>
    <w:p w14:paraId="4B676EE7" w14:textId="77777777" w:rsidR="00AD1D9F" w:rsidRPr="00AD1D9F" w:rsidRDefault="00AD1D9F" w:rsidP="00EC66F7">
      <w:pPr>
        <w:keepLines/>
        <w:widowControl w:val="0"/>
        <w:numPr>
          <w:ilvl w:val="0"/>
          <w:numId w:val="39"/>
        </w:numPr>
        <w:tabs>
          <w:tab w:val="left" w:pos="1080"/>
          <w:tab w:val="left" w:pos="1702"/>
        </w:tabs>
        <w:ind w:hanging="1440"/>
        <w:jc w:val="both"/>
        <w:rPr>
          <w:rFonts w:ascii="Tahoma" w:hAnsi="Tahoma" w:cs="Tahoma"/>
          <w:b/>
        </w:rPr>
      </w:pPr>
      <w:r w:rsidRPr="00AD1D9F">
        <w:rPr>
          <w:rFonts w:ascii="Tahoma" w:hAnsi="Tahoma" w:cs="Tahoma"/>
          <w:b/>
        </w:rPr>
        <w:t>POGODBENA VREDNOST</w:t>
      </w:r>
    </w:p>
    <w:p w14:paraId="5A167E77" w14:textId="77777777" w:rsidR="00AD1D9F" w:rsidRPr="00AD1D9F" w:rsidRDefault="00AD1D9F" w:rsidP="00EC66F7">
      <w:pPr>
        <w:keepLines/>
        <w:widowControl w:val="0"/>
        <w:tabs>
          <w:tab w:val="left" w:pos="1080"/>
          <w:tab w:val="left" w:pos="1702"/>
        </w:tabs>
        <w:ind w:left="1440"/>
        <w:jc w:val="both"/>
        <w:rPr>
          <w:rFonts w:ascii="Tahoma" w:hAnsi="Tahoma" w:cs="Tahoma"/>
          <w:b/>
        </w:rPr>
      </w:pPr>
    </w:p>
    <w:p w14:paraId="2BFE804F" w14:textId="77777777" w:rsidR="00AD1D9F" w:rsidRPr="00AD1D9F" w:rsidRDefault="00AD1D9F" w:rsidP="00EC66F7">
      <w:pPr>
        <w:keepLines/>
        <w:widowControl w:val="0"/>
        <w:numPr>
          <w:ilvl w:val="0"/>
          <w:numId w:val="37"/>
        </w:numPr>
        <w:suppressAutoHyphens/>
        <w:jc w:val="center"/>
        <w:rPr>
          <w:rFonts w:ascii="Tahoma" w:hAnsi="Tahoma" w:cs="Tahoma"/>
        </w:rPr>
      </w:pPr>
      <w:r w:rsidRPr="00AD1D9F">
        <w:rPr>
          <w:rFonts w:ascii="Tahoma" w:hAnsi="Tahoma" w:cs="Tahoma"/>
        </w:rPr>
        <w:t>člen</w:t>
      </w:r>
    </w:p>
    <w:p w14:paraId="5D8D31CF" w14:textId="77777777" w:rsidR="00AD1D9F" w:rsidRPr="00AD1D9F" w:rsidRDefault="00AD1D9F" w:rsidP="00EC66F7">
      <w:pPr>
        <w:keepLines/>
        <w:widowControl w:val="0"/>
        <w:rPr>
          <w:rFonts w:ascii="Tahoma" w:hAnsi="Tahoma" w:cs="Tahoma"/>
          <w:b/>
        </w:rPr>
      </w:pPr>
    </w:p>
    <w:p w14:paraId="0CBCCD9C" w14:textId="77777777" w:rsidR="00AD1D9F" w:rsidRPr="00AD1D9F" w:rsidRDefault="00AD1D9F" w:rsidP="00EC66F7">
      <w:pPr>
        <w:keepLines/>
        <w:widowControl w:val="0"/>
        <w:jc w:val="both"/>
        <w:rPr>
          <w:rFonts w:ascii="Tahoma" w:hAnsi="Tahoma" w:cs="Tahoma"/>
        </w:rPr>
      </w:pPr>
      <w:r w:rsidRPr="00AD1D9F">
        <w:rPr>
          <w:rFonts w:ascii="Tahoma" w:hAnsi="Tahoma" w:cs="Tahoma"/>
        </w:rPr>
        <w:t xml:space="preserve">Pogodbena vrednost </w:t>
      </w:r>
      <w:r w:rsidR="00B30D80">
        <w:rPr>
          <w:rFonts w:ascii="Tahoma" w:hAnsi="Tahoma" w:cs="Tahoma"/>
        </w:rPr>
        <w:t xml:space="preserve">po tej </w:t>
      </w:r>
      <w:r w:rsidRPr="00AD1D9F">
        <w:rPr>
          <w:rFonts w:ascii="Tahoma" w:hAnsi="Tahoma" w:cs="Tahoma"/>
        </w:rPr>
        <w:t>pogodb</w:t>
      </w:r>
      <w:r w:rsidR="00B30D80">
        <w:rPr>
          <w:rFonts w:ascii="Tahoma" w:hAnsi="Tahoma" w:cs="Tahoma"/>
        </w:rPr>
        <w:t>i</w:t>
      </w:r>
      <w:r w:rsidRPr="00AD1D9F">
        <w:rPr>
          <w:rFonts w:ascii="Tahoma" w:hAnsi="Tahoma" w:cs="Tahoma"/>
        </w:rPr>
        <w:t xml:space="preserve"> znaša: </w:t>
      </w:r>
    </w:p>
    <w:p w14:paraId="4228935E" w14:textId="77777777" w:rsidR="00AD1D9F" w:rsidRPr="00AD1D9F" w:rsidRDefault="00AD1D9F" w:rsidP="00EC66F7">
      <w:pPr>
        <w:keepLines/>
        <w:widowControl w:val="0"/>
        <w:jc w:val="both"/>
        <w:rPr>
          <w:rFonts w:ascii="Tahoma" w:hAnsi="Tahoma" w:cs="Tahoma"/>
        </w:rPr>
      </w:pPr>
    </w:p>
    <w:tbl>
      <w:tblPr>
        <w:tblStyle w:val="Tabelamrea1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3"/>
        <w:gridCol w:w="3951"/>
      </w:tblGrid>
      <w:tr w:rsidR="00AD1D9F" w:rsidRPr="00AD1D9F" w14:paraId="7F4DAE2B" w14:textId="77777777" w:rsidTr="000D283F">
        <w:tc>
          <w:tcPr>
            <w:tcW w:w="5153" w:type="dxa"/>
          </w:tcPr>
          <w:p w14:paraId="29AA51BF" w14:textId="77777777" w:rsidR="00AD1D9F" w:rsidRPr="00AD1D9F" w:rsidRDefault="00AD1D9F" w:rsidP="00EC66F7">
            <w:pPr>
              <w:keepLines/>
              <w:widowControl w:val="0"/>
              <w:spacing w:line="276" w:lineRule="auto"/>
              <w:rPr>
                <w:rFonts w:ascii="Tahoma" w:eastAsia="Calibri" w:hAnsi="Tahoma" w:cs="Tahoma"/>
                <w:b/>
                <w:lang w:eastAsia="en-US"/>
              </w:rPr>
            </w:pPr>
            <w:r w:rsidRPr="00AD1D9F">
              <w:rPr>
                <w:rFonts w:ascii="Tahoma" w:eastAsia="Calibri" w:hAnsi="Tahoma" w:cs="Tahoma"/>
                <w:b/>
                <w:lang w:eastAsia="en-US"/>
              </w:rPr>
              <w:t>Pogodbena vrednost (</w:t>
            </w:r>
            <w:r w:rsidR="007B2BDE">
              <w:rPr>
                <w:rFonts w:ascii="Tahoma" w:eastAsia="Calibri" w:hAnsi="Tahoma" w:cs="Tahoma"/>
                <w:b/>
                <w:lang w:eastAsia="en-US"/>
              </w:rPr>
              <w:t xml:space="preserve">EUR </w:t>
            </w:r>
            <w:r w:rsidRPr="00AD1D9F">
              <w:rPr>
                <w:rFonts w:ascii="Tahoma" w:eastAsia="Calibri" w:hAnsi="Tahoma" w:cs="Tahoma"/>
                <w:b/>
                <w:lang w:eastAsia="en-US"/>
              </w:rPr>
              <w:t>brez DDV)</w:t>
            </w:r>
          </w:p>
        </w:tc>
        <w:tc>
          <w:tcPr>
            <w:tcW w:w="3951" w:type="dxa"/>
            <w:tcBorders>
              <w:bottom w:val="single" w:sz="4" w:space="0" w:color="auto"/>
            </w:tcBorders>
          </w:tcPr>
          <w:p w14:paraId="060EC2A3" w14:textId="77777777" w:rsidR="00AD1D9F" w:rsidRPr="00AD1D9F" w:rsidRDefault="00AD1D9F" w:rsidP="00EC66F7">
            <w:pPr>
              <w:keepLines/>
              <w:widowControl w:val="0"/>
              <w:spacing w:line="276" w:lineRule="auto"/>
              <w:jc w:val="right"/>
              <w:rPr>
                <w:rFonts w:ascii="Calibri" w:eastAsia="Calibri" w:hAnsi="Calibri"/>
                <w:b/>
                <w:lang w:eastAsia="en-US"/>
              </w:rPr>
            </w:pPr>
            <w:r w:rsidRPr="00AD1D9F">
              <w:rPr>
                <w:rFonts w:ascii="Tahoma" w:eastAsia="Calibri" w:hAnsi="Tahoma" w:cs="Tahoma"/>
                <w:b/>
                <w:lang w:eastAsia="en-US"/>
              </w:rPr>
              <w:t xml:space="preserve"> EUR</w:t>
            </w:r>
          </w:p>
        </w:tc>
      </w:tr>
    </w:tbl>
    <w:p w14:paraId="621FA859" w14:textId="77777777" w:rsidR="00AD1D9F" w:rsidRPr="00AD1D9F" w:rsidRDefault="00AD1D9F" w:rsidP="00EC66F7">
      <w:pPr>
        <w:keepLines/>
        <w:widowControl w:val="0"/>
        <w:jc w:val="both"/>
        <w:rPr>
          <w:rFonts w:ascii="Tahoma" w:hAnsi="Tahoma" w:cs="Tahoma"/>
        </w:rPr>
      </w:pPr>
    </w:p>
    <w:p w14:paraId="738A3A91" w14:textId="77777777" w:rsidR="00AD1D9F" w:rsidRPr="00AD1D9F" w:rsidRDefault="00AD1D9F" w:rsidP="00EC66F7">
      <w:pPr>
        <w:keepLines/>
        <w:widowControl w:val="0"/>
        <w:jc w:val="both"/>
        <w:rPr>
          <w:rFonts w:ascii="Tahoma" w:hAnsi="Tahoma" w:cs="Tahoma"/>
        </w:rPr>
      </w:pPr>
      <w:r w:rsidRPr="00AD1D9F">
        <w:rPr>
          <w:rFonts w:ascii="Tahoma" w:hAnsi="Tahoma" w:cs="Tahoma"/>
        </w:rPr>
        <w:t xml:space="preserve">Izvajalec soglaša, da pogodbena cena zajema vse materialne in nematerialne stroške, ki jih bo </w:t>
      </w:r>
      <w:r w:rsidRPr="00AD1D9F">
        <w:rPr>
          <w:rFonts w:ascii="Tahoma" w:hAnsi="Tahoma" w:cs="Tahoma"/>
          <w:bCs/>
        </w:rPr>
        <w:t>izvajalec</w:t>
      </w:r>
      <w:r w:rsidRPr="00AD1D9F">
        <w:rPr>
          <w:rFonts w:ascii="Tahoma" w:hAnsi="Tahoma" w:cs="Tahoma"/>
        </w:rPr>
        <w:t xml:space="preserve"> imel z dokončno realizacijo predmeta pogodbe, vključno s stroški dela, stroški materiala, stroški prevoza,  stroški dobave na kupčevo lokacijo (</w:t>
      </w:r>
      <w:proofErr w:type="spellStart"/>
      <w:r w:rsidRPr="00AD1D9F">
        <w:rPr>
          <w:rFonts w:ascii="Tahoma" w:hAnsi="Tahoma" w:cs="Tahoma"/>
        </w:rPr>
        <w:t>fco</w:t>
      </w:r>
      <w:proofErr w:type="spellEnd"/>
      <w:r w:rsidRPr="00AD1D9F">
        <w:rPr>
          <w:rFonts w:ascii="Tahoma" w:hAnsi="Tahoma" w:cs="Tahoma"/>
        </w:rPr>
        <w:t xml:space="preserve">. lokacija dobave - razloženo in sestavljeno), stroški zavarovanja stojnic med prevozom, kot tudi stroške, ki jih določajo ostale zahteve </w:t>
      </w:r>
      <w:r w:rsidRPr="00AD1D9F">
        <w:rPr>
          <w:rFonts w:ascii="Tahoma" w:hAnsi="Tahoma" w:cs="Tahoma"/>
          <w:bCs/>
        </w:rPr>
        <w:t xml:space="preserve">naročnika </w:t>
      </w:r>
      <w:r w:rsidRPr="00AD1D9F">
        <w:rPr>
          <w:rFonts w:ascii="Tahoma" w:hAnsi="Tahoma" w:cs="Tahoma"/>
        </w:rPr>
        <w:t xml:space="preserve">po tej pogodbi in po razpisni dokumentaciji. </w:t>
      </w:r>
    </w:p>
    <w:p w14:paraId="18F5BD85" w14:textId="77777777" w:rsidR="00AD1D9F" w:rsidRPr="00AD1D9F" w:rsidRDefault="00AD1D9F" w:rsidP="00EC66F7">
      <w:pPr>
        <w:keepLines/>
        <w:widowControl w:val="0"/>
        <w:jc w:val="both"/>
        <w:rPr>
          <w:rFonts w:ascii="Tahoma" w:hAnsi="Tahoma" w:cs="Tahoma"/>
        </w:rPr>
      </w:pPr>
    </w:p>
    <w:p w14:paraId="26746013" w14:textId="77777777" w:rsidR="00AD1D9F" w:rsidRPr="00AD1D9F" w:rsidRDefault="00AD1D9F" w:rsidP="00EC66F7">
      <w:pPr>
        <w:keepLines/>
        <w:widowControl w:val="0"/>
        <w:jc w:val="both"/>
        <w:rPr>
          <w:rFonts w:ascii="Tahoma" w:hAnsi="Tahoma" w:cs="Tahoma"/>
          <w:strike/>
        </w:rPr>
      </w:pPr>
      <w:r w:rsidRPr="00AD1D9F">
        <w:rPr>
          <w:rFonts w:ascii="Tahoma" w:hAnsi="Tahoma" w:cs="Tahoma"/>
        </w:rPr>
        <w:t xml:space="preserve">Pogodbena vrednost je v času veljavnosti pogodbe fiksna in se ne spreminja pod nobenim pogojem, razen v primeru znižanja cen. </w:t>
      </w:r>
      <w:r w:rsidRPr="00AD1D9F">
        <w:rPr>
          <w:rFonts w:ascii="Tahoma" w:hAnsi="Tahoma" w:cs="Tahoma"/>
          <w:strike/>
        </w:rPr>
        <w:t xml:space="preserve">  </w:t>
      </w:r>
    </w:p>
    <w:p w14:paraId="59967AB0" w14:textId="77777777" w:rsidR="00AD1D9F" w:rsidRPr="00AD1D9F" w:rsidRDefault="00AD1D9F" w:rsidP="00EC66F7">
      <w:pPr>
        <w:keepLines/>
        <w:widowControl w:val="0"/>
        <w:jc w:val="both"/>
        <w:rPr>
          <w:rFonts w:ascii="Tahoma" w:hAnsi="Tahoma" w:cs="Tahoma"/>
          <w:strike/>
        </w:rPr>
      </w:pPr>
    </w:p>
    <w:p w14:paraId="7CED9E35" w14:textId="77777777" w:rsidR="00AD1D9F" w:rsidRPr="00AD1D9F" w:rsidRDefault="00AD1D9F" w:rsidP="00EC66F7">
      <w:pPr>
        <w:keepLines/>
        <w:widowControl w:val="0"/>
        <w:numPr>
          <w:ilvl w:val="0"/>
          <w:numId w:val="39"/>
        </w:numPr>
        <w:tabs>
          <w:tab w:val="left" w:pos="1080"/>
          <w:tab w:val="left" w:pos="1702"/>
        </w:tabs>
        <w:ind w:hanging="1440"/>
        <w:jc w:val="both"/>
        <w:rPr>
          <w:rFonts w:ascii="Tahoma" w:hAnsi="Tahoma" w:cs="Tahoma"/>
          <w:b/>
        </w:rPr>
      </w:pPr>
      <w:r w:rsidRPr="00AD1D9F">
        <w:rPr>
          <w:rFonts w:ascii="Tahoma" w:hAnsi="Tahoma" w:cs="Tahoma"/>
          <w:b/>
        </w:rPr>
        <w:t>PLAČILNI POGOJI IN NAČIN OBRAČUNAVANJA</w:t>
      </w:r>
    </w:p>
    <w:p w14:paraId="42DB4327" w14:textId="77777777" w:rsidR="00AD1D9F" w:rsidRPr="00AD1D9F" w:rsidRDefault="00AD1D9F" w:rsidP="00EC66F7">
      <w:pPr>
        <w:keepLines/>
        <w:widowControl w:val="0"/>
        <w:jc w:val="both"/>
        <w:rPr>
          <w:rFonts w:ascii="Tahoma" w:hAnsi="Tahoma" w:cs="Tahoma"/>
          <w:b/>
        </w:rPr>
      </w:pPr>
    </w:p>
    <w:p w14:paraId="70ABF838" w14:textId="77777777" w:rsidR="00AD1D9F" w:rsidRPr="00AD1D9F" w:rsidRDefault="00AD1D9F" w:rsidP="00EC66F7">
      <w:pPr>
        <w:keepLines/>
        <w:widowControl w:val="0"/>
        <w:numPr>
          <w:ilvl w:val="0"/>
          <w:numId w:val="37"/>
        </w:numPr>
        <w:suppressAutoHyphens/>
        <w:jc w:val="center"/>
        <w:rPr>
          <w:rFonts w:ascii="Tahoma" w:hAnsi="Tahoma" w:cs="Tahoma"/>
        </w:rPr>
      </w:pPr>
      <w:r w:rsidRPr="00AD1D9F">
        <w:rPr>
          <w:rFonts w:ascii="Tahoma" w:hAnsi="Tahoma" w:cs="Tahoma"/>
        </w:rPr>
        <w:t>člen</w:t>
      </w:r>
    </w:p>
    <w:p w14:paraId="105E805F" w14:textId="77777777" w:rsidR="00AD1D9F" w:rsidRPr="00AD1D9F" w:rsidRDefault="00AD1D9F" w:rsidP="00EC66F7">
      <w:pPr>
        <w:keepLines/>
        <w:widowControl w:val="0"/>
        <w:jc w:val="both"/>
        <w:rPr>
          <w:rFonts w:ascii="Tahoma" w:hAnsi="Tahoma" w:cs="Tahoma"/>
        </w:rPr>
      </w:pPr>
    </w:p>
    <w:p w14:paraId="146F7217" w14:textId="77777777" w:rsidR="00AD1D9F" w:rsidRPr="00AD1D9F" w:rsidRDefault="00AD1D9F" w:rsidP="00EC66F7">
      <w:pPr>
        <w:keepLines/>
        <w:widowControl w:val="0"/>
        <w:jc w:val="both"/>
        <w:rPr>
          <w:rFonts w:ascii="Tahoma" w:hAnsi="Tahoma" w:cs="Tahoma"/>
          <w:kern w:val="16"/>
        </w:rPr>
      </w:pPr>
      <w:r w:rsidRPr="00AD1D9F">
        <w:rPr>
          <w:rFonts w:ascii="Tahoma" w:hAnsi="Tahoma" w:cs="Tahoma"/>
          <w:kern w:val="16"/>
        </w:rPr>
        <w:t>Račun za dobavljeno blago bo izvajalec izstavil v petih (5) delovnih dneh od dneva dobave</w:t>
      </w:r>
      <w:r w:rsidR="000D283F">
        <w:rPr>
          <w:rFonts w:ascii="Tahoma" w:hAnsi="Tahoma" w:cs="Tahoma"/>
          <w:kern w:val="16"/>
        </w:rPr>
        <w:t xml:space="preserve"> vsega</w:t>
      </w:r>
      <w:r w:rsidRPr="00AD1D9F">
        <w:rPr>
          <w:rFonts w:ascii="Tahoma" w:hAnsi="Tahoma" w:cs="Tahoma"/>
          <w:kern w:val="16"/>
        </w:rPr>
        <w:t xml:space="preserve"> blaga</w:t>
      </w:r>
      <w:r w:rsidR="000D283F">
        <w:rPr>
          <w:rFonts w:ascii="Tahoma" w:hAnsi="Tahoma" w:cs="Tahoma"/>
          <w:kern w:val="16"/>
        </w:rPr>
        <w:t xml:space="preserve"> po tej pogodbi</w:t>
      </w:r>
      <w:r w:rsidRPr="00AD1D9F">
        <w:rPr>
          <w:rFonts w:ascii="Tahoma" w:hAnsi="Tahoma" w:cs="Tahoma"/>
          <w:kern w:val="16"/>
        </w:rPr>
        <w:t xml:space="preserve"> in podpisa prevzemnega zapisnika, ki ga podpišeta predstavnika obeh pogodbenih strank, pri čemer je podpisan prevzemni zapisnik priloga k računu.  </w:t>
      </w:r>
    </w:p>
    <w:p w14:paraId="12788AF7" w14:textId="77777777" w:rsidR="00AD1D9F" w:rsidRPr="00AD1D9F" w:rsidRDefault="00AD1D9F" w:rsidP="00EC66F7">
      <w:pPr>
        <w:keepLines/>
        <w:widowControl w:val="0"/>
        <w:jc w:val="both"/>
        <w:rPr>
          <w:rFonts w:ascii="Tahoma" w:hAnsi="Tahoma" w:cs="Tahoma"/>
          <w:kern w:val="16"/>
        </w:rPr>
      </w:pPr>
      <w:r w:rsidRPr="00AD1D9F">
        <w:rPr>
          <w:rFonts w:ascii="Tahoma" w:hAnsi="Tahoma" w:cs="Tahoma"/>
          <w:kern w:val="16"/>
        </w:rPr>
        <w:t xml:space="preserve"> </w:t>
      </w:r>
    </w:p>
    <w:p w14:paraId="3577D875" w14:textId="3EA5E0E7" w:rsidR="00AD1D9F" w:rsidRPr="00AD1D9F" w:rsidRDefault="00AD1D9F" w:rsidP="00EC66F7">
      <w:pPr>
        <w:keepLines/>
        <w:widowControl w:val="0"/>
        <w:jc w:val="both"/>
        <w:rPr>
          <w:rFonts w:ascii="Tahoma" w:hAnsi="Tahoma" w:cs="Tahoma"/>
          <w:kern w:val="16"/>
        </w:rPr>
      </w:pPr>
      <w:r w:rsidRPr="00AD1D9F">
        <w:rPr>
          <w:rFonts w:ascii="Tahoma" w:hAnsi="Tahoma" w:cs="Tahoma"/>
          <w:kern w:val="16"/>
        </w:rPr>
        <w:t>Naročnik ima pravico obrazloženo zavrniti nepravilni račun v roku petih (5) delovnih dni po prejemu računa, izvajalec pa je dolžan v tem primeru izstaviti nov, pravilni račun v roku petih (5) delovnih dni od zavrnitve</w:t>
      </w:r>
      <w:r w:rsidR="00D62F3D">
        <w:rPr>
          <w:rFonts w:ascii="Tahoma" w:hAnsi="Tahoma" w:cs="Tahoma"/>
          <w:kern w:val="16"/>
        </w:rPr>
        <w:t xml:space="preserve">. </w:t>
      </w:r>
    </w:p>
    <w:p w14:paraId="51B7D938" w14:textId="77777777" w:rsidR="00AD1D9F" w:rsidRPr="00AD1D9F" w:rsidRDefault="00AD1D9F" w:rsidP="00EC66F7">
      <w:pPr>
        <w:keepLines/>
        <w:widowControl w:val="0"/>
        <w:jc w:val="both"/>
        <w:rPr>
          <w:rFonts w:ascii="Tahoma" w:hAnsi="Tahoma" w:cs="Tahoma"/>
          <w:kern w:val="16"/>
        </w:rPr>
      </w:pPr>
    </w:p>
    <w:p w14:paraId="15151595" w14:textId="77777777" w:rsidR="00AD1D9F" w:rsidRPr="00AD1D9F" w:rsidRDefault="00AD1D9F" w:rsidP="00EC66F7">
      <w:pPr>
        <w:keepLines/>
        <w:widowControl w:val="0"/>
        <w:jc w:val="both"/>
        <w:rPr>
          <w:rFonts w:ascii="Tahoma" w:hAnsi="Tahoma" w:cs="Tahoma"/>
          <w:kern w:val="16"/>
          <w:lang w:val="x-none"/>
        </w:rPr>
      </w:pPr>
      <w:r w:rsidRPr="00AD1D9F">
        <w:rPr>
          <w:rFonts w:ascii="Tahoma" w:hAnsi="Tahoma" w:cs="Tahoma"/>
          <w:kern w:val="16"/>
        </w:rPr>
        <w:t>Naročnik</w:t>
      </w:r>
      <w:r w:rsidRPr="00AD1D9F">
        <w:rPr>
          <w:rFonts w:ascii="Tahoma" w:hAnsi="Tahoma" w:cs="Tahoma"/>
          <w:kern w:val="16"/>
          <w:lang w:val="x-none"/>
        </w:rPr>
        <w:t xml:space="preserve"> bo račun za </w:t>
      </w:r>
      <w:r w:rsidRPr="00AD1D9F">
        <w:rPr>
          <w:rFonts w:ascii="Tahoma" w:hAnsi="Tahoma" w:cs="Tahoma"/>
          <w:kern w:val="16"/>
        </w:rPr>
        <w:t>dobavljeno blago</w:t>
      </w:r>
      <w:r w:rsidRPr="00AD1D9F">
        <w:rPr>
          <w:rFonts w:ascii="Tahoma" w:hAnsi="Tahoma" w:cs="Tahoma"/>
          <w:kern w:val="16"/>
          <w:lang w:val="x-none"/>
        </w:rPr>
        <w:t xml:space="preserve"> po tej pogodbi plačal na transakcijski račun </w:t>
      </w:r>
      <w:r w:rsidRPr="00AD1D9F">
        <w:rPr>
          <w:rFonts w:ascii="Tahoma" w:hAnsi="Tahoma" w:cs="Tahoma"/>
          <w:kern w:val="16"/>
        </w:rPr>
        <w:t>izvajalca</w:t>
      </w:r>
      <w:r w:rsidRPr="00AD1D9F">
        <w:rPr>
          <w:rFonts w:ascii="Tahoma" w:hAnsi="Tahoma" w:cs="Tahoma"/>
          <w:kern w:val="16"/>
          <w:lang w:val="x-none"/>
        </w:rPr>
        <w:t xml:space="preserve">, ki je uradno evidentiran pri AJPES in bo naveden na računu, v roku tridesetih (30) koledarskih dni od dneva izstavitve računa. </w:t>
      </w:r>
    </w:p>
    <w:p w14:paraId="64E9BF9B" w14:textId="77777777" w:rsidR="00AD1D9F" w:rsidRPr="00AD1D9F" w:rsidRDefault="00AD1D9F" w:rsidP="00EC66F7">
      <w:pPr>
        <w:keepLines/>
        <w:widowControl w:val="0"/>
        <w:jc w:val="both"/>
        <w:rPr>
          <w:rFonts w:ascii="Tahoma" w:hAnsi="Tahoma" w:cs="Tahoma"/>
          <w:kern w:val="16"/>
        </w:rPr>
      </w:pPr>
    </w:p>
    <w:p w14:paraId="0ABBCCE1" w14:textId="77777777" w:rsidR="00AD1D9F" w:rsidRPr="00AD1D9F" w:rsidRDefault="00AD1D9F" w:rsidP="00EC66F7">
      <w:pPr>
        <w:keepLines/>
        <w:widowControl w:val="0"/>
        <w:jc w:val="both"/>
        <w:rPr>
          <w:rFonts w:ascii="Tahoma" w:hAnsi="Tahoma" w:cs="Tahoma"/>
        </w:rPr>
      </w:pPr>
      <w:r w:rsidRPr="00AD1D9F">
        <w:rPr>
          <w:rFonts w:ascii="Tahoma" w:hAnsi="Tahoma" w:cs="Tahoma"/>
        </w:rPr>
        <w:t>Davek na dodano vrednost se obračuna na dan opravljene dobave v skladu z vsakokratno veljavno zakonodajo v Republiki Sloveniji.</w:t>
      </w:r>
    </w:p>
    <w:p w14:paraId="61AF9885" w14:textId="77777777" w:rsidR="00AD1D9F" w:rsidRPr="00AD1D9F" w:rsidRDefault="00AD1D9F" w:rsidP="00EC66F7">
      <w:pPr>
        <w:keepLines/>
        <w:widowControl w:val="0"/>
        <w:jc w:val="both"/>
        <w:rPr>
          <w:rFonts w:ascii="Tahoma" w:hAnsi="Tahoma" w:cs="Tahoma"/>
        </w:rPr>
      </w:pPr>
    </w:p>
    <w:p w14:paraId="287B1CC8" w14:textId="77777777" w:rsidR="00AD1D9F" w:rsidRPr="00AD1D9F" w:rsidRDefault="00AD1D9F" w:rsidP="00EC66F7">
      <w:pPr>
        <w:keepLines/>
        <w:widowControl w:val="0"/>
        <w:jc w:val="both"/>
        <w:rPr>
          <w:rFonts w:ascii="Tahoma" w:hAnsi="Tahoma" w:cs="Tahoma"/>
        </w:rPr>
      </w:pPr>
    </w:p>
    <w:p w14:paraId="160BDECE" w14:textId="77777777" w:rsidR="00AD1D9F" w:rsidRPr="00AD1D9F" w:rsidRDefault="00AD1D9F" w:rsidP="00EC66F7">
      <w:pPr>
        <w:keepLines/>
        <w:widowControl w:val="0"/>
        <w:jc w:val="both"/>
        <w:rPr>
          <w:rFonts w:ascii="Tahoma" w:hAnsi="Tahoma" w:cs="Tahoma"/>
        </w:rPr>
      </w:pPr>
    </w:p>
    <w:p w14:paraId="606F3683" w14:textId="77777777" w:rsidR="00AD1D9F" w:rsidRPr="0068582C" w:rsidRDefault="00AD1D9F" w:rsidP="00EC66F7">
      <w:pPr>
        <w:keepLines/>
        <w:widowControl w:val="0"/>
        <w:numPr>
          <w:ilvl w:val="0"/>
          <w:numId w:val="39"/>
        </w:numPr>
        <w:tabs>
          <w:tab w:val="left" w:pos="1080"/>
          <w:tab w:val="left" w:pos="1702"/>
        </w:tabs>
        <w:ind w:hanging="1440"/>
        <w:jc w:val="both"/>
        <w:rPr>
          <w:rFonts w:ascii="Tahoma" w:hAnsi="Tahoma" w:cs="Tahoma"/>
          <w:b/>
        </w:rPr>
      </w:pPr>
      <w:r w:rsidRPr="0068582C">
        <w:rPr>
          <w:rFonts w:ascii="Tahoma" w:hAnsi="Tahoma" w:cs="Tahoma"/>
          <w:b/>
        </w:rPr>
        <w:t xml:space="preserve">DOBAVNI ROK, NAČIN DOBAVE IN VIŠJA SILA  </w:t>
      </w:r>
    </w:p>
    <w:p w14:paraId="258B29D7" w14:textId="77777777" w:rsidR="00AD1D9F" w:rsidRPr="0068582C" w:rsidRDefault="00AD1D9F" w:rsidP="00EC66F7">
      <w:pPr>
        <w:keepLines/>
        <w:widowControl w:val="0"/>
        <w:tabs>
          <w:tab w:val="left" w:pos="3005"/>
        </w:tabs>
        <w:ind w:left="1077"/>
        <w:jc w:val="both"/>
        <w:rPr>
          <w:rFonts w:ascii="Tahoma" w:hAnsi="Tahoma" w:cs="Tahoma"/>
          <w:b/>
        </w:rPr>
      </w:pPr>
    </w:p>
    <w:p w14:paraId="66D0E64F" w14:textId="77777777" w:rsidR="00AD1D9F" w:rsidRPr="0068582C" w:rsidRDefault="00AD1D9F" w:rsidP="00EC66F7">
      <w:pPr>
        <w:keepLines/>
        <w:widowControl w:val="0"/>
        <w:numPr>
          <w:ilvl w:val="0"/>
          <w:numId w:val="37"/>
        </w:numPr>
        <w:suppressAutoHyphens/>
        <w:jc w:val="center"/>
        <w:rPr>
          <w:rFonts w:ascii="Tahoma" w:hAnsi="Tahoma" w:cs="Tahoma"/>
        </w:rPr>
      </w:pPr>
      <w:r w:rsidRPr="0068582C">
        <w:rPr>
          <w:rFonts w:ascii="Tahoma" w:hAnsi="Tahoma" w:cs="Tahoma"/>
        </w:rPr>
        <w:t>člen</w:t>
      </w:r>
    </w:p>
    <w:p w14:paraId="7720504B" w14:textId="77777777" w:rsidR="00AD1D9F" w:rsidRPr="0068582C" w:rsidRDefault="00AD1D9F" w:rsidP="00EC66F7">
      <w:pPr>
        <w:keepLines/>
        <w:widowControl w:val="0"/>
        <w:suppressAutoHyphens/>
        <w:ind w:left="714"/>
        <w:jc w:val="center"/>
        <w:rPr>
          <w:rFonts w:ascii="Tahoma" w:hAnsi="Tahoma" w:cs="Tahoma"/>
        </w:rPr>
      </w:pPr>
    </w:p>
    <w:p w14:paraId="2DB54728" w14:textId="77777777" w:rsidR="00AD1D9F" w:rsidRPr="0068582C" w:rsidRDefault="00AD1D9F" w:rsidP="00EC66F7">
      <w:pPr>
        <w:keepLines/>
        <w:widowControl w:val="0"/>
        <w:jc w:val="both"/>
        <w:rPr>
          <w:rFonts w:ascii="Tahoma" w:hAnsi="Tahoma" w:cs="Tahoma"/>
        </w:rPr>
      </w:pPr>
      <w:r w:rsidRPr="0068582C">
        <w:rPr>
          <w:rFonts w:ascii="Tahoma" w:hAnsi="Tahoma" w:cs="Tahoma"/>
        </w:rPr>
        <w:t>Dobavni rok znaša devetdeset (90) koledarskih dni od dneva sklenitve pogodbe</w:t>
      </w:r>
      <w:r w:rsidR="00AE7AE1">
        <w:rPr>
          <w:rFonts w:ascii="Tahoma" w:hAnsi="Tahoma" w:cs="Tahoma"/>
        </w:rPr>
        <w:t xml:space="preserve"> </w:t>
      </w:r>
      <w:r w:rsidR="00E63014">
        <w:rPr>
          <w:rFonts w:ascii="Tahoma" w:hAnsi="Tahoma" w:cs="Tahoma"/>
        </w:rPr>
        <w:t>za lesene zložljive stojnice</w:t>
      </w:r>
      <w:r w:rsidR="004278F1">
        <w:rPr>
          <w:rFonts w:ascii="Tahoma" w:hAnsi="Tahoma" w:cs="Tahoma"/>
        </w:rPr>
        <w:t>.</w:t>
      </w:r>
    </w:p>
    <w:p w14:paraId="1E779164" w14:textId="77777777" w:rsidR="00AD1D9F" w:rsidRPr="0068582C" w:rsidRDefault="00AD1D9F" w:rsidP="00EC66F7">
      <w:pPr>
        <w:keepLines/>
        <w:widowControl w:val="0"/>
        <w:jc w:val="both"/>
        <w:rPr>
          <w:rFonts w:ascii="Tahoma" w:hAnsi="Tahoma" w:cs="Tahoma"/>
        </w:rPr>
      </w:pPr>
    </w:p>
    <w:p w14:paraId="6C116438" w14:textId="77777777" w:rsidR="00AD1D9F" w:rsidRPr="0068582C" w:rsidRDefault="00AD1D9F" w:rsidP="00EC66F7">
      <w:pPr>
        <w:keepLines/>
        <w:widowControl w:val="0"/>
        <w:jc w:val="both"/>
        <w:rPr>
          <w:rFonts w:ascii="Tahoma" w:hAnsi="Tahoma" w:cs="Tahoma"/>
        </w:rPr>
      </w:pPr>
      <w:r w:rsidRPr="0068582C">
        <w:rPr>
          <w:rFonts w:ascii="Tahoma" w:hAnsi="Tahoma" w:cs="Tahoma"/>
        </w:rPr>
        <w:lastRenderedPageBreak/>
        <w:t xml:space="preserve">Izvajalec se obvezuje </w:t>
      </w:r>
      <w:r w:rsidR="0089450D" w:rsidRPr="0068582C">
        <w:rPr>
          <w:rFonts w:ascii="Tahoma" w:hAnsi="Tahoma" w:cs="Tahoma"/>
        </w:rPr>
        <w:t xml:space="preserve">stojnice </w:t>
      </w:r>
      <w:r w:rsidRPr="0068582C">
        <w:rPr>
          <w:rFonts w:ascii="Tahoma" w:hAnsi="Tahoma" w:cs="Tahoma"/>
        </w:rPr>
        <w:t xml:space="preserve"> skupaj z vso potrebno dokumentacijo, dobaviti na lokacijo naročnika, </w:t>
      </w:r>
      <w:proofErr w:type="spellStart"/>
      <w:r w:rsidRPr="0068582C">
        <w:rPr>
          <w:rFonts w:ascii="Tahoma" w:hAnsi="Tahoma" w:cs="Tahoma"/>
        </w:rPr>
        <w:t>fco</w:t>
      </w:r>
      <w:proofErr w:type="spellEnd"/>
      <w:r w:rsidRPr="0068582C">
        <w:rPr>
          <w:rFonts w:ascii="Tahoma" w:hAnsi="Tahoma" w:cs="Tahoma"/>
        </w:rPr>
        <w:t xml:space="preserve"> skladišče naročnika (Centralna tržnica, Vodnikov trg 6, Ljubljana) – razloženo in sestavljeno (v nadaljevanju: lokacija naročnika). Naročnik bo v pisnem nabavnem naročilu navedel natančno lokacijo dostave blaga ter v naročilu navedel predstavnika, ki bo blago prevzel in izvedel kontrolo nad pravilnostjo dobave.  </w:t>
      </w:r>
    </w:p>
    <w:p w14:paraId="723EAFB4" w14:textId="77777777" w:rsidR="00AD1D9F" w:rsidRPr="0068582C" w:rsidRDefault="00AD1D9F" w:rsidP="00EC66F7">
      <w:pPr>
        <w:keepLines/>
        <w:widowControl w:val="0"/>
        <w:jc w:val="both"/>
        <w:rPr>
          <w:rFonts w:ascii="Tahoma" w:hAnsi="Tahoma" w:cs="Tahoma"/>
        </w:rPr>
      </w:pPr>
    </w:p>
    <w:p w14:paraId="69E773DD" w14:textId="77777777" w:rsidR="00AD1D9F" w:rsidRPr="002D5581" w:rsidRDefault="00AD1D9F" w:rsidP="00EC66F7">
      <w:pPr>
        <w:keepLines/>
        <w:widowControl w:val="0"/>
        <w:jc w:val="both"/>
        <w:rPr>
          <w:rFonts w:ascii="Tahoma" w:hAnsi="Tahoma" w:cs="Tahoma"/>
          <w:color w:val="FF0000"/>
        </w:rPr>
      </w:pPr>
      <w:r w:rsidRPr="0068582C">
        <w:rPr>
          <w:rFonts w:ascii="Tahoma" w:hAnsi="Tahoma" w:cs="Tahoma"/>
        </w:rPr>
        <w:t>Dobava se bo štela za pravilno izvršeno, ko se bo prevzem blaga uspešno opravil na podlagi podpisanega prevzemnega zapisnika, ki ga podpišeta predstavnika obeh pogodbenih strank. Obojestransko podpisan prevzemni zapisnik je podlaga za izstavitev računa.</w:t>
      </w:r>
      <w:r w:rsidR="005A3ED5">
        <w:rPr>
          <w:rFonts w:ascii="Tahoma" w:hAnsi="Tahoma" w:cs="Tahoma"/>
        </w:rPr>
        <w:t xml:space="preserve"> </w:t>
      </w:r>
    </w:p>
    <w:p w14:paraId="6F54DFA4" w14:textId="77777777" w:rsidR="00AD1D9F" w:rsidRPr="00AD1D9F" w:rsidRDefault="00AD1D9F" w:rsidP="00EC66F7">
      <w:pPr>
        <w:keepLines/>
        <w:widowControl w:val="0"/>
        <w:jc w:val="both"/>
        <w:rPr>
          <w:rFonts w:ascii="Tahoma" w:hAnsi="Tahoma" w:cs="Tahoma"/>
        </w:rPr>
      </w:pPr>
    </w:p>
    <w:p w14:paraId="2614882C"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7CB8C18B" w14:textId="77777777" w:rsidR="00AD1D9F" w:rsidRPr="00AD1D9F" w:rsidRDefault="00AD1D9F" w:rsidP="00EC66F7">
      <w:pPr>
        <w:keepLines/>
        <w:widowControl w:val="0"/>
        <w:jc w:val="both"/>
        <w:rPr>
          <w:rFonts w:ascii="Tahoma" w:hAnsi="Tahoma" w:cs="Tahoma"/>
        </w:rPr>
      </w:pPr>
    </w:p>
    <w:p w14:paraId="56E5EF3A" w14:textId="77777777" w:rsidR="00AD1D9F" w:rsidRPr="00AD1D9F" w:rsidRDefault="00AD1D9F" w:rsidP="00EC66F7">
      <w:pPr>
        <w:keepLines/>
        <w:widowControl w:val="0"/>
        <w:jc w:val="both"/>
        <w:rPr>
          <w:rFonts w:ascii="Tahoma" w:hAnsi="Tahoma" w:cs="Tahoma"/>
        </w:rPr>
      </w:pPr>
      <w:r w:rsidRPr="00AD1D9F">
        <w:rPr>
          <w:rFonts w:ascii="Tahoma" w:hAnsi="Tahoma" w:cs="Tahoma"/>
        </w:rPr>
        <w:t>Dobavni rok se lahko sporazumno podaljša, če gre za dogodek višje sile, vendar največ za čas trajanja višje sile ali njene posledice.</w:t>
      </w:r>
    </w:p>
    <w:p w14:paraId="4E17561E" w14:textId="77777777" w:rsidR="00AD1D9F" w:rsidRPr="00AD1D9F" w:rsidRDefault="00AD1D9F" w:rsidP="00EC66F7">
      <w:pPr>
        <w:keepLines/>
        <w:widowControl w:val="0"/>
        <w:jc w:val="both"/>
        <w:rPr>
          <w:rFonts w:ascii="Tahoma" w:hAnsi="Tahoma" w:cs="Tahoma"/>
        </w:rPr>
      </w:pPr>
    </w:p>
    <w:p w14:paraId="704F92C3" w14:textId="77777777" w:rsidR="00AD1D9F" w:rsidRPr="00AD1D9F" w:rsidRDefault="00AD1D9F" w:rsidP="00EC66F7">
      <w:pPr>
        <w:keepLines/>
        <w:widowControl w:val="0"/>
        <w:jc w:val="both"/>
        <w:rPr>
          <w:rFonts w:ascii="Tahoma" w:hAnsi="Tahoma" w:cs="Tahoma"/>
        </w:rPr>
      </w:pPr>
      <w:r w:rsidRPr="00AD1D9F">
        <w:rPr>
          <w:rFonts w:ascii="Tahoma" w:hAnsi="Tahoma" w:cs="Tahoma"/>
        </w:rPr>
        <w:t xml:space="preserve">Ne glede na določila te pogodbe, izvajalec ne bo podvržen prekinitvi pogodbe zaradi neizpolnitve obveznosti, zakasnitev v izvajanju ali drugih napak pri izvršitvi njegovih pogodbenih obveznosti, če gre za dogodek višje sile. </w:t>
      </w:r>
    </w:p>
    <w:p w14:paraId="37BE4930" w14:textId="77777777" w:rsidR="00AD1D9F" w:rsidRPr="00AD1D9F" w:rsidRDefault="00AD1D9F" w:rsidP="00EC66F7">
      <w:pPr>
        <w:keepLines/>
        <w:widowControl w:val="0"/>
        <w:jc w:val="both"/>
        <w:rPr>
          <w:rFonts w:ascii="Tahoma" w:hAnsi="Tahoma" w:cs="Tahoma"/>
        </w:rPr>
      </w:pPr>
    </w:p>
    <w:p w14:paraId="1A0A8424" w14:textId="77777777" w:rsidR="00AD1D9F" w:rsidRPr="00AD1D9F" w:rsidRDefault="00AD1D9F" w:rsidP="00EC66F7">
      <w:pPr>
        <w:keepLines/>
        <w:widowControl w:val="0"/>
        <w:jc w:val="both"/>
        <w:rPr>
          <w:rFonts w:ascii="Tahoma" w:hAnsi="Tahoma" w:cs="Tahoma"/>
        </w:rPr>
      </w:pPr>
      <w:r w:rsidRPr="00AD1D9F">
        <w:rPr>
          <w:rFonts w:ascii="Tahoma" w:hAnsi="Tahoma" w:cs="Tahoma"/>
        </w:rPr>
        <w:t>Kot višja sila se razumejo vse nepredvidene in nepričakovane okoliščine izjemnega značaja, ki so se pojavile po sklenitvi pogodbe, neodvisno od volje pogodbenih strank in jih sodna praksa priznava za višjo silo. Pomanjkanje delovne sile ali materiala pri izvajalcu ali pri njegovih dobaviteljih se ne šteje za višjo silo, razen, če ni posledica le-te.</w:t>
      </w:r>
    </w:p>
    <w:p w14:paraId="207C1A6B" w14:textId="77777777" w:rsidR="00AD1D9F" w:rsidRPr="00AD1D9F" w:rsidRDefault="00AD1D9F" w:rsidP="00EC66F7">
      <w:pPr>
        <w:keepLines/>
        <w:widowControl w:val="0"/>
        <w:jc w:val="both"/>
        <w:rPr>
          <w:rFonts w:ascii="Tahoma" w:hAnsi="Tahoma" w:cs="Tahoma"/>
        </w:rPr>
      </w:pPr>
    </w:p>
    <w:p w14:paraId="540E3D55" w14:textId="77777777" w:rsidR="00AD1D9F" w:rsidRPr="00AD1D9F" w:rsidRDefault="00AD1D9F" w:rsidP="00EC66F7">
      <w:pPr>
        <w:keepLines/>
        <w:widowControl w:val="0"/>
        <w:jc w:val="both"/>
        <w:rPr>
          <w:rFonts w:ascii="Tahoma" w:hAnsi="Tahoma" w:cs="Tahoma"/>
        </w:rPr>
      </w:pPr>
      <w:r w:rsidRPr="00AD1D9F">
        <w:rPr>
          <w:rFonts w:ascii="Tahoma" w:hAnsi="Tahoma" w:cs="Tahoma"/>
        </w:rPr>
        <w:t xml:space="preserve">V kolikor nastopi situacija višje sile, bo izvajalec nemudoma oziroma takoj, ko je to mogoče, pisno obvestil naročnika o teh pogojih in vzrokih zanje ter pri tem tudi navedel vzroke zamude ter okvirni/pričakovani dejanski rok dobave. Le v tem primeru naročnik ne bo izvajal sankcij proti izvajalcu po 7. členu te pogodbe. Prav tako je izvajalec dolžan naročnika takoj, ko je to mogoče, pisno obvestiti o prenehanju višje sile, najkasneje pa v dveh (2) delovnih dneh od prenehanja dogodka višje sile. </w:t>
      </w:r>
    </w:p>
    <w:p w14:paraId="4153C424" w14:textId="77777777" w:rsidR="00AD1D9F" w:rsidRPr="00AD1D9F" w:rsidRDefault="00AD1D9F" w:rsidP="00EC66F7">
      <w:pPr>
        <w:keepLines/>
        <w:widowControl w:val="0"/>
        <w:jc w:val="both"/>
        <w:rPr>
          <w:rFonts w:ascii="Tahoma" w:hAnsi="Tahoma" w:cs="Tahoma"/>
        </w:rPr>
      </w:pPr>
    </w:p>
    <w:p w14:paraId="45985FE3" w14:textId="77777777" w:rsidR="00AD1D9F" w:rsidRPr="00AD1D9F" w:rsidRDefault="00AD1D9F" w:rsidP="00EC66F7">
      <w:pPr>
        <w:keepLines/>
        <w:widowControl w:val="0"/>
        <w:jc w:val="both"/>
        <w:rPr>
          <w:rFonts w:ascii="Tahoma" w:hAnsi="Tahoma" w:cs="Tahoma"/>
        </w:rPr>
      </w:pPr>
      <w:r w:rsidRPr="00AD1D9F">
        <w:rPr>
          <w:rFonts w:ascii="Tahoma" w:hAnsi="Tahoma" w:cs="Tahoma"/>
        </w:rPr>
        <w:t>Če ni drugih navodil s strani naročnika v pisni obliki, bo izvajalec nadaljeval z izvajanjem svojih pogodbenih obveznosti, kot je normalno mogoče in bo iskal vse normalne alternativne načine za izvajanje pogodbenih določil, ki jih ne ovira dogodek višje sile.</w:t>
      </w:r>
    </w:p>
    <w:p w14:paraId="01A353E5" w14:textId="77777777" w:rsidR="00AD1D9F" w:rsidRPr="00AD1D9F" w:rsidRDefault="00AD1D9F" w:rsidP="00EC66F7">
      <w:pPr>
        <w:keepLines/>
        <w:widowControl w:val="0"/>
        <w:jc w:val="both"/>
        <w:rPr>
          <w:rFonts w:ascii="Tahoma" w:hAnsi="Tahoma" w:cs="Tahoma"/>
          <w:b/>
        </w:rPr>
      </w:pPr>
    </w:p>
    <w:p w14:paraId="71D63628" w14:textId="77777777" w:rsidR="00AD1D9F" w:rsidRPr="00AD1D9F" w:rsidRDefault="00AD1D9F" w:rsidP="00EC66F7">
      <w:pPr>
        <w:keepLines/>
        <w:widowControl w:val="0"/>
        <w:numPr>
          <w:ilvl w:val="0"/>
          <w:numId w:val="39"/>
        </w:numPr>
        <w:tabs>
          <w:tab w:val="left" w:pos="1080"/>
          <w:tab w:val="left" w:pos="1702"/>
        </w:tabs>
        <w:ind w:hanging="1440"/>
        <w:jc w:val="both"/>
        <w:rPr>
          <w:rFonts w:ascii="Tahoma" w:hAnsi="Tahoma" w:cs="Tahoma"/>
        </w:rPr>
      </w:pPr>
      <w:r w:rsidRPr="00AD1D9F">
        <w:rPr>
          <w:rFonts w:ascii="Tahoma" w:hAnsi="Tahoma" w:cs="Tahoma"/>
          <w:b/>
        </w:rPr>
        <w:t>POGODBENA KAZEN</w:t>
      </w:r>
    </w:p>
    <w:p w14:paraId="41E87EB0" w14:textId="77777777" w:rsidR="00AD1D9F" w:rsidRPr="00AD1D9F" w:rsidRDefault="00AD1D9F" w:rsidP="00EC66F7">
      <w:pPr>
        <w:keepLines/>
        <w:widowControl w:val="0"/>
        <w:tabs>
          <w:tab w:val="left" w:pos="1080"/>
          <w:tab w:val="left" w:pos="1702"/>
        </w:tabs>
        <w:ind w:left="1440"/>
        <w:jc w:val="both"/>
        <w:rPr>
          <w:rFonts w:ascii="Tahoma" w:hAnsi="Tahoma" w:cs="Tahoma"/>
        </w:rPr>
      </w:pPr>
    </w:p>
    <w:p w14:paraId="0F51095F"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32E1366A" w14:textId="77777777" w:rsidR="00AD1D9F" w:rsidRPr="00AD1D9F" w:rsidRDefault="00AD1D9F" w:rsidP="00EC66F7">
      <w:pPr>
        <w:keepLines/>
        <w:widowControl w:val="0"/>
        <w:jc w:val="both"/>
        <w:rPr>
          <w:rFonts w:ascii="Tahoma" w:hAnsi="Tahoma" w:cs="Tahoma"/>
        </w:rPr>
      </w:pPr>
    </w:p>
    <w:p w14:paraId="04F13D21" w14:textId="7C96AF4B" w:rsidR="00AD1D9F" w:rsidRPr="00AD1D9F" w:rsidRDefault="00AD1D9F" w:rsidP="00EC66F7">
      <w:pPr>
        <w:keepLines/>
        <w:widowControl w:val="0"/>
        <w:jc w:val="both"/>
        <w:rPr>
          <w:rFonts w:ascii="Tahoma" w:hAnsi="Tahoma" w:cs="Tahoma"/>
          <w:lang w:eastAsia="ar-SA"/>
        </w:rPr>
      </w:pPr>
      <w:r w:rsidRPr="00AD1D9F">
        <w:rPr>
          <w:rFonts w:ascii="Tahoma" w:hAnsi="Tahoma" w:cs="Tahoma"/>
          <w:lang w:eastAsia="ar-SA"/>
        </w:rPr>
        <w:t xml:space="preserve">V primeru, da pride do zamude dobavnega roka in le-ta ni posledica višje sile, kot je zapisano v 6. členu te pogodbe, je dogovorjena kazen v višini 1% (enega odstotka) vrednosti </w:t>
      </w:r>
      <w:r w:rsidR="00EB249F">
        <w:rPr>
          <w:rFonts w:ascii="Tahoma" w:hAnsi="Tahoma" w:cs="Tahoma"/>
          <w:lang w:eastAsia="ar-SA"/>
        </w:rPr>
        <w:t xml:space="preserve"> pogodbene vrednosti brez </w:t>
      </w:r>
      <w:r w:rsidRPr="00AD1D9F">
        <w:rPr>
          <w:rFonts w:ascii="Tahoma" w:hAnsi="Tahoma" w:cs="Tahoma"/>
          <w:lang w:eastAsia="ar-SA"/>
        </w:rPr>
        <w:t xml:space="preserve"> DDV za vsak dan zamude, pri čemer sme kazen znašati največ 10 % (deset odstotkov) </w:t>
      </w:r>
      <w:r w:rsidR="00EB249F">
        <w:rPr>
          <w:rFonts w:ascii="Tahoma" w:hAnsi="Tahoma" w:cs="Tahoma"/>
          <w:lang w:eastAsia="ar-SA"/>
        </w:rPr>
        <w:t xml:space="preserve">pogodbene </w:t>
      </w:r>
      <w:r w:rsidRPr="00AD1D9F">
        <w:rPr>
          <w:rFonts w:ascii="Tahoma" w:hAnsi="Tahoma" w:cs="Tahoma"/>
          <w:lang w:eastAsia="ar-SA"/>
        </w:rPr>
        <w:t xml:space="preserve">vrednosti  brez DDV. </w:t>
      </w:r>
    </w:p>
    <w:p w14:paraId="35C2CC71" w14:textId="77777777" w:rsidR="00AD1D9F" w:rsidRPr="00AD1D9F" w:rsidRDefault="00AD1D9F" w:rsidP="00EC66F7">
      <w:pPr>
        <w:keepLines/>
        <w:widowControl w:val="0"/>
        <w:jc w:val="both"/>
        <w:rPr>
          <w:rFonts w:ascii="Tahoma" w:hAnsi="Tahoma" w:cs="Tahoma"/>
          <w:lang w:eastAsia="ar-SA"/>
        </w:rPr>
      </w:pPr>
    </w:p>
    <w:p w14:paraId="0D29E066" w14:textId="6E2C4E93" w:rsidR="00AD1D9F" w:rsidRPr="00AD1D9F" w:rsidRDefault="00AD1D9F" w:rsidP="00EC66F7">
      <w:pPr>
        <w:keepLines/>
        <w:widowControl w:val="0"/>
        <w:jc w:val="both"/>
        <w:rPr>
          <w:rFonts w:ascii="Tahoma" w:hAnsi="Tahoma" w:cs="Tahoma"/>
          <w:lang w:eastAsia="ar-SA"/>
        </w:rPr>
      </w:pPr>
      <w:r w:rsidRPr="00AD1D9F">
        <w:rPr>
          <w:rFonts w:ascii="Tahoma" w:hAnsi="Tahoma" w:cs="Tahoma"/>
          <w:lang w:eastAsia="ar-SA"/>
        </w:rPr>
        <w:t xml:space="preserve">V kolikor znesek kazni zaradi zamude pri dobavi izvajalca preseže višino 10 % (deset odstotkov) </w:t>
      </w:r>
      <w:r w:rsidR="00EB249F">
        <w:rPr>
          <w:rFonts w:ascii="Tahoma" w:hAnsi="Tahoma" w:cs="Tahoma"/>
          <w:lang w:eastAsia="ar-SA"/>
        </w:rPr>
        <w:t xml:space="preserve">pogodbene </w:t>
      </w:r>
      <w:r w:rsidRPr="00AD1D9F">
        <w:rPr>
          <w:rFonts w:ascii="Tahoma" w:hAnsi="Tahoma" w:cs="Tahoma"/>
          <w:lang w:eastAsia="ar-SA"/>
        </w:rPr>
        <w:t>vrednosti  brez DDV, lahko naročnik unovči finančno zavarovanje za dobro izvedbo pogodbenih obveznosti in</w:t>
      </w:r>
      <w:r w:rsidR="00AC0CEA">
        <w:rPr>
          <w:rFonts w:ascii="Tahoma" w:hAnsi="Tahoma" w:cs="Tahoma"/>
          <w:lang w:eastAsia="ar-SA"/>
        </w:rPr>
        <w:t>/ali</w:t>
      </w:r>
      <w:r w:rsidRPr="00AD1D9F">
        <w:rPr>
          <w:rFonts w:ascii="Tahoma" w:hAnsi="Tahoma" w:cs="Tahoma"/>
          <w:lang w:eastAsia="ar-SA"/>
        </w:rPr>
        <w:t xml:space="preserve"> </w:t>
      </w:r>
      <w:r w:rsidR="00D20839">
        <w:rPr>
          <w:rFonts w:ascii="Tahoma" w:hAnsi="Tahoma" w:cs="Tahoma"/>
          <w:lang w:eastAsia="ar-SA"/>
        </w:rPr>
        <w:t xml:space="preserve">po svoji izbiri bodisi odstopi </w:t>
      </w:r>
      <w:r w:rsidRPr="00AD1D9F">
        <w:rPr>
          <w:rFonts w:ascii="Tahoma" w:hAnsi="Tahoma" w:cs="Tahoma"/>
          <w:lang w:eastAsia="ar-SA"/>
        </w:rPr>
        <w:t xml:space="preserve">od pogodbe </w:t>
      </w:r>
      <w:r w:rsidR="00D20839">
        <w:rPr>
          <w:rFonts w:ascii="Tahoma" w:hAnsi="Tahoma" w:cs="Tahoma"/>
          <w:lang w:eastAsia="ar-SA"/>
        </w:rPr>
        <w:t>glede dobave blaga, ki ga izvajalec še ni dobavil, brez kakršnekoli obveznosti do izvajalca, bodisi odstopi od pogodbe v celoti</w:t>
      </w:r>
      <w:r w:rsidRPr="00AD1D9F">
        <w:rPr>
          <w:rFonts w:ascii="Tahoma" w:hAnsi="Tahoma" w:cs="Tahoma"/>
          <w:lang w:eastAsia="ar-SA"/>
        </w:rPr>
        <w:t xml:space="preserve">. </w:t>
      </w:r>
    </w:p>
    <w:p w14:paraId="1A925843" w14:textId="77777777" w:rsidR="00AD1D9F" w:rsidRPr="00AD1D9F" w:rsidRDefault="00AD1D9F" w:rsidP="00EC66F7">
      <w:pPr>
        <w:keepLines/>
        <w:widowControl w:val="0"/>
        <w:tabs>
          <w:tab w:val="left" w:pos="567"/>
          <w:tab w:val="left" w:pos="1418"/>
          <w:tab w:val="left" w:pos="1702"/>
        </w:tabs>
        <w:jc w:val="both"/>
        <w:rPr>
          <w:rFonts w:ascii="Tahoma" w:hAnsi="Tahoma" w:cs="Tahoma"/>
        </w:rPr>
      </w:pPr>
    </w:p>
    <w:p w14:paraId="7B50C672" w14:textId="77777777" w:rsidR="00AD1D9F" w:rsidRPr="00AD1D9F" w:rsidRDefault="00AD1D9F" w:rsidP="00EC66F7">
      <w:pPr>
        <w:keepLines/>
        <w:widowControl w:val="0"/>
        <w:tabs>
          <w:tab w:val="left" w:pos="567"/>
          <w:tab w:val="left" w:pos="1418"/>
          <w:tab w:val="left" w:pos="1702"/>
        </w:tabs>
        <w:jc w:val="both"/>
        <w:rPr>
          <w:rFonts w:ascii="Tahoma" w:hAnsi="Tahoma" w:cs="Tahoma"/>
        </w:rPr>
      </w:pPr>
      <w:r w:rsidRPr="00AD1D9F">
        <w:rPr>
          <w:rFonts w:ascii="Tahoma" w:hAnsi="Tahoma" w:cs="Tahoma"/>
        </w:rPr>
        <w:t>Naročnik in izvajalec soglašata, da pravica zaračunati dogovorjeno pogodbeno kazen ni pogojena z nastankom škode pri naročniku. Za povračilo tako nastale škode bo naročnik unovčil finančno zavarovanje za dobro izvedbo pogodbenih obveznosti, neodvisno od uveljavljanja dogovorjene kazni. Unovčenje finančnega zavarovanja za dobro izvedbo pogodbenih obveznosti ne odvezuje izvajalca od njegove obveznosti povrniti naročniku znesek celotne povzročene škode, v kolikor le–ta presega znesek iz unovčenega finančnega zavarovanja, kar bo naročnik uveljavljal po splošnih načelih odškodninske odgovornosti.</w:t>
      </w:r>
    </w:p>
    <w:p w14:paraId="64DA07E3" w14:textId="77777777" w:rsidR="00AD1D9F" w:rsidRPr="00AD1D9F" w:rsidRDefault="00AD1D9F" w:rsidP="00EC66F7">
      <w:pPr>
        <w:keepLines/>
        <w:widowControl w:val="0"/>
        <w:jc w:val="both"/>
        <w:rPr>
          <w:rFonts w:ascii="Tahoma" w:hAnsi="Tahoma" w:cs="Tahoma"/>
          <w:lang w:eastAsia="ar-SA"/>
        </w:rPr>
      </w:pPr>
    </w:p>
    <w:p w14:paraId="1B6D6EB4" w14:textId="686AA447" w:rsidR="00AD1D9F" w:rsidRPr="00AD1D9F" w:rsidRDefault="00AD1D9F" w:rsidP="00EC66F7">
      <w:pPr>
        <w:keepLines/>
        <w:widowControl w:val="0"/>
        <w:tabs>
          <w:tab w:val="left" w:pos="567"/>
        </w:tabs>
        <w:ind w:right="-2"/>
        <w:jc w:val="both"/>
        <w:rPr>
          <w:rFonts w:ascii="Tahoma" w:hAnsi="Tahoma" w:cs="Tahoma"/>
          <w:lang w:eastAsia="en-US"/>
        </w:rPr>
      </w:pPr>
      <w:r w:rsidRPr="00AD1D9F">
        <w:rPr>
          <w:rFonts w:ascii="Tahoma" w:hAnsi="Tahoma" w:cs="Tahoma"/>
          <w:lang w:eastAsia="en-US"/>
        </w:rPr>
        <w:lastRenderedPageBreak/>
        <w:t xml:space="preserve">Naročnik in izvajalec sta sporazumna, </w:t>
      </w:r>
      <w:r w:rsidR="00D62F3D" w:rsidRPr="00D62F3D">
        <w:rPr>
          <w:rFonts w:ascii="Tahoma" w:hAnsi="Tahoma" w:cs="Tahoma"/>
          <w:lang w:eastAsia="en-US"/>
        </w:rPr>
        <w:t>da za</w:t>
      </w:r>
      <w:r w:rsidR="00D62F3D">
        <w:rPr>
          <w:rFonts w:ascii="Tahoma" w:hAnsi="Tahoma" w:cs="Tahoma"/>
          <w:lang w:eastAsia="en-US"/>
        </w:rPr>
        <w:t xml:space="preserve"> pogodbeno</w:t>
      </w:r>
      <w:r w:rsidR="00D62F3D" w:rsidRPr="00D62F3D">
        <w:rPr>
          <w:rFonts w:ascii="Tahoma" w:hAnsi="Tahoma" w:cs="Tahoma"/>
          <w:lang w:eastAsia="en-US"/>
        </w:rPr>
        <w:t xml:space="preserve"> kazen </w:t>
      </w:r>
      <w:r w:rsidR="00D62F3D">
        <w:rPr>
          <w:rFonts w:ascii="Tahoma" w:hAnsi="Tahoma" w:cs="Tahoma"/>
          <w:lang w:eastAsia="en-US"/>
        </w:rPr>
        <w:t xml:space="preserve">lahko </w:t>
      </w:r>
      <w:r w:rsidR="00D62F3D" w:rsidRPr="00D62F3D">
        <w:rPr>
          <w:rFonts w:ascii="Tahoma" w:hAnsi="Tahoma" w:cs="Tahoma"/>
          <w:lang w:eastAsia="en-US"/>
        </w:rPr>
        <w:t>izvedeta pobot medsebojnih terjatev in obveznosti.</w:t>
      </w:r>
      <w:r w:rsidR="00D62F3D">
        <w:rPr>
          <w:rFonts w:ascii="Tahoma" w:hAnsi="Tahoma" w:cs="Tahoma"/>
          <w:lang w:eastAsia="en-US"/>
        </w:rPr>
        <w:t xml:space="preserve"> </w:t>
      </w:r>
    </w:p>
    <w:p w14:paraId="503C9DB2" w14:textId="77777777" w:rsidR="00AD1D9F" w:rsidRPr="00AD1D9F" w:rsidRDefault="00AD1D9F" w:rsidP="00EC66F7">
      <w:pPr>
        <w:keepLines/>
        <w:widowControl w:val="0"/>
        <w:jc w:val="both"/>
        <w:rPr>
          <w:rFonts w:ascii="Tahoma" w:hAnsi="Tahoma"/>
          <w:bCs/>
        </w:rPr>
      </w:pPr>
    </w:p>
    <w:p w14:paraId="407A993E" w14:textId="77777777" w:rsidR="00AD1D9F" w:rsidRPr="00C8090D" w:rsidRDefault="00AD1D9F" w:rsidP="00EC66F7">
      <w:pPr>
        <w:keepLines/>
        <w:widowControl w:val="0"/>
        <w:numPr>
          <w:ilvl w:val="0"/>
          <w:numId w:val="39"/>
        </w:numPr>
        <w:tabs>
          <w:tab w:val="left" w:pos="1080"/>
          <w:tab w:val="left" w:pos="1702"/>
        </w:tabs>
        <w:ind w:hanging="1440"/>
        <w:jc w:val="both"/>
        <w:rPr>
          <w:rFonts w:ascii="Tahoma" w:hAnsi="Tahoma" w:cs="Tahoma"/>
          <w:b/>
        </w:rPr>
      </w:pPr>
      <w:r w:rsidRPr="00C8090D">
        <w:rPr>
          <w:rFonts w:ascii="Tahoma" w:hAnsi="Tahoma" w:cs="Tahoma"/>
          <w:b/>
        </w:rPr>
        <w:t>KVALITETA IN GARANCIJA</w:t>
      </w:r>
    </w:p>
    <w:p w14:paraId="3A55C8B9" w14:textId="77777777" w:rsidR="00AD1D9F" w:rsidRPr="00AD1D9F" w:rsidRDefault="00AD1D9F" w:rsidP="00EC66F7">
      <w:pPr>
        <w:keepLines/>
        <w:widowControl w:val="0"/>
        <w:tabs>
          <w:tab w:val="left" w:pos="1080"/>
          <w:tab w:val="left" w:pos="1702"/>
        </w:tabs>
        <w:ind w:left="1440"/>
        <w:jc w:val="both"/>
        <w:rPr>
          <w:rFonts w:ascii="Tahoma" w:hAnsi="Tahoma" w:cs="Tahoma"/>
          <w:b/>
        </w:rPr>
      </w:pPr>
    </w:p>
    <w:p w14:paraId="08023BF3"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58C28B7A" w14:textId="77777777" w:rsidR="00AD1D9F" w:rsidRPr="00AD1D9F" w:rsidRDefault="00AD1D9F" w:rsidP="00EC66F7">
      <w:pPr>
        <w:keepLines/>
        <w:widowControl w:val="0"/>
        <w:jc w:val="both"/>
        <w:rPr>
          <w:rFonts w:ascii="Tahoma" w:hAnsi="Tahoma" w:cs="Tahoma"/>
        </w:rPr>
      </w:pPr>
    </w:p>
    <w:p w14:paraId="3A6DBBFC" w14:textId="77777777" w:rsidR="00AD1D9F" w:rsidRPr="00AD1D9F" w:rsidRDefault="00AD1D9F" w:rsidP="00EC66F7">
      <w:pPr>
        <w:keepLines/>
        <w:widowControl w:val="0"/>
        <w:tabs>
          <w:tab w:val="left" w:pos="1702"/>
        </w:tabs>
        <w:jc w:val="both"/>
        <w:rPr>
          <w:rFonts w:ascii="Tahoma" w:hAnsi="Tahoma" w:cs="Tahoma"/>
        </w:rPr>
      </w:pPr>
      <w:r w:rsidRPr="00AD1D9F">
        <w:rPr>
          <w:rFonts w:ascii="Tahoma" w:hAnsi="Tahoma" w:cs="Tahoma"/>
        </w:rPr>
        <w:t xml:space="preserve">Izvajalec zagotavlja, da bodo dobavljene lesene zložljive stojnice nove, kvalitetne in izdelane v skladu z vsemi zahtevami naročnika, navedenimi v razpisni dokumentaciji, na podlagi katere je izvajalec podal svojo ponudbo in sklenil pogodbo s naročnikom. V primeru neskladnosti dobavljenih lesenih zložljivih stojnic z zahtevami naročnika, lahko naročnik </w:t>
      </w:r>
      <w:r w:rsidR="00AC0CEA">
        <w:rPr>
          <w:rFonts w:ascii="Tahoma" w:hAnsi="Tahoma" w:cs="Tahoma"/>
        </w:rPr>
        <w:t xml:space="preserve">odkloni prevzem izpolnitve in </w:t>
      </w:r>
      <w:r w:rsidRPr="00AD1D9F">
        <w:rPr>
          <w:rFonts w:ascii="Tahoma" w:hAnsi="Tahoma" w:cs="Tahoma"/>
        </w:rPr>
        <w:t xml:space="preserve">odstopi od pogodbe in unovči finančno zavarovanje za dobro izvedbo pogodbenih obveznosti, brez kakršnekoli obveznosti do izvajalca. </w:t>
      </w:r>
    </w:p>
    <w:p w14:paraId="1ED18545" w14:textId="77777777" w:rsidR="00AD1D9F" w:rsidRPr="00AD1D9F" w:rsidRDefault="00AD1D9F" w:rsidP="00EC66F7">
      <w:pPr>
        <w:keepLines/>
        <w:widowControl w:val="0"/>
        <w:tabs>
          <w:tab w:val="left" w:pos="1702"/>
        </w:tabs>
        <w:jc w:val="both"/>
        <w:rPr>
          <w:rFonts w:ascii="Tahoma" w:hAnsi="Tahoma" w:cs="Tahoma"/>
        </w:rPr>
      </w:pPr>
    </w:p>
    <w:p w14:paraId="66F26FEC" w14:textId="77777777" w:rsidR="00AD1D9F" w:rsidRPr="00AD1D9F" w:rsidRDefault="00AD1D9F" w:rsidP="00EC66F7">
      <w:pPr>
        <w:keepLines/>
        <w:widowControl w:val="0"/>
        <w:jc w:val="both"/>
        <w:rPr>
          <w:rFonts w:ascii="Tahoma" w:eastAsia="Calibri" w:hAnsi="Tahoma" w:cs="Tahoma"/>
          <w:sz w:val="24"/>
          <w:lang w:val="x-none" w:eastAsia="en-US"/>
        </w:rPr>
      </w:pPr>
      <w:r w:rsidRPr="00AD1D9F">
        <w:rPr>
          <w:rFonts w:ascii="Tahoma" w:hAnsi="Tahoma" w:cs="Tahoma"/>
        </w:rPr>
        <w:t>Izvajalec se obvezuje, pred pričetkom izdelave stojnic, pri naročniku prevzeti že izdelano stojnico, kot vzorec za izdelavo. Vse dobavljene stojnice morajo biti enakega zunanjega izgleda kot vzorec stojnice, ki jo bo izvajalec prevzel pred pričetkom izdelave.</w:t>
      </w:r>
    </w:p>
    <w:p w14:paraId="7DBC91FD" w14:textId="77777777" w:rsidR="00AD1D9F" w:rsidRPr="00AD1D9F" w:rsidRDefault="00AD1D9F" w:rsidP="00EC66F7">
      <w:pPr>
        <w:keepLines/>
        <w:widowControl w:val="0"/>
        <w:tabs>
          <w:tab w:val="left" w:pos="1702"/>
        </w:tabs>
        <w:jc w:val="both"/>
        <w:rPr>
          <w:rFonts w:ascii="Tahoma" w:hAnsi="Tahoma" w:cs="Tahoma"/>
        </w:rPr>
      </w:pPr>
    </w:p>
    <w:p w14:paraId="46398E45" w14:textId="77777777" w:rsidR="00AD1D9F" w:rsidRPr="00AD1D9F" w:rsidRDefault="00AD1D9F" w:rsidP="00EC66F7">
      <w:pPr>
        <w:keepLines/>
        <w:widowControl w:val="0"/>
        <w:jc w:val="both"/>
        <w:rPr>
          <w:rFonts w:ascii="Tahoma" w:hAnsi="Tahoma" w:cs="Tahoma"/>
        </w:rPr>
      </w:pPr>
      <w:r w:rsidRPr="00AD1D9F">
        <w:rPr>
          <w:rFonts w:ascii="Tahoma" w:hAnsi="Tahoma" w:cs="Tahoma"/>
        </w:rPr>
        <w:t xml:space="preserve">Izvajalec zagotavlja, da bodo dobavljene stojnice samostoječe, odporne proti različnim vremenskim vplivom ter izdelane iz kvalitetnega lesa </w:t>
      </w:r>
      <w:r w:rsidRPr="00A0276D">
        <w:rPr>
          <w:rFonts w:ascii="Tahoma" w:hAnsi="Tahoma" w:cs="Tahoma"/>
        </w:rPr>
        <w:t xml:space="preserve">in </w:t>
      </w:r>
      <w:r w:rsidR="00E61810">
        <w:rPr>
          <w:rFonts w:ascii="Tahoma" w:hAnsi="Tahoma" w:cs="Tahoma"/>
        </w:rPr>
        <w:t xml:space="preserve">kvalitetnih </w:t>
      </w:r>
      <w:r w:rsidRPr="00A0276D">
        <w:rPr>
          <w:rFonts w:ascii="Tahoma" w:hAnsi="Tahoma" w:cs="Tahoma"/>
        </w:rPr>
        <w:t>potrošnih materialov,</w:t>
      </w:r>
      <w:r w:rsidRPr="00AD1D9F">
        <w:rPr>
          <w:rFonts w:ascii="Tahoma" w:hAnsi="Tahoma" w:cs="Tahoma"/>
        </w:rPr>
        <w:t xml:space="preserve"> pri čemer se upošteva namen in obdobje rabe stojnic</w:t>
      </w:r>
      <w:r w:rsidR="008304DD">
        <w:rPr>
          <w:rFonts w:ascii="Tahoma" w:hAnsi="Tahoma" w:cs="Tahoma"/>
        </w:rPr>
        <w:t>.</w:t>
      </w:r>
      <w:r w:rsidRPr="00AD1D9F">
        <w:rPr>
          <w:rFonts w:ascii="Tahoma" w:hAnsi="Tahoma" w:cs="Tahoma"/>
        </w:rPr>
        <w:t xml:space="preserve"> Izvajalec mora pri izdelavi upoštevati, da so stojnice postavljene na prostem. Izvajalec se obvezuje izročiti naročniku sestavljene stojnice </w:t>
      </w:r>
      <w:r w:rsidR="00B71B17">
        <w:rPr>
          <w:rFonts w:ascii="Tahoma" w:hAnsi="Tahoma" w:cs="Tahoma"/>
        </w:rPr>
        <w:t>o</w:t>
      </w:r>
      <w:r w:rsidRPr="00AD1D9F">
        <w:rPr>
          <w:rFonts w:ascii="Tahoma" w:hAnsi="Tahoma" w:cs="Tahoma"/>
        </w:rPr>
        <w:t>z. jih je dolžan sestaviti na lokaciji naročnika.</w:t>
      </w:r>
    </w:p>
    <w:p w14:paraId="2913D48B" w14:textId="77777777" w:rsidR="00AD1D9F" w:rsidRPr="00AD1D9F" w:rsidRDefault="00AD1D9F" w:rsidP="00EC66F7">
      <w:pPr>
        <w:keepLines/>
        <w:widowControl w:val="0"/>
        <w:jc w:val="both"/>
        <w:rPr>
          <w:rFonts w:ascii="Tahoma" w:hAnsi="Tahoma" w:cs="Tahoma"/>
        </w:rPr>
      </w:pPr>
    </w:p>
    <w:p w14:paraId="78CDAC6A" w14:textId="77777777" w:rsidR="00AD1D9F" w:rsidRPr="00AD1D9F" w:rsidRDefault="00AD1D9F" w:rsidP="00EC66F7">
      <w:pPr>
        <w:keepLines/>
        <w:widowControl w:val="0"/>
        <w:jc w:val="both"/>
        <w:rPr>
          <w:rFonts w:ascii="Tahoma" w:hAnsi="Tahoma" w:cs="Tahoma"/>
        </w:rPr>
      </w:pPr>
      <w:r w:rsidRPr="00AD1D9F">
        <w:rPr>
          <w:rFonts w:ascii="Tahoma" w:hAnsi="Tahoma" w:cs="Tahoma"/>
        </w:rPr>
        <w:t xml:space="preserve">Naročnik ima pravico nadzorovati izdelavo in sestavljanje stojnic ter dajati navodila, v kolikor bo to potrebno, izvajalec pa se obvezuje nadzor izdelave in sestavljanja stojnic naročniku omogočiti. </w:t>
      </w:r>
    </w:p>
    <w:p w14:paraId="055C4922" w14:textId="77777777" w:rsidR="00AD1D9F" w:rsidRPr="00AD1D9F" w:rsidRDefault="00AD1D9F" w:rsidP="00EC66F7">
      <w:pPr>
        <w:keepLines/>
        <w:widowControl w:val="0"/>
        <w:jc w:val="both"/>
        <w:rPr>
          <w:rFonts w:ascii="Calibri" w:hAnsi="Calibri"/>
        </w:rPr>
      </w:pPr>
      <w:r w:rsidRPr="00AD1D9F">
        <w:rPr>
          <w:rFonts w:ascii="Calibri" w:hAnsi="Calibri"/>
        </w:rPr>
        <w:t xml:space="preserve"> </w:t>
      </w:r>
    </w:p>
    <w:p w14:paraId="406E631C" w14:textId="77777777" w:rsidR="00AD1D9F" w:rsidRPr="00AD1D9F" w:rsidRDefault="00AD1D9F" w:rsidP="00EC66F7">
      <w:pPr>
        <w:keepLines/>
        <w:widowControl w:val="0"/>
        <w:jc w:val="both"/>
        <w:rPr>
          <w:rFonts w:ascii="Tahoma" w:hAnsi="Tahoma" w:cs="Tahoma"/>
        </w:rPr>
      </w:pPr>
      <w:r w:rsidRPr="00AD1D9F">
        <w:rPr>
          <w:rFonts w:ascii="Tahoma" w:hAnsi="Tahoma" w:cs="Tahoma"/>
        </w:rPr>
        <w:t xml:space="preserve">Izvajalec je dolžan opozoriti naročnika na pomanjkljivosti v tehničnih zahtevah ter na druge okoliščine, za katere je vedel ali bi moral vedeti in bi bile lahko pomembne za izvedbo predmeta pogodbe ali za njegovo pravočasno izvršitev, sicer odgovarja za škodo. </w:t>
      </w:r>
    </w:p>
    <w:p w14:paraId="65DD0721" w14:textId="77777777" w:rsidR="00AD1D9F" w:rsidRPr="00AD1D9F" w:rsidRDefault="00AD1D9F" w:rsidP="00EC66F7">
      <w:pPr>
        <w:keepLines/>
        <w:widowControl w:val="0"/>
        <w:jc w:val="both"/>
        <w:rPr>
          <w:rFonts w:ascii="Tahoma" w:hAnsi="Tahoma" w:cs="Tahoma"/>
        </w:rPr>
      </w:pPr>
      <w:r w:rsidRPr="00AD1D9F">
        <w:rPr>
          <w:rFonts w:ascii="Tahoma" w:hAnsi="Tahoma" w:cs="Tahoma"/>
        </w:rPr>
        <w:t xml:space="preserve"> </w:t>
      </w:r>
    </w:p>
    <w:p w14:paraId="6B6774A5"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7AF2E136" w14:textId="77777777" w:rsidR="00AD1D9F" w:rsidRPr="00AD1D9F" w:rsidRDefault="00AD1D9F" w:rsidP="00EC66F7">
      <w:pPr>
        <w:keepLines/>
        <w:widowControl w:val="0"/>
        <w:jc w:val="both"/>
        <w:rPr>
          <w:rFonts w:ascii="Tahoma" w:hAnsi="Tahoma" w:cs="Tahoma"/>
        </w:rPr>
      </w:pPr>
    </w:p>
    <w:p w14:paraId="52B6DDCF" w14:textId="77777777" w:rsidR="00AD1D9F" w:rsidRPr="00AD1D9F" w:rsidRDefault="00AD1D9F" w:rsidP="00EC66F7">
      <w:pPr>
        <w:keepLines/>
        <w:widowControl w:val="0"/>
        <w:jc w:val="both"/>
        <w:rPr>
          <w:rFonts w:ascii="Tahoma" w:hAnsi="Tahoma" w:cs="Tahoma"/>
        </w:rPr>
      </w:pPr>
      <w:r w:rsidRPr="00AD1D9F">
        <w:rPr>
          <w:rFonts w:ascii="Tahoma" w:hAnsi="Tahoma" w:cs="Tahoma"/>
        </w:rPr>
        <w:t xml:space="preserve">Izvajalec zagotavlja štiriindvajset (24) mesecev garancije za kvaliteto uporabljenih materialov in za kvalitetno izdelavo blaga, šteto od datuma podpisa prevzemnega zapisnika in skladno z določili zakona, ki ureja obligacijska razmerja. </w:t>
      </w:r>
    </w:p>
    <w:p w14:paraId="4C683E84" w14:textId="77777777" w:rsidR="00AD1D9F" w:rsidRPr="00AD1D9F" w:rsidRDefault="00AD1D9F" w:rsidP="00EC66F7">
      <w:pPr>
        <w:keepLines/>
        <w:widowControl w:val="0"/>
        <w:jc w:val="both"/>
        <w:rPr>
          <w:rFonts w:ascii="Tahoma" w:hAnsi="Tahoma" w:cs="Tahoma"/>
        </w:rPr>
      </w:pPr>
    </w:p>
    <w:p w14:paraId="56333282" w14:textId="77777777" w:rsidR="00AD1D9F" w:rsidRPr="00AD1D9F" w:rsidRDefault="00AD1D9F" w:rsidP="00EC66F7">
      <w:pPr>
        <w:keepLines/>
        <w:widowControl w:val="0"/>
        <w:jc w:val="both"/>
        <w:rPr>
          <w:rFonts w:ascii="Tahoma" w:hAnsi="Tahoma" w:cs="Tahoma"/>
        </w:rPr>
      </w:pPr>
    </w:p>
    <w:p w14:paraId="052575EE" w14:textId="77777777" w:rsidR="00AD1D9F" w:rsidRPr="00AD1D9F" w:rsidRDefault="00AD1D9F" w:rsidP="00EC66F7">
      <w:pPr>
        <w:keepLines/>
        <w:widowControl w:val="0"/>
        <w:numPr>
          <w:ilvl w:val="0"/>
          <w:numId w:val="39"/>
        </w:numPr>
        <w:tabs>
          <w:tab w:val="left" w:pos="1080"/>
          <w:tab w:val="left" w:pos="1702"/>
        </w:tabs>
        <w:ind w:hanging="1440"/>
        <w:jc w:val="both"/>
        <w:rPr>
          <w:rFonts w:ascii="Tahoma" w:hAnsi="Tahoma" w:cs="Tahoma"/>
          <w:b/>
        </w:rPr>
      </w:pPr>
      <w:r w:rsidRPr="00AD1D9F">
        <w:rPr>
          <w:rFonts w:ascii="Tahoma" w:hAnsi="Tahoma" w:cs="Tahoma"/>
          <w:b/>
        </w:rPr>
        <w:t>REKLAMACIJE</w:t>
      </w:r>
    </w:p>
    <w:p w14:paraId="0929D0A1" w14:textId="77777777" w:rsidR="00AD1D9F" w:rsidRPr="00AD1D9F" w:rsidRDefault="00AD1D9F" w:rsidP="00EC66F7">
      <w:pPr>
        <w:keepLines/>
        <w:widowControl w:val="0"/>
        <w:tabs>
          <w:tab w:val="left" w:pos="1080"/>
          <w:tab w:val="left" w:pos="1702"/>
        </w:tabs>
        <w:ind w:left="1440"/>
        <w:jc w:val="both"/>
        <w:rPr>
          <w:rFonts w:ascii="Tahoma" w:hAnsi="Tahoma" w:cs="Tahoma"/>
          <w:b/>
        </w:rPr>
      </w:pPr>
    </w:p>
    <w:p w14:paraId="699B05F9" w14:textId="77777777" w:rsidR="00AD1D9F" w:rsidRPr="00AD1D9F" w:rsidRDefault="00AD1D9F" w:rsidP="00EC66F7">
      <w:pPr>
        <w:keepLines/>
        <w:widowControl w:val="0"/>
        <w:jc w:val="both"/>
        <w:rPr>
          <w:rFonts w:ascii="Tahoma" w:hAnsi="Tahoma" w:cs="Tahoma"/>
        </w:rPr>
      </w:pPr>
    </w:p>
    <w:p w14:paraId="7B41210E"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0C9E231B" w14:textId="77777777" w:rsidR="00AD1D9F" w:rsidRPr="00AD1D9F" w:rsidRDefault="00AD1D9F" w:rsidP="00EC66F7">
      <w:pPr>
        <w:keepLines/>
        <w:widowControl w:val="0"/>
        <w:jc w:val="both"/>
        <w:rPr>
          <w:rFonts w:ascii="Calibri" w:hAnsi="Calibri" w:cs="Calibri"/>
          <w:szCs w:val="22"/>
        </w:rPr>
      </w:pPr>
    </w:p>
    <w:p w14:paraId="29B57097" w14:textId="77777777" w:rsidR="00AD1D9F" w:rsidRPr="00AD1D9F" w:rsidRDefault="00AD1D9F" w:rsidP="00EC66F7">
      <w:pPr>
        <w:keepLines/>
        <w:widowControl w:val="0"/>
        <w:jc w:val="both"/>
        <w:rPr>
          <w:rFonts w:ascii="Tahoma" w:hAnsi="Tahoma" w:cs="Tahoma"/>
        </w:rPr>
      </w:pPr>
      <w:r w:rsidRPr="00AD1D9F">
        <w:rPr>
          <w:rFonts w:ascii="Tahoma" w:hAnsi="Tahoma" w:cs="Tahoma"/>
        </w:rPr>
        <w:t>Reklamacije zaradi kakovostnih vidnih napak ali reklamacije zaradi neustreznosti dobavljenih stojnic (v nadaljevanju: reklamacije zaradi pomanjkljivosti) bo naročnik izvajalcu sporočil</w:t>
      </w:r>
      <w:r w:rsidR="00366C54">
        <w:rPr>
          <w:rFonts w:ascii="Tahoma" w:hAnsi="Tahoma" w:cs="Tahoma"/>
        </w:rPr>
        <w:t>, izvajalec pa reklamacijo upošteval,</w:t>
      </w:r>
      <w:r w:rsidRPr="00AD1D9F">
        <w:rPr>
          <w:rFonts w:ascii="Tahoma" w:hAnsi="Tahoma" w:cs="Tahoma"/>
        </w:rPr>
        <w:t xml:space="preserve"> kadarkoli v garancijskem roku. Reklamacija zaradi pomanjkljivost se izvede v pisni obliki (e-pošta ali telefaks).</w:t>
      </w:r>
    </w:p>
    <w:p w14:paraId="30AD2A05" w14:textId="77777777" w:rsidR="00AD1D9F" w:rsidRPr="00AD1D9F" w:rsidRDefault="00AD1D9F" w:rsidP="00EC66F7">
      <w:pPr>
        <w:keepLines/>
        <w:widowControl w:val="0"/>
        <w:jc w:val="both"/>
        <w:rPr>
          <w:rFonts w:ascii="Tahoma" w:hAnsi="Tahoma" w:cs="Tahoma"/>
        </w:rPr>
      </w:pPr>
    </w:p>
    <w:p w14:paraId="7E31E17F" w14:textId="77777777" w:rsidR="00AD1D9F" w:rsidRPr="00AD1D9F" w:rsidRDefault="00AD1D9F" w:rsidP="00EC66F7">
      <w:pPr>
        <w:keepLines/>
        <w:widowControl w:val="0"/>
        <w:jc w:val="both"/>
        <w:rPr>
          <w:rFonts w:ascii="Tahoma" w:hAnsi="Tahoma" w:cs="Tahoma"/>
        </w:rPr>
      </w:pPr>
      <w:r w:rsidRPr="00AD1D9F">
        <w:rPr>
          <w:rFonts w:ascii="Tahoma" w:hAnsi="Tahoma" w:cs="Tahoma"/>
        </w:rPr>
        <w:t>Rok za odgovor izvajalca/rešitev reklamacije zaradi pomanjkljivosti dobavljenih stojnic je največ pet (5) dni od prejema pisnega obvestila o reklamaciji, o čemer mora izvajalec naročnika pravočasno obvestiti v pisni obliki (e-pošta ali telefaks).</w:t>
      </w:r>
    </w:p>
    <w:p w14:paraId="5AA4C39D" w14:textId="77777777" w:rsidR="00AD1D9F" w:rsidRPr="00AD1D9F" w:rsidRDefault="00AD1D9F" w:rsidP="00EC66F7">
      <w:pPr>
        <w:keepLines/>
        <w:widowControl w:val="0"/>
        <w:jc w:val="both"/>
        <w:rPr>
          <w:rFonts w:ascii="Calibri" w:hAnsi="Calibri" w:cs="Calibri"/>
          <w:szCs w:val="22"/>
        </w:rPr>
      </w:pPr>
    </w:p>
    <w:p w14:paraId="7DF14F40" w14:textId="77777777" w:rsidR="00AD1D9F" w:rsidRPr="00AD1D9F" w:rsidRDefault="00AD1D9F" w:rsidP="00EC66F7">
      <w:pPr>
        <w:keepLines/>
        <w:widowControl w:val="0"/>
        <w:jc w:val="both"/>
        <w:rPr>
          <w:rFonts w:ascii="Tahoma" w:hAnsi="Tahoma" w:cs="Tahoma"/>
        </w:rPr>
      </w:pPr>
      <w:r w:rsidRPr="00AD1D9F">
        <w:rPr>
          <w:rFonts w:ascii="Tahoma" w:hAnsi="Tahoma" w:cs="Tahoma"/>
        </w:rPr>
        <w:t>Izvajalec se obvezuje vse pomanjkljivosti v garancijskem roku odpraviti na svoje stroške, najkasneje v roku</w:t>
      </w:r>
      <w:r w:rsidRPr="00AD1D9F">
        <w:rPr>
          <w:rFonts w:ascii="Tahoma" w:hAnsi="Tahoma" w:cs="Tahoma"/>
          <w:sz w:val="24"/>
          <w:lang w:val="x-none"/>
        </w:rPr>
        <w:t xml:space="preserve"> </w:t>
      </w:r>
      <w:r w:rsidRPr="00AD1D9F">
        <w:rPr>
          <w:rFonts w:ascii="Tahoma" w:hAnsi="Tahoma" w:cs="Tahoma"/>
        </w:rPr>
        <w:t>osmih (8) dni od poteka roka za rešitev reklamacije iz prejšnjega odstavka.</w:t>
      </w:r>
      <w:r w:rsidRPr="00AD1D9F">
        <w:rPr>
          <w:rFonts w:ascii="Tahoma" w:hAnsi="Tahoma" w:cs="Tahoma"/>
          <w:sz w:val="24"/>
          <w:lang w:val="x-none"/>
        </w:rPr>
        <w:t xml:space="preserve"> </w:t>
      </w:r>
    </w:p>
    <w:p w14:paraId="2D7A35B3" w14:textId="77777777" w:rsidR="00AD1D9F" w:rsidRPr="00AD1D9F" w:rsidRDefault="00AD1D9F" w:rsidP="00EC66F7">
      <w:pPr>
        <w:keepLines/>
        <w:widowControl w:val="0"/>
        <w:jc w:val="both"/>
        <w:rPr>
          <w:rFonts w:ascii="Tahoma" w:hAnsi="Tahoma" w:cs="Tahoma"/>
        </w:rPr>
      </w:pPr>
    </w:p>
    <w:p w14:paraId="446AD9C9" w14:textId="05B1E984" w:rsidR="00AD1D9F" w:rsidRPr="00AD1D9F" w:rsidRDefault="00AD1D9F" w:rsidP="00EC66F7">
      <w:pPr>
        <w:keepLines/>
        <w:widowControl w:val="0"/>
        <w:jc w:val="both"/>
        <w:rPr>
          <w:rFonts w:ascii="Tahoma" w:hAnsi="Tahoma" w:cs="Tahoma"/>
        </w:rPr>
      </w:pPr>
      <w:r w:rsidRPr="00AD1D9F">
        <w:rPr>
          <w:rFonts w:ascii="Tahoma" w:hAnsi="Tahoma" w:cs="Tahoma"/>
        </w:rPr>
        <w:lastRenderedPageBreak/>
        <w:t xml:space="preserve">Izvajalec se obvezuje pomanjkljivosti odpraviti na lokaciji naročnika, če pa to ni možno, izvajalec odpravi pomanjkljivost na svoji lokaciji. V tem primeru izvajalec na svoje stroške zagotovi prevoz na svojo lokacijo in vračilo stojnic na lokacijo naročnika. Če pomanjkljivosti ni možno odpraviti ali če se enaka oziroma podobna pomanjkljivost ponovi dvakrat (2x), se izvajalec obvezuje pomanjkljivo izdelano stojnico nemudoma zamenjati z novo, enake ali izboljšane funkcionalnosti. V primeru zamenjave stojnice ali odprave pomanjkljivosti z bistvenimi popravki, se izvajalec obvezuje izdati nov garancijski list, pri čemer pričnejo teči garancijski roki z dnem izdaje novega garancijskega lista.  </w:t>
      </w:r>
    </w:p>
    <w:p w14:paraId="5231D1FB" w14:textId="77777777" w:rsidR="00AD1D9F" w:rsidRPr="00AD1D9F" w:rsidRDefault="00AD1D9F" w:rsidP="00EC66F7">
      <w:pPr>
        <w:keepLines/>
        <w:widowControl w:val="0"/>
        <w:tabs>
          <w:tab w:val="left" w:pos="709"/>
          <w:tab w:val="left" w:pos="1702"/>
        </w:tabs>
        <w:jc w:val="both"/>
        <w:rPr>
          <w:rFonts w:ascii="Tahoma" w:hAnsi="Tahoma" w:cs="Tahoma"/>
        </w:rPr>
      </w:pPr>
    </w:p>
    <w:p w14:paraId="5C515B7B"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382F5A98" w14:textId="77777777" w:rsidR="00AD1D9F" w:rsidRPr="00AD1D9F" w:rsidRDefault="00AD1D9F" w:rsidP="00EC66F7">
      <w:pPr>
        <w:keepLines/>
        <w:widowControl w:val="0"/>
        <w:tabs>
          <w:tab w:val="left" w:pos="0"/>
        </w:tabs>
        <w:ind w:right="-2"/>
        <w:jc w:val="both"/>
        <w:rPr>
          <w:rFonts w:ascii="Tahoma" w:hAnsi="Tahoma" w:cs="Tahoma"/>
          <w:lang w:val="x-none"/>
        </w:rPr>
      </w:pPr>
    </w:p>
    <w:p w14:paraId="0BB35C0D" w14:textId="77777777" w:rsidR="00AD1D9F" w:rsidRPr="00AD1D9F" w:rsidRDefault="00AD1D9F" w:rsidP="00EC66F7">
      <w:pPr>
        <w:keepLines/>
        <w:widowControl w:val="0"/>
        <w:jc w:val="both"/>
        <w:rPr>
          <w:rFonts w:ascii="Tahoma" w:hAnsi="Tahoma" w:cs="Tahoma"/>
        </w:rPr>
      </w:pPr>
      <w:r w:rsidRPr="00AD1D9F">
        <w:rPr>
          <w:rFonts w:ascii="Tahoma" w:hAnsi="Tahoma" w:cs="Tahoma"/>
        </w:rPr>
        <w:t>V kolikor izvajalec v dogovorjenih rokih ne reši in odpravi reklamacije zaradi količinskih primanjkljajev</w:t>
      </w:r>
      <w:r w:rsidR="00D4023B">
        <w:rPr>
          <w:rFonts w:ascii="Tahoma" w:hAnsi="Tahoma" w:cs="Tahoma"/>
        </w:rPr>
        <w:t xml:space="preserve"> oziroma</w:t>
      </w:r>
      <w:r w:rsidRPr="00AD1D9F">
        <w:rPr>
          <w:rFonts w:ascii="Tahoma" w:hAnsi="Tahoma" w:cs="Tahoma"/>
        </w:rPr>
        <w:t xml:space="preserve"> ne reši in odpravi reklamacije zaradi pomanjkljivosti in se s naročnikom ne dogovori za nov rok dobave ali odprave pomanjkljivosti, lahko naročnik </w:t>
      </w:r>
      <w:r w:rsidR="00D4023B">
        <w:rPr>
          <w:rFonts w:ascii="Tahoma" w:hAnsi="Tahoma" w:cs="Tahoma"/>
        </w:rPr>
        <w:t xml:space="preserve">za poplačilo škode </w:t>
      </w:r>
      <w:r w:rsidRPr="00AD1D9F">
        <w:rPr>
          <w:rFonts w:ascii="Tahoma" w:hAnsi="Tahoma" w:cs="Tahoma"/>
        </w:rPr>
        <w:t>unovči finančno zavarovanje za dobro izvedbo pogodbenih obveznosti ter</w:t>
      </w:r>
      <w:r w:rsidR="00854F27">
        <w:rPr>
          <w:rFonts w:ascii="Tahoma" w:hAnsi="Tahoma" w:cs="Tahoma"/>
        </w:rPr>
        <w:t>/ali</w:t>
      </w:r>
      <w:r w:rsidRPr="00AD1D9F">
        <w:rPr>
          <w:rFonts w:ascii="Tahoma" w:hAnsi="Tahoma" w:cs="Tahoma"/>
        </w:rPr>
        <w:t xml:space="preserve"> od pogodbe odstopi</w:t>
      </w:r>
      <w:r w:rsidR="00D4023B">
        <w:rPr>
          <w:rFonts w:ascii="Tahoma" w:hAnsi="Tahoma" w:cs="Tahoma"/>
        </w:rPr>
        <w:t xml:space="preserve"> delno ali v celoti</w:t>
      </w:r>
      <w:r w:rsidRPr="00AD1D9F">
        <w:rPr>
          <w:rFonts w:ascii="Tahoma" w:hAnsi="Tahoma" w:cs="Tahoma"/>
        </w:rPr>
        <w:t>, brez kakršnekoli obveznosti do izvajalca.</w:t>
      </w:r>
    </w:p>
    <w:p w14:paraId="7ADF2899" w14:textId="77777777" w:rsidR="00AD1D9F" w:rsidRPr="00AD1D9F" w:rsidRDefault="00AD1D9F" w:rsidP="00EC66F7">
      <w:pPr>
        <w:keepLines/>
        <w:widowControl w:val="0"/>
        <w:jc w:val="both"/>
        <w:rPr>
          <w:rFonts w:ascii="Tahoma" w:hAnsi="Tahoma" w:cs="Tahoma"/>
        </w:rPr>
      </w:pPr>
    </w:p>
    <w:p w14:paraId="5E257987" w14:textId="77777777" w:rsidR="00AD1D9F" w:rsidRPr="003419D6" w:rsidRDefault="00AD1D9F" w:rsidP="00EC66F7">
      <w:pPr>
        <w:keepLines/>
        <w:widowControl w:val="0"/>
        <w:numPr>
          <w:ilvl w:val="0"/>
          <w:numId w:val="39"/>
        </w:numPr>
        <w:tabs>
          <w:tab w:val="left" w:pos="1080"/>
          <w:tab w:val="left" w:pos="1702"/>
        </w:tabs>
        <w:ind w:hanging="1440"/>
        <w:jc w:val="both"/>
        <w:rPr>
          <w:rFonts w:ascii="Tahoma" w:hAnsi="Tahoma" w:cs="Tahoma"/>
          <w:b/>
        </w:rPr>
      </w:pPr>
      <w:r w:rsidRPr="003419D6">
        <w:rPr>
          <w:rFonts w:ascii="Tahoma" w:hAnsi="Tahoma" w:cs="Tahoma"/>
          <w:b/>
        </w:rPr>
        <w:t>FINANČNO ZAVAROVANJE</w:t>
      </w:r>
    </w:p>
    <w:p w14:paraId="5EB42B4C" w14:textId="77777777" w:rsidR="00AD1D9F" w:rsidRPr="00AD1D9F" w:rsidRDefault="00AD1D9F" w:rsidP="00EC66F7">
      <w:pPr>
        <w:keepLines/>
        <w:widowControl w:val="0"/>
        <w:tabs>
          <w:tab w:val="left" w:pos="1080"/>
          <w:tab w:val="left" w:pos="1702"/>
        </w:tabs>
        <w:ind w:left="1440"/>
        <w:jc w:val="both"/>
        <w:rPr>
          <w:rFonts w:ascii="Tahoma" w:hAnsi="Tahoma" w:cs="Tahoma"/>
          <w:b/>
        </w:rPr>
      </w:pPr>
    </w:p>
    <w:p w14:paraId="40EDFB18"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04C6A48F" w14:textId="77777777" w:rsidR="00AD1D9F" w:rsidRPr="00AD1D9F" w:rsidRDefault="00AD1D9F" w:rsidP="00EC66F7">
      <w:pPr>
        <w:keepLines/>
        <w:widowControl w:val="0"/>
        <w:jc w:val="both"/>
        <w:rPr>
          <w:rFonts w:ascii="Tahoma" w:hAnsi="Tahoma" w:cs="Tahoma"/>
        </w:rPr>
      </w:pPr>
    </w:p>
    <w:p w14:paraId="53A3B772" w14:textId="65639241" w:rsidR="00AD1D9F" w:rsidRPr="00AD1D9F" w:rsidRDefault="00AD1D9F" w:rsidP="00EC66F7">
      <w:pPr>
        <w:keepLines/>
        <w:widowControl w:val="0"/>
        <w:jc w:val="both"/>
        <w:rPr>
          <w:rFonts w:ascii="Tahoma" w:hAnsi="Tahoma" w:cs="Tahoma"/>
        </w:rPr>
      </w:pPr>
      <w:r w:rsidRPr="00AD1D9F">
        <w:rPr>
          <w:rFonts w:ascii="Tahoma" w:hAnsi="Tahoma" w:cs="Tahoma"/>
        </w:rPr>
        <w:t xml:space="preserve">Izvajalec mora najkasneje v </w:t>
      </w:r>
      <w:r w:rsidR="00005F2A">
        <w:rPr>
          <w:rFonts w:ascii="Tahoma" w:hAnsi="Tahoma" w:cs="Tahoma"/>
        </w:rPr>
        <w:t xml:space="preserve"> 5 (petih)</w:t>
      </w:r>
      <w:r w:rsidRPr="00AD1D9F">
        <w:rPr>
          <w:rFonts w:ascii="Tahoma" w:hAnsi="Tahoma" w:cs="Tahoma"/>
        </w:rPr>
        <w:t xml:space="preserve"> koledarskih dneh od dneva sklenitve pogodbe predložiti kupcu finančno zavarovanje za zavarovanje dobre izvedbe pogodbenih obveznosti podpisano in žigosano bianko menico ter izpolnjen, podpisan in žigosan obrazec Menična izjava za zavarovanje dobre izvedbe pogodbenih obveznosti skladno z vzorcem in zahtevami iz razpisne dokumentacije</w:t>
      </w:r>
      <w:r w:rsidR="00F43263">
        <w:rPr>
          <w:rFonts w:ascii="Tahoma" w:hAnsi="Tahoma" w:cs="Tahoma"/>
        </w:rPr>
        <w:t xml:space="preserve"> </w:t>
      </w:r>
      <w:r w:rsidRPr="00AD1D9F">
        <w:rPr>
          <w:rFonts w:ascii="Tahoma" w:hAnsi="Tahoma" w:cs="Tahoma"/>
        </w:rPr>
        <w:t xml:space="preserve">(v nadaljevanju: finančno zavarovanje za dobro izvedbo pogodbenih obveznosti), v višini 10 % (deset odstotkov) pogodbene vrednosti brez DDV, z dobo veljavnosti še najmanj trideset (30) dni po preteku </w:t>
      </w:r>
      <w:r w:rsidR="005642C7">
        <w:rPr>
          <w:rFonts w:ascii="Tahoma" w:hAnsi="Tahoma" w:cs="Tahoma"/>
        </w:rPr>
        <w:t>garancijskega roka iz 9. člena pogodbe</w:t>
      </w:r>
      <w:r w:rsidRPr="00AD1D9F">
        <w:rPr>
          <w:rFonts w:ascii="Tahoma" w:hAnsi="Tahoma" w:cs="Tahoma"/>
        </w:rPr>
        <w:t>.</w:t>
      </w:r>
    </w:p>
    <w:p w14:paraId="4AC184C7" w14:textId="77777777" w:rsidR="00AD1D9F" w:rsidRPr="00AD1D9F" w:rsidRDefault="00AD1D9F" w:rsidP="00EC66F7">
      <w:pPr>
        <w:keepLines/>
        <w:widowControl w:val="0"/>
        <w:jc w:val="both"/>
        <w:rPr>
          <w:rFonts w:ascii="Tahoma" w:hAnsi="Tahoma" w:cs="Tahoma"/>
        </w:rPr>
      </w:pPr>
    </w:p>
    <w:p w14:paraId="7D0FA380" w14:textId="77777777" w:rsidR="00AD1D9F" w:rsidRPr="00AD1D9F" w:rsidRDefault="00AD1D9F" w:rsidP="00EC66F7">
      <w:pPr>
        <w:keepLines/>
        <w:widowControl w:val="0"/>
        <w:jc w:val="both"/>
        <w:rPr>
          <w:rFonts w:ascii="Tahoma" w:hAnsi="Tahoma" w:cs="Tahoma"/>
        </w:rPr>
      </w:pPr>
      <w:r w:rsidRPr="00AD1D9F">
        <w:rPr>
          <w:rFonts w:ascii="Tahoma" w:hAnsi="Tahoma" w:cs="Tahoma"/>
        </w:rPr>
        <w:t>Predložitev finančnega zavarovanja za dobro izvedbo pogodbenih obveznosti je pogoj za veljavnost te pogodbe. Če izvajalec v navedenem roku iz prejšnjega odstavka tega člena kupcu ne predloži finančnega zavarovanja za dobro izvedbo pogodbenih obveznosti, v višini in z veljavnostjo iz prejšnjega odstavka tega člena, se šteje, da ta pogodba ni bila nikoli sklenjena, naročnik pa bo Državni revizijski komisiji predlagal, da uvede postopek o prekršku.</w:t>
      </w:r>
    </w:p>
    <w:p w14:paraId="5C006434" w14:textId="77777777" w:rsidR="00AD1D9F" w:rsidRPr="00AD1D9F" w:rsidRDefault="00AD1D9F" w:rsidP="00EC66F7">
      <w:pPr>
        <w:keepLines/>
        <w:widowControl w:val="0"/>
        <w:jc w:val="both"/>
        <w:rPr>
          <w:rFonts w:ascii="Tahoma" w:hAnsi="Tahoma" w:cs="Tahoma"/>
        </w:rPr>
      </w:pPr>
    </w:p>
    <w:p w14:paraId="1610FEBA" w14:textId="77777777" w:rsidR="00AD1D9F" w:rsidRPr="00AD1D9F" w:rsidRDefault="00AD1D9F" w:rsidP="00EC66F7">
      <w:pPr>
        <w:keepLines/>
        <w:widowControl w:val="0"/>
        <w:jc w:val="both"/>
        <w:rPr>
          <w:rFonts w:ascii="Tahoma" w:hAnsi="Tahoma" w:cs="Tahoma"/>
        </w:rPr>
      </w:pPr>
      <w:r w:rsidRPr="00AD1D9F">
        <w:rPr>
          <w:rFonts w:ascii="Tahoma" w:hAnsi="Tahoma" w:cs="Tahoma"/>
        </w:rPr>
        <w:t>V kolikor izvajalec ne izpolnjuje svojih pogodbenih obveznosti, lahko naročnik unovči finančno zavarovanje za dobro izvedbo pogodbenih obveznosti in</w:t>
      </w:r>
      <w:r w:rsidR="00854F27">
        <w:rPr>
          <w:rFonts w:ascii="Tahoma" w:hAnsi="Tahoma" w:cs="Tahoma"/>
        </w:rPr>
        <w:t>/ali</w:t>
      </w:r>
      <w:r w:rsidRPr="00AD1D9F">
        <w:rPr>
          <w:rFonts w:ascii="Tahoma" w:hAnsi="Tahoma" w:cs="Tahoma"/>
        </w:rPr>
        <w:t xml:space="preserve"> od pogodbe odstopi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  </w:t>
      </w:r>
    </w:p>
    <w:p w14:paraId="2508E543" w14:textId="77777777" w:rsidR="00AD1D9F" w:rsidRPr="00AD1D9F" w:rsidRDefault="00AD1D9F" w:rsidP="00EC66F7">
      <w:pPr>
        <w:keepLines/>
        <w:widowControl w:val="0"/>
        <w:tabs>
          <w:tab w:val="left" w:pos="567"/>
          <w:tab w:val="left" w:pos="1702"/>
        </w:tabs>
        <w:jc w:val="both"/>
        <w:rPr>
          <w:rFonts w:ascii="Tahoma" w:hAnsi="Tahoma" w:cs="Tahoma"/>
          <w:b/>
        </w:rPr>
      </w:pPr>
    </w:p>
    <w:p w14:paraId="614FFDF3" w14:textId="77777777" w:rsidR="00AD1D9F" w:rsidRPr="00AD1D9F" w:rsidRDefault="00AD1D9F" w:rsidP="00EC66F7">
      <w:pPr>
        <w:keepLines/>
        <w:widowControl w:val="0"/>
        <w:jc w:val="both"/>
        <w:rPr>
          <w:rFonts w:ascii="Tahoma" w:hAnsi="Tahoma" w:cs="Tahoma"/>
        </w:rPr>
      </w:pPr>
      <w:r w:rsidRPr="00AD1D9F">
        <w:rPr>
          <w:rFonts w:ascii="Tahoma" w:hAnsi="Tahoma" w:cs="Tahoma"/>
        </w:rPr>
        <w:t>Unovčenje finančnega zavarovanja za dobro izvedbo pogodbenih obveznosti ne odvezuje izvajalca od njegove obveznosti, povrniti kupcu škodo v višini zneska razlike med višino dejanske škode, ki jo je naročnik zaradi neizpolnjevanja pogodbenih obveznosti izvajalca utrpel in zneskom unovčenega finančnega zavarovanja za dobro izvedbo pogodbenih obveznosti.</w:t>
      </w:r>
    </w:p>
    <w:p w14:paraId="54CE3F79" w14:textId="77777777" w:rsidR="00AD1D9F" w:rsidRPr="00AD1D9F" w:rsidRDefault="00AD1D9F" w:rsidP="00EC66F7">
      <w:pPr>
        <w:keepLines/>
        <w:widowControl w:val="0"/>
        <w:jc w:val="both"/>
        <w:rPr>
          <w:rFonts w:ascii="Tahoma" w:hAnsi="Tahoma" w:cs="Tahoma"/>
        </w:rPr>
      </w:pPr>
    </w:p>
    <w:p w14:paraId="0765E9E4" w14:textId="77777777" w:rsidR="00AD1D9F" w:rsidRPr="00AD1D9F" w:rsidRDefault="00AD1D9F" w:rsidP="00EC66F7">
      <w:pPr>
        <w:keepLines/>
        <w:widowControl w:val="0"/>
        <w:jc w:val="both"/>
        <w:rPr>
          <w:rFonts w:ascii="Tahoma" w:hAnsi="Tahoma" w:cs="Tahoma"/>
        </w:rPr>
      </w:pPr>
      <w:r w:rsidRPr="00AD1D9F">
        <w:rPr>
          <w:rFonts w:ascii="Tahoma" w:hAnsi="Tahoma" w:cs="Tahoma"/>
        </w:rPr>
        <w:t>V primeru, da naročnik unovči finančno zavarovanje za dobro izvedbo pogodbenih obveznosti v manjši vrednosti, kot je vrednost finančnega zavarovanja za dobro izvedbo pogodbenih obveznosti, mora izvajalec za razliko predložiti kupcu novo bianko menico z menično izjavo, v višini ne unovčene vrednosti.</w:t>
      </w:r>
    </w:p>
    <w:p w14:paraId="6BCA76A3" w14:textId="77777777" w:rsidR="00AD1D9F" w:rsidRPr="00AD1D9F" w:rsidRDefault="00AD1D9F" w:rsidP="00EC66F7">
      <w:pPr>
        <w:keepLines/>
        <w:widowControl w:val="0"/>
        <w:jc w:val="both"/>
        <w:rPr>
          <w:rFonts w:ascii="Tahoma" w:hAnsi="Tahoma" w:cs="Tahoma"/>
        </w:rPr>
      </w:pPr>
    </w:p>
    <w:p w14:paraId="51364EDD" w14:textId="77777777" w:rsidR="00AD1D9F" w:rsidRPr="00AD1D9F" w:rsidRDefault="00AD1D9F" w:rsidP="00EC66F7">
      <w:pPr>
        <w:keepLines/>
        <w:widowControl w:val="0"/>
        <w:numPr>
          <w:ilvl w:val="0"/>
          <w:numId w:val="39"/>
        </w:numPr>
        <w:tabs>
          <w:tab w:val="left" w:pos="1080"/>
          <w:tab w:val="left" w:pos="1702"/>
        </w:tabs>
        <w:ind w:hanging="1440"/>
        <w:jc w:val="both"/>
        <w:rPr>
          <w:rFonts w:ascii="Tahoma" w:hAnsi="Tahoma" w:cs="Tahoma"/>
          <w:b/>
        </w:rPr>
      </w:pPr>
      <w:r w:rsidRPr="00AD1D9F">
        <w:rPr>
          <w:rFonts w:ascii="Tahoma" w:hAnsi="Tahoma" w:cs="Tahoma"/>
          <w:b/>
        </w:rPr>
        <w:t xml:space="preserve">OBVEZNOSTI POGODBENIH STRANK </w:t>
      </w:r>
    </w:p>
    <w:p w14:paraId="2B7C53AC" w14:textId="77777777" w:rsidR="00AD1D9F" w:rsidRPr="00AD1D9F" w:rsidRDefault="00AD1D9F" w:rsidP="00EC66F7">
      <w:pPr>
        <w:keepLines/>
        <w:widowControl w:val="0"/>
        <w:tabs>
          <w:tab w:val="left" w:pos="1080"/>
          <w:tab w:val="left" w:pos="1702"/>
        </w:tabs>
        <w:ind w:left="1440"/>
        <w:jc w:val="both"/>
        <w:rPr>
          <w:rFonts w:ascii="Tahoma" w:hAnsi="Tahoma" w:cs="Tahoma"/>
          <w:b/>
        </w:rPr>
      </w:pPr>
    </w:p>
    <w:p w14:paraId="5BA2A9BA"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0A561FE9" w14:textId="77777777" w:rsidR="00AD1D9F" w:rsidRPr="00AD1D9F" w:rsidRDefault="00AD1D9F" w:rsidP="00EC66F7">
      <w:pPr>
        <w:keepLines/>
        <w:widowControl w:val="0"/>
        <w:jc w:val="both"/>
        <w:rPr>
          <w:rFonts w:ascii="Tahoma" w:hAnsi="Tahoma" w:cs="Tahoma"/>
        </w:rPr>
      </w:pPr>
    </w:p>
    <w:p w14:paraId="2512F13B" w14:textId="643C0463" w:rsidR="00AD1D9F" w:rsidRPr="00AD1D9F" w:rsidRDefault="00AD1D9F" w:rsidP="00EC66F7">
      <w:pPr>
        <w:keepLines/>
        <w:widowControl w:val="0"/>
        <w:tabs>
          <w:tab w:val="left" w:pos="1418"/>
          <w:tab w:val="left" w:pos="1702"/>
        </w:tabs>
        <w:jc w:val="both"/>
        <w:rPr>
          <w:rFonts w:ascii="Tahoma" w:hAnsi="Tahoma" w:cs="Tahoma"/>
          <w:noProof/>
        </w:rPr>
      </w:pPr>
      <w:r w:rsidRPr="00AD1D9F">
        <w:rPr>
          <w:rFonts w:ascii="Tahoma" w:hAnsi="Tahoma" w:cs="Tahoma"/>
          <w:noProof/>
        </w:rPr>
        <w:t>Pogodbeni stranki se obvezujeta ravnati kot dobra gospodarstv</w:t>
      </w:r>
      <w:r w:rsidR="00554008">
        <w:rPr>
          <w:rFonts w:ascii="Tahoma" w:hAnsi="Tahoma" w:cs="Tahoma"/>
          <w:noProof/>
        </w:rPr>
        <w:t>e</w:t>
      </w:r>
      <w:r w:rsidRPr="00AD1D9F">
        <w:rPr>
          <w:rFonts w:ascii="Tahoma" w:hAnsi="Tahoma" w:cs="Tahoma"/>
          <w:noProof/>
        </w:rPr>
        <w:t>nika in storiti vse, kar je potrebno za izvršitev obveznosti iz pogodbe.</w:t>
      </w:r>
    </w:p>
    <w:p w14:paraId="62BD3820" w14:textId="77777777" w:rsidR="00AD1D9F" w:rsidRPr="00AD1D9F" w:rsidRDefault="00AD1D9F" w:rsidP="00EC66F7">
      <w:pPr>
        <w:keepLines/>
        <w:widowControl w:val="0"/>
        <w:tabs>
          <w:tab w:val="left" w:pos="1418"/>
          <w:tab w:val="left" w:pos="1702"/>
        </w:tabs>
        <w:spacing w:after="60"/>
        <w:jc w:val="both"/>
        <w:rPr>
          <w:rFonts w:ascii="Tahoma" w:hAnsi="Tahoma" w:cs="Tahoma"/>
          <w:noProof/>
        </w:rPr>
      </w:pPr>
    </w:p>
    <w:p w14:paraId="101F1FB6" w14:textId="77777777" w:rsidR="00AD1D9F" w:rsidRPr="00AD1D9F" w:rsidRDefault="00AD1D9F" w:rsidP="00EC66F7">
      <w:pPr>
        <w:keepLines/>
        <w:widowControl w:val="0"/>
        <w:tabs>
          <w:tab w:val="left" w:pos="1418"/>
          <w:tab w:val="left" w:pos="1702"/>
        </w:tabs>
        <w:spacing w:after="60"/>
        <w:jc w:val="both"/>
        <w:rPr>
          <w:rFonts w:ascii="Tahoma" w:hAnsi="Tahoma" w:cs="Tahoma"/>
          <w:noProof/>
        </w:rPr>
      </w:pPr>
      <w:r w:rsidRPr="00AD1D9F">
        <w:rPr>
          <w:rFonts w:ascii="Tahoma" w:hAnsi="Tahoma" w:cs="Tahoma"/>
          <w:noProof/>
        </w:rPr>
        <w:lastRenderedPageBreak/>
        <w:t>Izvajalec se obvezuje:</w:t>
      </w:r>
    </w:p>
    <w:p w14:paraId="151034CE" w14:textId="77777777" w:rsidR="00AD1D9F" w:rsidRPr="00AD1D9F" w:rsidRDefault="00AD1D9F" w:rsidP="00EC66F7">
      <w:pPr>
        <w:keepLines/>
        <w:widowControl w:val="0"/>
        <w:numPr>
          <w:ilvl w:val="0"/>
          <w:numId w:val="35"/>
        </w:numPr>
        <w:ind w:left="567"/>
        <w:jc w:val="both"/>
        <w:rPr>
          <w:rFonts w:ascii="Tahoma" w:hAnsi="Tahoma" w:cs="Tahoma"/>
          <w:noProof/>
        </w:rPr>
      </w:pPr>
      <w:r w:rsidRPr="00AD1D9F">
        <w:rPr>
          <w:rFonts w:ascii="Tahoma" w:hAnsi="Tahoma" w:cs="Tahoma"/>
          <w:noProof/>
        </w:rPr>
        <w:t>prevzete obveznosti izvesti strokovno in pravilno, po pravilih stroke, vestno in kakovostno, v skladu z vsemi veljavnimi predpisi, standardi in normativi ter zahtevami naročnika,</w:t>
      </w:r>
    </w:p>
    <w:p w14:paraId="29C67258" w14:textId="77777777" w:rsidR="00AD1D9F" w:rsidRPr="00AD1D9F" w:rsidRDefault="00AD1D9F" w:rsidP="00EC66F7">
      <w:pPr>
        <w:keepLines/>
        <w:widowControl w:val="0"/>
        <w:numPr>
          <w:ilvl w:val="0"/>
          <w:numId w:val="35"/>
        </w:numPr>
        <w:ind w:left="567"/>
        <w:jc w:val="both"/>
        <w:rPr>
          <w:rFonts w:ascii="Tahoma" w:hAnsi="Tahoma" w:cs="Tahoma"/>
          <w:noProof/>
        </w:rPr>
      </w:pPr>
      <w:r w:rsidRPr="00AD1D9F">
        <w:rPr>
          <w:rFonts w:ascii="Tahoma" w:hAnsi="Tahoma" w:cs="Tahoma"/>
          <w:noProof/>
        </w:rPr>
        <w:t xml:space="preserve">izpolniti vse zahteve naročnika, ki izhajajo iz razpisne dokumentacije in sprejete ponudbe izvajalca, </w:t>
      </w:r>
    </w:p>
    <w:p w14:paraId="3D1D5397" w14:textId="77777777" w:rsidR="00AD1D9F" w:rsidRPr="00AD1D9F" w:rsidRDefault="00AD1D9F" w:rsidP="00EC66F7">
      <w:pPr>
        <w:keepLines/>
        <w:widowControl w:val="0"/>
        <w:numPr>
          <w:ilvl w:val="0"/>
          <w:numId w:val="35"/>
        </w:numPr>
        <w:ind w:left="567"/>
        <w:jc w:val="both"/>
        <w:rPr>
          <w:rFonts w:ascii="Tahoma" w:hAnsi="Tahoma" w:cs="Tahoma"/>
          <w:noProof/>
        </w:rPr>
      </w:pPr>
      <w:r w:rsidRPr="00AD1D9F">
        <w:rPr>
          <w:rFonts w:ascii="Tahoma" w:hAnsi="Tahoma" w:cs="Tahoma"/>
          <w:noProof/>
        </w:rPr>
        <w:t>izročiti kupcu finančno zavarovanje za dobro izvedbo pogodbenih obveznosti,</w:t>
      </w:r>
    </w:p>
    <w:p w14:paraId="291C957C" w14:textId="77777777" w:rsidR="00AD1D9F" w:rsidRPr="00AD1D9F" w:rsidRDefault="00AD1D9F" w:rsidP="00EC66F7">
      <w:pPr>
        <w:keepLines/>
        <w:widowControl w:val="0"/>
        <w:numPr>
          <w:ilvl w:val="0"/>
          <w:numId w:val="35"/>
        </w:numPr>
        <w:ind w:left="567"/>
        <w:jc w:val="both"/>
        <w:rPr>
          <w:rFonts w:ascii="Tahoma" w:hAnsi="Tahoma" w:cs="Tahoma"/>
          <w:noProof/>
        </w:rPr>
      </w:pPr>
      <w:r w:rsidRPr="00AD1D9F">
        <w:rPr>
          <w:rFonts w:ascii="Tahoma" w:hAnsi="Tahoma" w:cs="Tahoma"/>
          <w:noProof/>
        </w:rPr>
        <w:t>obvestiti naročnika o nastalih okoliščinah, ki bi lahko vplivale na izpolnitev prodajalčevih pogodbenih obveznosti,</w:t>
      </w:r>
    </w:p>
    <w:p w14:paraId="489F706A" w14:textId="77777777" w:rsidR="00AD1D9F" w:rsidRPr="00AD1D9F" w:rsidRDefault="00AD1D9F" w:rsidP="00EC66F7">
      <w:pPr>
        <w:keepLines/>
        <w:widowControl w:val="0"/>
        <w:numPr>
          <w:ilvl w:val="0"/>
          <w:numId w:val="35"/>
        </w:numPr>
        <w:ind w:left="567"/>
        <w:jc w:val="both"/>
        <w:rPr>
          <w:rFonts w:ascii="Tahoma" w:hAnsi="Tahoma" w:cs="Tahoma"/>
          <w:noProof/>
        </w:rPr>
      </w:pPr>
      <w:r w:rsidRPr="00AD1D9F">
        <w:rPr>
          <w:rFonts w:ascii="Tahoma" w:hAnsi="Tahoma" w:cs="Tahoma"/>
          <w:noProof/>
        </w:rPr>
        <w:t>sproti odpravljati vse pomanjkljivosti, na katere bo opozoril naročnik.</w:t>
      </w:r>
    </w:p>
    <w:p w14:paraId="27A87F75" w14:textId="77777777" w:rsidR="00AD1D9F" w:rsidRPr="00AD1D9F" w:rsidRDefault="00AD1D9F" w:rsidP="00EC66F7">
      <w:pPr>
        <w:keepLines/>
        <w:widowControl w:val="0"/>
        <w:tabs>
          <w:tab w:val="left" w:pos="1418"/>
          <w:tab w:val="left" w:pos="1702"/>
        </w:tabs>
        <w:jc w:val="both"/>
        <w:rPr>
          <w:rFonts w:ascii="Tahoma" w:hAnsi="Tahoma" w:cs="Tahoma"/>
          <w:noProof/>
        </w:rPr>
      </w:pPr>
    </w:p>
    <w:p w14:paraId="062E6308" w14:textId="77777777" w:rsidR="00AD1D9F" w:rsidRPr="00AD1D9F" w:rsidRDefault="00AD1D9F" w:rsidP="00EC66F7">
      <w:pPr>
        <w:keepLines/>
        <w:widowControl w:val="0"/>
        <w:tabs>
          <w:tab w:val="left" w:pos="1418"/>
          <w:tab w:val="left" w:pos="1702"/>
        </w:tabs>
        <w:jc w:val="both"/>
        <w:rPr>
          <w:rFonts w:ascii="Tahoma" w:hAnsi="Tahoma" w:cs="Tahoma"/>
          <w:noProof/>
        </w:rPr>
      </w:pPr>
      <w:r w:rsidRPr="00AD1D9F">
        <w:rPr>
          <w:rFonts w:ascii="Tahoma" w:hAnsi="Tahoma" w:cs="Tahoma"/>
          <w:noProof/>
        </w:rPr>
        <w:t xml:space="preserve">Izvajalec v celoti odgovarja za delo podizvajalcev ter za delo subjektov, katerih zmogljivosti namerava uporabiti izvajalec, kot da bi delo opravil sam.  </w:t>
      </w:r>
    </w:p>
    <w:p w14:paraId="3C99CDDF" w14:textId="77777777" w:rsidR="00AD1D9F" w:rsidRPr="00AD1D9F" w:rsidRDefault="00AD1D9F" w:rsidP="00EC66F7">
      <w:pPr>
        <w:keepLines/>
        <w:widowControl w:val="0"/>
        <w:tabs>
          <w:tab w:val="left" w:pos="1418"/>
          <w:tab w:val="left" w:pos="1702"/>
        </w:tabs>
        <w:jc w:val="both"/>
        <w:rPr>
          <w:rFonts w:ascii="Tahoma" w:hAnsi="Tahoma" w:cs="Tahoma"/>
          <w:noProof/>
        </w:rPr>
      </w:pPr>
    </w:p>
    <w:p w14:paraId="737BC50B" w14:textId="77777777" w:rsidR="00AD1D9F" w:rsidRPr="00AD1D9F" w:rsidRDefault="00AD1D9F" w:rsidP="00EC66F7">
      <w:pPr>
        <w:keepLines/>
        <w:widowControl w:val="0"/>
        <w:tabs>
          <w:tab w:val="left" w:pos="1418"/>
          <w:tab w:val="left" w:pos="1702"/>
        </w:tabs>
        <w:spacing w:after="60"/>
        <w:jc w:val="both"/>
        <w:rPr>
          <w:rFonts w:ascii="Tahoma" w:hAnsi="Tahoma" w:cs="Tahoma"/>
          <w:noProof/>
        </w:rPr>
      </w:pPr>
      <w:r w:rsidRPr="00AD1D9F">
        <w:rPr>
          <w:rFonts w:ascii="Tahoma" w:hAnsi="Tahoma" w:cs="Tahoma"/>
          <w:noProof/>
        </w:rPr>
        <w:t>Naročnik se obvezuje:</w:t>
      </w:r>
    </w:p>
    <w:p w14:paraId="6E431973" w14:textId="77777777" w:rsidR="00AD1D9F" w:rsidRPr="00AD1D9F" w:rsidRDefault="00AD1D9F" w:rsidP="00EC66F7">
      <w:pPr>
        <w:keepLines/>
        <w:widowControl w:val="0"/>
        <w:numPr>
          <w:ilvl w:val="0"/>
          <w:numId w:val="35"/>
        </w:numPr>
        <w:ind w:left="567"/>
        <w:jc w:val="both"/>
        <w:rPr>
          <w:rFonts w:ascii="Tahoma" w:hAnsi="Tahoma" w:cs="Tahoma"/>
          <w:noProof/>
        </w:rPr>
      </w:pPr>
      <w:r w:rsidRPr="00AD1D9F">
        <w:rPr>
          <w:rFonts w:ascii="Tahoma" w:hAnsi="Tahoma" w:cs="Tahoma"/>
          <w:noProof/>
        </w:rPr>
        <w:t>prevzeti predmet pogodbe  v skladu s to pogodbo,</w:t>
      </w:r>
    </w:p>
    <w:p w14:paraId="1F3444B2" w14:textId="77777777" w:rsidR="00AD1D9F" w:rsidRPr="00AD1D9F" w:rsidRDefault="00AD1D9F" w:rsidP="00EC66F7">
      <w:pPr>
        <w:keepLines/>
        <w:widowControl w:val="0"/>
        <w:numPr>
          <w:ilvl w:val="0"/>
          <w:numId w:val="35"/>
        </w:numPr>
        <w:ind w:left="567"/>
        <w:jc w:val="both"/>
        <w:rPr>
          <w:rFonts w:ascii="Tahoma" w:hAnsi="Tahoma" w:cs="Tahoma"/>
          <w:noProof/>
        </w:rPr>
      </w:pPr>
      <w:r w:rsidRPr="00AD1D9F">
        <w:rPr>
          <w:rFonts w:ascii="Tahoma" w:hAnsi="Tahoma" w:cs="Tahoma"/>
          <w:noProof/>
        </w:rPr>
        <w:t>izvajalcu zagotoviti vse informacije v zvezi z izvedbo predmeta te pogodbe,</w:t>
      </w:r>
    </w:p>
    <w:p w14:paraId="333C1424" w14:textId="77777777" w:rsidR="00AD1D9F" w:rsidRPr="00AD1D9F" w:rsidRDefault="00AD1D9F" w:rsidP="00EC66F7">
      <w:pPr>
        <w:keepLines/>
        <w:widowControl w:val="0"/>
        <w:numPr>
          <w:ilvl w:val="0"/>
          <w:numId w:val="35"/>
        </w:numPr>
        <w:ind w:left="567"/>
        <w:jc w:val="both"/>
        <w:rPr>
          <w:rFonts w:ascii="Tahoma" w:hAnsi="Tahoma" w:cs="Tahoma"/>
          <w:noProof/>
        </w:rPr>
      </w:pPr>
      <w:r w:rsidRPr="00AD1D9F">
        <w:rPr>
          <w:rFonts w:ascii="Tahoma" w:hAnsi="Tahoma" w:cs="Tahoma"/>
          <w:noProof/>
        </w:rPr>
        <w:t>zagotoviti izvedbo prevzema blaga,</w:t>
      </w:r>
    </w:p>
    <w:p w14:paraId="22DD7AC1" w14:textId="77777777" w:rsidR="00AD1D9F" w:rsidRPr="00AD1D9F" w:rsidRDefault="00AD1D9F" w:rsidP="00EC66F7">
      <w:pPr>
        <w:keepLines/>
        <w:widowControl w:val="0"/>
        <w:numPr>
          <w:ilvl w:val="0"/>
          <w:numId w:val="35"/>
        </w:numPr>
        <w:ind w:left="567"/>
        <w:jc w:val="both"/>
        <w:rPr>
          <w:rFonts w:ascii="Tahoma" w:hAnsi="Tahoma" w:cs="Tahoma"/>
          <w:noProof/>
        </w:rPr>
      </w:pPr>
      <w:r w:rsidRPr="00AD1D9F">
        <w:rPr>
          <w:rFonts w:ascii="Tahoma" w:hAnsi="Tahoma" w:cs="Tahoma"/>
          <w:noProof/>
        </w:rPr>
        <w:t>takoj obvestiti izvajalca o nastalih okoliščinah, ki bi lahko vplivale na izpolnitev kupčevih pogodbenih obveznosti,</w:t>
      </w:r>
    </w:p>
    <w:p w14:paraId="25BAF124" w14:textId="77777777" w:rsidR="00AD1D9F" w:rsidRPr="00AD1D9F" w:rsidRDefault="00AD1D9F" w:rsidP="00EC66F7">
      <w:pPr>
        <w:keepLines/>
        <w:widowControl w:val="0"/>
        <w:numPr>
          <w:ilvl w:val="0"/>
          <w:numId w:val="35"/>
        </w:numPr>
        <w:ind w:left="567"/>
        <w:jc w:val="both"/>
        <w:rPr>
          <w:rFonts w:ascii="Tahoma" w:hAnsi="Tahoma" w:cs="Tahoma"/>
          <w:noProof/>
        </w:rPr>
      </w:pPr>
      <w:r w:rsidRPr="00AD1D9F">
        <w:rPr>
          <w:rFonts w:ascii="Tahoma" w:hAnsi="Tahoma" w:cs="Tahoma"/>
          <w:noProof/>
        </w:rPr>
        <w:t>poravnati vse obveznosti do izvajalca.</w:t>
      </w:r>
    </w:p>
    <w:p w14:paraId="0FC1C04E" w14:textId="77777777" w:rsidR="00AD1D9F" w:rsidRPr="00AD1D9F" w:rsidRDefault="00AD1D9F" w:rsidP="00EC66F7">
      <w:pPr>
        <w:keepLines/>
        <w:widowControl w:val="0"/>
        <w:tabs>
          <w:tab w:val="left" w:pos="1080"/>
          <w:tab w:val="left" w:pos="1702"/>
        </w:tabs>
        <w:jc w:val="both"/>
        <w:rPr>
          <w:rFonts w:ascii="Tahoma" w:hAnsi="Tahoma" w:cs="Tahoma"/>
          <w:noProof/>
        </w:rPr>
      </w:pPr>
    </w:p>
    <w:p w14:paraId="16FB3C17" w14:textId="77777777" w:rsidR="00AD1D9F" w:rsidRPr="00AD1D9F" w:rsidRDefault="00AD1D9F" w:rsidP="00EC66F7">
      <w:pPr>
        <w:keepLines/>
        <w:widowControl w:val="0"/>
        <w:tabs>
          <w:tab w:val="left" w:pos="142"/>
        </w:tabs>
        <w:ind w:left="142"/>
        <w:jc w:val="both"/>
        <w:rPr>
          <w:rFonts w:ascii="Tahoma" w:hAnsi="Tahoma" w:cs="Tahoma"/>
          <w:b/>
        </w:rPr>
      </w:pPr>
      <w:r w:rsidRPr="007819BA">
        <w:rPr>
          <w:rFonts w:ascii="Tahoma" w:hAnsi="Tahoma" w:cs="Tahoma"/>
          <w:b/>
        </w:rPr>
        <w:t>XVI.</w:t>
      </w:r>
      <w:r w:rsidRPr="007819BA">
        <w:rPr>
          <w:rFonts w:ascii="Tahoma" w:hAnsi="Tahoma" w:cs="Tahoma"/>
          <w:b/>
        </w:rPr>
        <w:tab/>
        <w:t>ODPOVED IN ODSTOP OD POGODBE</w:t>
      </w:r>
    </w:p>
    <w:p w14:paraId="3F3D0A55"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23C23FC3" w14:textId="77777777" w:rsidR="00AD1D9F" w:rsidRPr="00AD1D9F" w:rsidRDefault="00AD1D9F" w:rsidP="00EC66F7">
      <w:pPr>
        <w:keepLines/>
        <w:widowControl w:val="0"/>
        <w:rPr>
          <w:rFonts w:ascii="Tahoma" w:hAnsi="Tahoma" w:cs="Tahoma"/>
        </w:rPr>
      </w:pPr>
    </w:p>
    <w:p w14:paraId="6E14F05B" w14:textId="77777777" w:rsidR="00AD1D9F" w:rsidRPr="00AD1D9F" w:rsidRDefault="00AD1D9F" w:rsidP="00EC66F7">
      <w:pPr>
        <w:keepLines/>
        <w:widowControl w:val="0"/>
        <w:tabs>
          <w:tab w:val="left" w:pos="1418"/>
          <w:tab w:val="left" w:pos="1702"/>
        </w:tabs>
        <w:spacing w:after="60"/>
        <w:jc w:val="both"/>
        <w:rPr>
          <w:rFonts w:ascii="Tahoma" w:hAnsi="Tahoma" w:cs="Tahoma"/>
        </w:rPr>
      </w:pPr>
      <w:r w:rsidRPr="00AD1D9F">
        <w:rPr>
          <w:rFonts w:ascii="Tahoma" w:hAnsi="Tahoma" w:cs="Tahoma"/>
          <w:noProof/>
        </w:rPr>
        <w:t>Naročnik lahko s pisnim obvestilom izvajalcu, poslanim priporočeno po pošti, odstopi od pogodbe brez obveznosti do izvajalca, če izvajalec:</w:t>
      </w:r>
    </w:p>
    <w:p w14:paraId="3455CF11" w14:textId="77777777" w:rsidR="00AD1D9F" w:rsidRPr="00AD1D9F" w:rsidRDefault="00AD1D9F" w:rsidP="00EC66F7">
      <w:pPr>
        <w:keepLines/>
        <w:widowControl w:val="0"/>
        <w:numPr>
          <w:ilvl w:val="0"/>
          <w:numId w:val="38"/>
        </w:numPr>
        <w:jc w:val="both"/>
        <w:rPr>
          <w:rFonts w:ascii="Tahoma" w:hAnsi="Tahoma" w:cs="Tahoma"/>
        </w:rPr>
      </w:pPr>
      <w:r w:rsidRPr="00AD1D9F">
        <w:rPr>
          <w:rFonts w:ascii="Tahoma" w:hAnsi="Tahoma" w:cs="Tahoma"/>
        </w:rPr>
        <w:t>ne upošteva navodil naročnika in to kljub opozorilu ne popravi,</w:t>
      </w:r>
    </w:p>
    <w:p w14:paraId="5AF58A54" w14:textId="77777777" w:rsidR="00AD1D9F" w:rsidRPr="00AD1D9F" w:rsidRDefault="00AD1D9F" w:rsidP="00EC66F7">
      <w:pPr>
        <w:keepLines/>
        <w:widowControl w:val="0"/>
        <w:numPr>
          <w:ilvl w:val="0"/>
          <w:numId w:val="38"/>
        </w:numPr>
        <w:jc w:val="both"/>
        <w:rPr>
          <w:rFonts w:ascii="Tahoma" w:hAnsi="Tahoma" w:cs="Tahoma"/>
        </w:rPr>
      </w:pPr>
      <w:r w:rsidRPr="00AD1D9F">
        <w:rPr>
          <w:rFonts w:ascii="Tahoma" w:hAnsi="Tahoma" w:cs="Tahoma"/>
        </w:rPr>
        <w:t>poviša cene v času veljavnosti pogodbe,</w:t>
      </w:r>
    </w:p>
    <w:p w14:paraId="18C8997A" w14:textId="77777777" w:rsidR="00AD1D9F" w:rsidRPr="00AD1D9F" w:rsidRDefault="00AD1D9F" w:rsidP="00EC66F7">
      <w:pPr>
        <w:keepLines/>
        <w:widowControl w:val="0"/>
        <w:numPr>
          <w:ilvl w:val="0"/>
          <w:numId w:val="38"/>
        </w:numPr>
        <w:jc w:val="both"/>
        <w:rPr>
          <w:rFonts w:ascii="Tahoma" w:hAnsi="Tahoma" w:cs="Tahoma"/>
        </w:rPr>
      </w:pPr>
      <w:r w:rsidRPr="00AD1D9F">
        <w:rPr>
          <w:rFonts w:ascii="Tahoma" w:hAnsi="Tahoma" w:cs="Tahoma"/>
        </w:rPr>
        <w:t>ne izdela in dobavi blaga v dogovorjeni kvaliteti ali v dogovorjenih rokih,</w:t>
      </w:r>
    </w:p>
    <w:p w14:paraId="62B49271" w14:textId="77777777" w:rsidR="00AD1D9F" w:rsidRDefault="00AD1D9F" w:rsidP="00EC66F7">
      <w:pPr>
        <w:keepLines/>
        <w:widowControl w:val="0"/>
        <w:numPr>
          <w:ilvl w:val="0"/>
          <w:numId w:val="38"/>
        </w:numPr>
        <w:jc w:val="both"/>
        <w:rPr>
          <w:rFonts w:ascii="Tahoma" w:hAnsi="Tahoma" w:cs="Tahoma"/>
        </w:rPr>
      </w:pPr>
      <w:r w:rsidRPr="00AD1D9F">
        <w:rPr>
          <w:rFonts w:ascii="Tahoma" w:hAnsi="Tahoma" w:cs="Tahoma"/>
        </w:rPr>
        <w:t>ne izpolnjuje vseh svojih obveznosti iz pogodbe</w:t>
      </w:r>
      <w:r w:rsidR="00E0725A">
        <w:rPr>
          <w:rFonts w:ascii="Tahoma" w:hAnsi="Tahoma" w:cs="Tahoma"/>
        </w:rPr>
        <w:t>,</w:t>
      </w:r>
    </w:p>
    <w:p w14:paraId="4462F0F0" w14:textId="77777777" w:rsidR="00E0725A" w:rsidRPr="00AD1D9F" w:rsidRDefault="00E0725A" w:rsidP="00EC66F7">
      <w:pPr>
        <w:keepLines/>
        <w:widowControl w:val="0"/>
        <w:numPr>
          <w:ilvl w:val="0"/>
          <w:numId w:val="38"/>
        </w:numPr>
        <w:jc w:val="both"/>
        <w:rPr>
          <w:rFonts w:ascii="Tahoma" w:hAnsi="Tahoma" w:cs="Tahoma"/>
        </w:rPr>
      </w:pPr>
      <w:r>
        <w:rPr>
          <w:rFonts w:ascii="Tahoma" w:hAnsi="Tahoma" w:cs="Tahoma"/>
        </w:rPr>
        <w:t>v drugih primerih, ki jih določa ta pogodba.</w:t>
      </w:r>
    </w:p>
    <w:p w14:paraId="22C1F2A4" w14:textId="77777777" w:rsidR="00AD1D9F" w:rsidRPr="00AD1D9F" w:rsidRDefault="00AD1D9F" w:rsidP="00EC66F7">
      <w:pPr>
        <w:keepLines/>
        <w:widowControl w:val="0"/>
        <w:jc w:val="both"/>
        <w:rPr>
          <w:rFonts w:ascii="Tahoma" w:hAnsi="Tahoma" w:cs="Tahoma"/>
        </w:rPr>
      </w:pPr>
    </w:p>
    <w:p w14:paraId="0586540D" w14:textId="05B0B4DD" w:rsidR="00AD1D9F" w:rsidRPr="00AD1D9F" w:rsidRDefault="00AD1D9F" w:rsidP="00EC66F7">
      <w:pPr>
        <w:keepLines/>
        <w:widowControl w:val="0"/>
        <w:jc w:val="both"/>
        <w:rPr>
          <w:rFonts w:ascii="Tahoma" w:hAnsi="Tahoma" w:cs="Tahoma"/>
        </w:rPr>
      </w:pPr>
      <w:r w:rsidRPr="00AD1D9F">
        <w:rPr>
          <w:rFonts w:ascii="Tahoma" w:hAnsi="Tahoma" w:cs="Tahoma"/>
        </w:rPr>
        <w:t>V primeru, da izvajalec ne izpolnjuje svojih pogodbenih obveznosti, razen kadar pogodba ne določa drugače</w:t>
      </w:r>
      <w:r w:rsidR="00E7796B">
        <w:rPr>
          <w:rFonts w:ascii="Tahoma" w:hAnsi="Tahoma" w:cs="Tahoma"/>
        </w:rPr>
        <w:t xml:space="preserve"> ali če je to nepotrebno po splošnih določbah OZ</w:t>
      </w:r>
      <w:r w:rsidRPr="00AD1D9F">
        <w:rPr>
          <w:rFonts w:ascii="Tahoma" w:hAnsi="Tahoma" w:cs="Tahoma"/>
        </w:rPr>
        <w:t xml:space="preserve">, ga bo naročnik pisno opozoril in pozval k izpolnitvi </w:t>
      </w:r>
      <w:r w:rsidR="00E7796B">
        <w:rPr>
          <w:rFonts w:ascii="Tahoma" w:hAnsi="Tahoma" w:cs="Tahoma"/>
        </w:rPr>
        <w:t>njegovih</w:t>
      </w:r>
      <w:r w:rsidRPr="00AD1D9F">
        <w:rPr>
          <w:rFonts w:ascii="Tahoma" w:hAnsi="Tahoma" w:cs="Tahoma"/>
        </w:rPr>
        <w:t xml:space="preserve"> obveznosti ter mu določil rok za izpolnitev. Če izvajalec ne upošteva pisnega opozorila naročnika, </w:t>
      </w:r>
      <w:r w:rsidR="00854F27">
        <w:rPr>
          <w:rFonts w:ascii="Tahoma" w:hAnsi="Tahoma" w:cs="Tahoma"/>
        </w:rPr>
        <w:t xml:space="preserve">lahko </w:t>
      </w:r>
      <w:r w:rsidRPr="00AD1D9F">
        <w:rPr>
          <w:rFonts w:ascii="Tahoma" w:hAnsi="Tahoma" w:cs="Tahoma"/>
        </w:rPr>
        <w:t>naročnik unovči finančno zavarovanje za dobro izvedbo pogodbenih obveznosti in</w:t>
      </w:r>
      <w:r w:rsidR="00854F27">
        <w:rPr>
          <w:rFonts w:ascii="Tahoma" w:hAnsi="Tahoma" w:cs="Tahoma"/>
        </w:rPr>
        <w:t>/ali</w:t>
      </w:r>
      <w:r w:rsidRPr="00AD1D9F">
        <w:rPr>
          <w:rFonts w:ascii="Tahoma" w:hAnsi="Tahoma" w:cs="Tahoma"/>
        </w:rPr>
        <w:t xml:space="preserve"> od pogodbe odstopi, brez kakršnekoli obveznosti do izvajalca, izvajalec pa je dolžan </w:t>
      </w:r>
      <w:r w:rsidR="00854F27">
        <w:rPr>
          <w:rFonts w:ascii="Tahoma" w:hAnsi="Tahoma" w:cs="Tahoma"/>
        </w:rPr>
        <w:t>naročniku</w:t>
      </w:r>
      <w:r w:rsidR="00854F27" w:rsidRPr="00AD1D9F">
        <w:rPr>
          <w:rFonts w:ascii="Tahoma" w:hAnsi="Tahoma" w:cs="Tahoma"/>
        </w:rPr>
        <w:t xml:space="preserve"> </w:t>
      </w:r>
      <w:r w:rsidRPr="00AD1D9F">
        <w:rPr>
          <w:rFonts w:ascii="Tahoma" w:hAnsi="Tahoma" w:cs="Tahoma"/>
        </w:rPr>
        <w:t>povrniti vso nastalo škodo zaradi neizpolnjevanje pogodbenih obveznosti. O odstopu od pogodbe bo naročnik izvajalca pisno obvestil.</w:t>
      </w:r>
    </w:p>
    <w:p w14:paraId="0D531B5E" w14:textId="77777777" w:rsidR="00AD1D9F" w:rsidRPr="00AD1D9F" w:rsidRDefault="00AD1D9F" w:rsidP="00EC66F7">
      <w:pPr>
        <w:keepLines/>
        <w:widowControl w:val="0"/>
        <w:tabs>
          <w:tab w:val="left" w:pos="1418"/>
          <w:tab w:val="left" w:pos="1702"/>
        </w:tabs>
        <w:jc w:val="both"/>
        <w:rPr>
          <w:rFonts w:ascii="Tahoma" w:hAnsi="Tahoma" w:cs="Tahoma"/>
          <w:noProof/>
        </w:rPr>
      </w:pPr>
    </w:p>
    <w:p w14:paraId="484D91CE" w14:textId="77777777" w:rsidR="00AD1D9F" w:rsidRPr="00AD1D9F" w:rsidRDefault="00AD1D9F" w:rsidP="00EC66F7">
      <w:pPr>
        <w:keepLines/>
        <w:widowControl w:val="0"/>
        <w:tabs>
          <w:tab w:val="left" w:pos="1418"/>
          <w:tab w:val="left" w:pos="1702"/>
        </w:tabs>
        <w:jc w:val="both"/>
        <w:rPr>
          <w:rFonts w:ascii="Tahoma" w:hAnsi="Tahoma" w:cs="Tahoma"/>
          <w:noProof/>
        </w:rPr>
      </w:pPr>
      <w:r w:rsidRPr="00AD1D9F">
        <w:rPr>
          <w:rFonts w:ascii="Tahoma" w:hAnsi="Tahoma" w:cs="Tahoma"/>
          <w:noProof/>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62DF6F90" w14:textId="77777777" w:rsidR="00AD1D9F" w:rsidRPr="00AD1D9F" w:rsidRDefault="00AD1D9F" w:rsidP="00EC66F7">
      <w:pPr>
        <w:keepLines/>
        <w:widowControl w:val="0"/>
        <w:tabs>
          <w:tab w:val="left" w:pos="1418"/>
          <w:tab w:val="left" w:pos="1702"/>
        </w:tabs>
        <w:jc w:val="both"/>
        <w:rPr>
          <w:rFonts w:ascii="Tahoma" w:hAnsi="Tahoma" w:cs="Tahoma"/>
          <w:noProof/>
        </w:rPr>
      </w:pPr>
    </w:p>
    <w:p w14:paraId="30C7DE73" w14:textId="77777777" w:rsidR="00AD1D9F" w:rsidRPr="00AD1D9F" w:rsidRDefault="00AD1D9F" w:rsidP="00EC66F7">
      <w:pPr>
        <w:keepLines/>
        <w:widowControl w:val="0"/>
        <w:tabs>
          <w:tab w:val="left" w:pos="1418"/>
          <w:tab w:val="left" w:pos="1702"/>
        </w:tabs>
        <w:jc w:val="both"/>
        <w:rPr>
          <w:rFonts w:ascii="Tahoma" w:hAnsi="Tahoma" w:cs="Tahoma"/>
          <w:noProof/>
        </w:rPr>
      </w:pPr>
    </w:p>
    <w:p w14:paraId="7EADB445"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 xml:space="preserve">člen </w:t>
      </w:r>
    </w:p>
    <w:p w14:paraId="68E9BABE" w14:textId="77777777" w:rsidR="00AD1D9F" w:rsidRPr="00AD1D9F" w:rsidRDefault="00AD1D9F" w:rsidP="00EC66F7">
      <w:pPr>
        <w:keepLines/>
        <w:widowControl w:val="0"/>
        <w:tabs>
          <w:tab w:val="left" w:pos="1080"/>
          <w:tab w:val="left" w:pos="1702"/>
        </w:tabs>
        <w:jc w:val="both"/>
        <w:rPr>
          <w:rFonts w:ascii="Tahoma" w:hAnsi="Tahoma" w:cs="Tahoma"/>
        </w:rPr>
      </w:pPr>
    </w:p>
    <w:p w14:paraId="69ADF8A4" w14:textId="77777777" w:rsidR="00AD1D9F" w:rsidRPr="00AD1D9F" w:rsidRDefault="00666563" w:rsidP="00EC66F7">
      <w:pPr>
        <w:keepLines/>
        <w:widowControl w:val="0"/>
        <w:tabs>
          <w:tab w:val="left" w:pos="1080"/>
          <w:tab w:val="left" w:pos="1702"/>
        </w:tabs>
        <w:jc w:val="both"/>
        <w:rPr>
          <w:rFonts w:ascii="Tahoma" w:hAnsi="Tahoma" w:cs="Tahoma"/>
        </w:rPr>
      </w:pPr>
      <w:r>
        <w:rPr>
          <w:rFonts w:ascii="Tahoma" w:hAnsi="Tahoma" w:cs="Tahoma"/>
        </w:rPr>
        <w:t>V času trajanja</w:t>
      </w:r>
      <w:r w:rsidR="00AD1D9F" w:rsidRPr="00AD1D9F">
        <w:rPr>
          <w:rFonts w:ascii="Tahoma" w:hAnsi="Tahoma" w:cs="Tahoma"/>
        </w:rPr>
        <w:t xml:space="preserve"> pogodbe lahko naročnik, ne glede na določbe zakona, ki ureja obligacijska razmerja, odstopi od pogodbe tudi v primerih iz 96. člena ZJN-3.</w:t>
      </w:r>
    </w:p>
    <w:p w14:paraId="5228A1D0" w14:textId="77777777" w:rsidR="00AD1D9F" w:rsidRPr="00AD1D9F" w:rsidRDefault="00AD1D9F" w:rsidP="00EC66F7">
      <w:pPr>
        <w:keepLines/>
        <w:widowControl w:val="0"/>
        <w:tabs>
          <w:tab w:val="left" w:pos="1080"/>
          <w:tab w:val="left" w:pos="1702"/>
        </w:tabs>
        <w:jc w:val="both"/>
        <w:rPr>
          <w:rFonts w:ascii="Tahoma" w:hAnsi="Tahoma" w:cs="Tahoma"/>
        </w:rPr>
      </w:pPr>
    </w:p>
    <w:p w14:paraId="7BD49A86" w14:textId="77777777" w:rsidR="00AD1D9F" w:rsidRPr="00AD1D9F" w:rsidRDefault="00AD1D9F" w:rsidP="00EC66F7">
      <w:pPr>
        <w:keepLines/>
        <w:widowControl w:val="0"/>
        <w:numPr>
          <w:ilvl w:val="0"/>
          <w:numId w:val="39"/>
        </w:numPr>
        <w:tabs>
          <w:tab w:val="left" w:pos="1080"/>
          <w:tab w:val="left" w:pos="1702"/>
        </w:tabs>
        <w:ind w:hanging="1440"/>
        <w:jc w:val="both"/>
        <w:rPr>
          <w:rFonts w:ascii="Tahoma" w:hAnsi="Tahoma" w:cs="Tahoma"/>
          <w:b/>
        </w:rPr>
      </w:pPr>
      <w:r w:rsidRPr="00AD1D9F">
        <w:rPr>
          <w:rFonts w:ascii="Tahoma" w:hAnsi="Tahoma" w:cs="Tahoma"/>
          <w:b/>
        </w:rPr>
        <w:t>SESTAVNI DELI POGODBE</w:t>
      </w:r>
    </w:p>
    <w:p w14:paraId="26391173" w14:textId="77777777" w:rsidR="00AD1D9F" w:rsidRPr="00AD1D9F" w:rsidRDefault="00AD1D9F" w:rsidP="00EC66F7">
      <w:pPr>
        <w:keepLines/>
        <w:widowControl w:val="0"/>
        <w:tabs>
          <w:tab w:val="left" w:pos="1080"/>
          <w:tab w:val="left" w:pos="1702"/>
        </w:tabs>
        <w:ind w:left="1440"/>
        <w:jc w:val="both"/>
        <w:rPr>
          <w:rFonts w:ascii="Tahoma" w:hAnsi="Tahoma" w:cs="Tahoma"/>
          <w:b/>
        </w:rPr>
      </w:pPr>
    </w:p>
    <w:p w14:paraId="765F2B89"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3C1620E7" w14:textId="77777777" w:rsidR="00AD1D9F" w:rsidRPr="00AD1D9F" w:rsidRDefault="00AD1D9F" w:rsidP="00EC66F7">
      <w:pPr>
        <w:keepLines/>
        <w:widowControl w:val="0"/>
        <w:tabs>
          <w:tab w:val="left" w:pos="1702"/>
        </w:tabs>
        <w:jc w:val="both"/>
        <w:rPr>
          <w:rFonts w:ascii="Tahoma" w:hAnsi="Tahoma" w:cs="Tahoma"/>
        </w:rPr>
      </w:pPr>
    </w:p>
    <w:p w14:paraId="37F91AC1" w14:textId="77777777" w:rsidR="00AD1D9F" w:rsidRPr="00AD1D9F" w:rsidRDefault="00AD1D9F" w:rsidP="00EC66F7">
      <w:pPr>
        <w:keepLines/>
        <w:widowControl w:val="0"/>
        <w:spacing w:after="120"/>
        <w:jc w:val="both"/>
        <w:rPr>
          <w:rFonts w:ascii="Tahoma" w:hAnsi="Tahoma" w:cs="Tahoma"/>
          <w:noProof/>
        </w:rPr>
      </w:pPr>
      <w:r w:rsidRPr="00AD1D9F">
        <w:rPr>
          <w:rFonts w:ascii="Tahoma" w:hAnsi="Tahoma" w:cs="Tahoma"/>
          <w:noProof/>
        </w:rPr>
        <w:t>Pogodbeni stranki ugotavljata, da so sestavni deli oz. priloge te pogodbe:</w:t>
      </w:r>
    </w:p>
    <w:p w14:paraId="6A8439F9" w14:textId="77777777" w:rsidR="00AD1D9F" w:rsidRPr="00AD1D9F" w:rsidRDefault="00AD1D9F" w:rsidP="00EC66F7">
      <w:pPr>
        <w:keepLines/>
        <w:widowControl w:val="0"/>
        <w:numPr>
          <w:ilvl w:val="0"/>
          <w:numId w:val="38"/>
        </w:numPr>
        <w:jc w:val="both"/>
        <w:rPr>
          <w:rFonts w:ascii="Tahoma" w:hAnsi="Tahoma" w:cs="Tahoma"/>
        </w:rPr>
      </w:pPr>
      <w:r w:rsidRPr="00AD1D9F">
        <w:rPr>
          <w:rFonts w:ascii="Tahoma" w:hAnsi="Tahoma" w:cs="Tahoma"/>
        </w:rPr>
        <w:t>razpisna dokumentacija št. LPT-</w:t>
      </w:r>
      <w:r w:rsidR="00ED5D2C">
        <w:rPr>
          <w:rFonts w:ascii="Tahoma" w:hAnsi="Tahoma" w:cs="Tahoma"/>
        </w:rPr>
        <w:t>33/24</w:t>
      </w:r>
      <w:r w:rsidRPr="00AD1D9F">
        <w:rPr>
          <w:rFonts w:ascii="Tahoma" w:hAnsi="Tahoma" w:cs="Tahoma"/>
        </w:rPr>
        <w:t xml:space="preserve"> (z vsemi njenimi prilogami),</w:t>
      </w:r>
    </w:p>
    <w:p w14:paraId="6DB0F9D1" w14:textId="77777777" w:rsidR="00AD1D9F" w:rsidRPr="00AD1D9F" w:rsidRDefault="00AD1D9F" w:rsidP="00EC66F7">
      <w:pPr>
        <w:keepLines/>
        <w:widowControl w:val="0"/>
        <w:numPr>
          <w:ilvl w:val="0"/>
          <w:numId w:val="38"/>
        </w:numPr>
        <w:jc w:val="both"/>
        <w:rPr>
          <w:rFonts w:ascii="Tahoma" w:hAnsi="Tahoma" w:cs="Tahoma"/>
        </w:rPr>
      </w:pPr>
      <w:r w:rsidRPr="00AD1D9F">
        <w:rPr>
          <w:rFonts w:ascii="Tahoma" w:hAnsi="Tahoma" w:cs="Tahoma"/>
        </w:rPr>
        <w:t>ponudba izvajalca št. ___________ z dne __________,</w:t>
      </w:r>
    </w:p>
    <w:p w14:paraId="396CCA80" w14:textId="77777777" w:rsidR="00AD1D9F" w:rsidRPr="00AD1D9F" w:rsidRDefault="00AD1D9F" w:rsidP="00EC66F7">
      <w:pPr>
        <w:keepLines/>
        <w:widowControl w:val="0"/>
        <w:numPr>
          <w:ilvl w:val="0"/>
          <w:numId w:val="38"/>
        </w:numPr>
        <w:jc w:val="both"/>
        <w:rPr>
          <w:rFonts w:ascii="Tahoma" w:hAnsi="Tahoma" w:cs="Tahoma"/>
        </w:rPr>
      </w:pPr>
      <w:r w:rsidRPr="00AD1D9F">
        <w:rPr>
          <w:rFonts w:ascii="Tahoma" w:hAnsi="Tahoma" w:cs="Tahoma"/>
        </w:rPr>
        <w:lastRenderedPageBreak/>
        <w:t>vsi drugi pisni sporazumi in zapisniške ugotovitve, ki sta jih podpisala predstavnika pogodbenih strank;</w:t>
      </w:r>
    </w:p>
    <w:p w14:paraId="1DA168D8" w14:textId="77777777" w:rsidR="00AD1D9F" w:rsidRPr="00AD1D9F" w:rsidRDefault="00AD1D9F" w:rsidP="00EC66F7">
      <w:pPr>
        <w:keepLines/>
        <w:widowControl w:val="0"/>
        <w:numPr>
          <w:ilvl w:val="0"/>
          <w:numId w:val="38"/>
        </w:numPr>
        <w:jc w:val="both"/>
        <w:rPr>
          <w:rFonts w:ascii="Tahoma" w:hAnsi="Tahoma" w:cs="Tahoma"/>
        </w:rPr>
      </w:pPr>
      <w:r w:rsidRPr="00AD1D9F">
        <w:rPr>
          <w:rFonts w:ascii="Tahoma" w:hAnsi="Tahoma" w:cs="Tahoma"/>
        </w:rPr>
        <w:t xml:space="preserve">ostala relevantna dokumentacija. </w:t>
      </w:r>
    </w:p>
    <w:p w14:paraId="543FDFDD" w14:textId="77777777" w:rsidR="00AD1D9F" w:rsidRPr="00AD1D9F" w:rsidRDefault="00AD1D9F" w:rsidP="00EC66F7">
      <w:pPr>
        <w:keepLines/>
        <w:widowControl w:val="0"/>
        <w:jc w:val="both"/>
        <w:rPr>
          <w:rFonts w:ascii="Tahoma" w:hAnsi="Tahoma" w:cs="Tahoma"/>
        </w:rPr>
      </w:pPr>
    </w:p>
    <w:p w14:paraId="317C005F" w14:textId="77777777" w:rsidR="00AD1D9F" w:rsidRPr="00AD1D9F" w:rsidRDefault="00AD1D9F" w:rsidP="00EC66F7">
      <w:pPr>
        <w:keepLines/>
        <w:widowControl w:val="0"/>
        <w:jc w:val="both"/>
        <w:rPr>
          <w:rFonts w:ascii="Tahoma" w:hAnsi="Tahoma" w:cs="Tahoma"/>
        </w:rPr>
      </w:pPr>
      <w:r w:rsidRPr="00AD1D9F">
        <w:rPr>
          <w:rFonts w:ascii="Tahoma" w:hAnsi="Tahoma" w:cs="Tahoma"/>
        </w:rPr>
        <w:t xml:space="preserve">V primeru, če si vsebina zgoraj navedenih dokumentov nasprotuje in če volja pogodbenih strank ni jasno izražena, za razlago volje pogodbenih strank najprej veljajo določila te pogodbe, nato razpisna dokumentacija, na podlagi katere je izvajalec podal svojo ponudbo in sklenil pogodbo s naročnikom, potem pa dokumenti v vrstnem redu, kot si sledijo v tem členu. </w:t>
      </w:r>
    </w:p>
    <w:p w14:paraId="7D27033E" w14:textId="77777777" w:rsidR="00AD1D9F" w:rsidRPr="00AD1D9F" w:rsidRDefault="00AD1D9F" w:rsidP="00EC66F7">
      <w:pPr>
        <w:keepLines/>
        <w:widowControl w:val="0"/>
        <w:jc w:val="both"/>
        <w:rPr>
          <w:rFonts w:ascii="Tahoma" w:hAnsi="Tahoma" w:cs="Tahoma"/>
        </w:rPr>
      </w:pPr>
    </w:p>
    <w:p w14:paraId="5CB44D58" w14:textId="77777777" w:rsidR="00AD1D9F" w:rsidRPr="002E090A" w:rsidRDefault="00AD1D9F" w:rsidP="00EC66F7">
      <w:pPr>
        <w:keepLines/>
        <w:widowControl w:val="0"/>
        <w:numPr>
          <w:ilvl w:val="0"/>
          <w:numId w:val="39"/>
        </w:numPr>
        <w:tabs>
          <w:tab w:val="left" w:pos="1080"/>
          <w:tab w:val="left" w:pos="1702"/>
        </w:tabs>
        <w:ind w:hanging="1440"/>
        <w:jc w:val="both"/>
        <w:rPr>
          <w:rFonts w:ascii="Tahoma" w:hAnsi="Tahoma" w:cs="Tahoma"/>
          <w:b/>
        </w:rPr>
      </w:pPr>
      <w:r w:rsidRPr="002E090A">
        <w:rPr>
          <w:rFonts w:ascii="Tahoma" w:hAnsi="Tahoma" w:cs="Tahoma"/>
          <w:b/>
        </w:rPr>
        <w:t xml:space="preserve">PREDSTAVNIKA POGODBENIH STRANK </w:t>
      </w:r>
    </w:p>
    <w:p w14:paraId="0C08117F" w14:textId="77777777" w:rsidR="00AD1D9F" w:rsidRPr="00AD1D9F" w:rsidRDefault="00AD1D9F" w:rsidP="00EC66F7">
      <w:pPr>
        <w:keepLines/>
        <w:widowControl w:val="0"/>
        <w:tabs>
          <w:tab w:val="left" w:pos="1080"/>
          <w:tab w:val="left" w:pos="1702"/>
        </w:tabs>
        <w:ind w:left="1440"/>
        <w:jc w:val="both"/>
        <w:rPr>
          <w:rFonts w:ascii="Tahoma" w:hAnsi="Tahoma" w:cs="Tahoma"/>
          <w:b/>
        </w:rPr>
      </w:pPr>
    </w:p>
    <w:p w14:paraId="2C93F786"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438BA6F9" w14:textId="77777777" w:rsidR="00AD1D9F" w:rsidRPr="00AD1D9F" w:rsidRDefault="00AD1D9F" w:rsidP="00EC66F7">
      <w:pPr>
        <w:keepLines/>
        <w:widowControl w:val="0"/>
        <w:rPr>
          <w:rFonts w:ascii="Tahoma" w:hAnsi="Tahoma" w:cs="Tahoma"/>
        </w:rPr>
      </w:pPr>
    </w:p>
    <w:p w14:paraId="5F916962" w14:textId="77777777" w:rsidR="00AD1D9F" w:rsidRPr="00AD1D9F" w:rsidRDefault="00AD1D9F" w:rsidP="00EC66F7">
      <w:pPr>
        <w:keepLines/>
        <w:widowControl w:val="0"/>
        <w:tabs>
          <w:tab w:val="left" w:pos="567"/>
          <w:tab w:val="left" w:pos="1418"/>
          <w:tab w:val="left" w:pos="1702"/>
        </w:tabs>
        <w:jc w:val="both"/>
        <w:rPr>
          <w:rFonts w:ascii="Tahoma" w:hAnsi="Tahoma" w:cs="Tahoma"/>
        </w:rPr>
      </w:pPr>
      <w:r w:rsidRPr="00AD1D9F">
        <w:rPr>
          <w:rFonts w:ascii="Tahoma" w:hAnsi="Tahoma" w:cs="Tahoma"/>
        </w:rPr>
        <w:t>Predstavnik naročnika, ki ureja izvajanje te pogodbe je __________, tel.: ___________, e-mail:                ____________.</w:t>
      </w:r>
    </w:p>
    <w:p w14:paraId="6884C704" w14:textId="77777777" w:rsidR="00AD1D9F" w:rsidRPr="00AD1D9F" w:rsidRDefault="00AD1D9F" w:rsidP="00EC66F7">
      <w:pPr>
        <w:keepLines/>
        <w:widowControl w:val="0"/>
        <w:tabs>
          <w:tab w:val="left" w:pos="567"/>
          <w:tab w:val="left" w:pos="1418"/>
          <w:tab w:val="left" w:pos="1702"/>
        </w:tabs>
        <w:spacing w:after="60"/>
        <w:jc w:val="both"/>
        <w:rPr>
          <w:rFonts w:ascii="Tahoma" w:hAnsi="Tahoma" w:cs="Tahoma"/>
        </w:rPr>
      </w:pPr>
    </w:p>
    <w:p w14:paraId="48D3CC4E" w14:textId="77777777" w:rsidR="00AD1D9F" w:rsidRPr="00AD1D9F" w:rsidRDefault="00AD1D9F" w:rsidP="00EC66F7">
      <w:pPr>
        <w:keepLines/>
        <w:widowControl w:val="0"/>
        <w:tabs>
          <w:tab w:val="left" w:pos="567"/>
          <w:tab w:val="left" w:pos="1418"/>
          <w:tab w:val="left" w:pos="1702"/>
        </w:tabs>
        <w:jc w:val="both"/>
        <w:rPr>
          <w:rFonts w:ascii="Tahoma" w:hAnsi="Tahoma" w:cs="Tahoma"/>
        </w:rPr>
      </w:pPr>
      <w:r w:rsidRPr="00AD1D9F">
        <w:rPr>
          <w:rFonts w:ascii="Tahoma" w:hAnsi="Tahoma" w:cs="Tahoma"/>
        </w:rPr>
        <w:t>Predstavnik izvajalca, ki ureja izvajanje te pogodbe je ___________, tel.: __________, e-mail: ________</w:t>
      </w:r>
      <w:r w:rsidRPr="00AD1D9F">
        <w:rPr>
          <w:rFonts w:ascii="Tahoma" w:hAnsi="Tahoma" w:cs="Tahoma"/>
          <w:color w:val="0000FF"/>
          <w:u w:val="single"/>
        </w:rPr>
        <w:t>.</w:t>
      </w:r>
    </w:p>
    <w:p w14:paraId="00519CBD" w14:textId="77777777" w:rsidR="00AD1D9F" w:rsidRPr="00AD1D9F" w:rsidRDefault="00AD1D9F" w:rsidP="00EC66F7">
      <w:pPr>
        <w:keepLines/>
        <w:widowControl w:val="0"/>
        <w:jc w:val="both"/>
        <w:rPr>
          <w:rFonts w:ascii="Tahoma" w:hAnsi="Tahoma" w:cs="Tahoma"/>
        </w:rPr>
      </w:pPr>
    </w:p>
    <w:p w14:paraId="55F6AE50" w14:textId="77777777" w:rsidR="004D12B5" w:rsidRPr="00AD1D9F" w:rsidRDefault="004D12B5" w:rsidP="00EC66F7">
      <w:pPr>
        <w:keepLines/>
        <w:widowControl w:val="0"/>
        <w:jc w:val="both"/>
        <w:rPr>
          <w:rFonts w:ascii="Tahoma" w:hAnsi="Tahoma" w:cs="Tahoma"/>
        </w:rPr>
      </w:pPr>
      <w:r w:rsidRPr="00AD1D9F">
        <w:rPr>
          <w:rFonts w:ascii="Tahoma" w:hAnsi="Tahoma" w:cs="Tahoma"/>
        </w:rPr>
        <w:t xml:space="preserve">Osebi iz tega člena imata pravico in dolžnost urejati medsebojna razmerja ter sprejemati ukrepe in odločitve v skladu z določili te pogodbe. Pogodbeni stranki morata v roku treh (3) delovnih dni po spremembi pisno obvestiti druga drugo o morebitni spremembi oseb iz tega člena. </w:t>
      </w:r>
    </w:p>
    <w:p w14:paraId="738A20FB" w14:textId="77777777" w:rsidR="004D12B5" w:rsidRDefault="004D12B5" w:rsidP="00EC66F7">
      <w:pPr>
        <w:keepLines/>
        <w:widowControl w:val="0"/>
        <w:jc w:val="both"/>
        <w:rPr>
          <w:rFonts w:ascii="Tahoma" w:hAnsi="Tahoma" w:cs="Tahoma"/>
          <w:strike/>
        </w:rPr>
      </w:pPr>
    </w:p>
    <w:p w14:paraId="15203752" w14:textId="77777777" w:rsidR="00AD1D9F" w:rsidRPr="002E090A" w:rsidRDefault="00AD1D9F" w:rsidP="00EC66F7">
      <w:pPr>
        <w:keepLines/>
        <w:widowControl w:val="0"/>
        <w:numPr>
          <w:ilvl w:val="0"/>
          <w:numId w:val="39"/>
        </w:numPr>
        <w:tabs>
          <w:tab w:val="left" w:pos="1080"/>
          <w:tab w:val="left" w:pos="1702"/>
        </w:tabs>
        <w:ind w:hanging="1440"/>
        <w:jc w:val="both"/>
        <w:rPr>
          <w:rFonts w:ascii="Tahoma" w:hAnsi="Tahoma" w:cs="Tahoma"/>
          <w:b/>
        </w:rPr>
      </w:pPr>
      <w:r w:rsidRPr="002E090A">
        <w:rPr>
          <w:rFonts w:ascii="Tahoma" w:hAnsi="Tahoma" w:cs="Tahoma"/>
          <w:b/>
        </w:rPr>
        <w:t>PODIZVAJALCI</w:t>
      </w:r>
    </w:p>
    <w:p w14:paraId="0FF6FB44" w14:textId="77777777" w:rsidR="00AD1D9F" w:rsidRPr="00AD1D9F" w:rsidRDefault="00AD1D9F" w:rsidP="00EC66F7">
      <w:pPr>
        <w:keepLines/>
        <w:widowControl w:val="0"/>
        <w:jc w:val="both"/>
        <w:rPr>
          <w:rFonts w:ascii="Tahoma" w:hAnsi="Tahoma" w:cs="Tahoma"/>
          <w:b/>
        </w:rPr>
      </w:pPr>
    </w:p>
    <w:p w14:paraId="11121535"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7DC439E3" w14:textId="77777777" w:rsidR="00AD1D9F" w:rsidRPr="00AD1D9F" w:rsidRDefault="00AD1D9F" w:rsidP="00EC66F7">
      <w:pPr>
        <w:keepLines/>
        <w:widowControl w:val="0"/>
        <w:tabs>
          <w:tab w:val="num" w:pos="870"/>
        </w:tabs>
        <w:ind w:left="210"/>
        <w:jc w:val="center"/>
        <w:rPr>
          <w:rFonts w:ascii="Tahoma" w:hAnsi="Tahoma" w:cs="Tahoma"/>
        </w:rPr>
      </w:pPr>
    </w:p>
    <w:p w14:paraId="6BEDBD09" w14:textId="77777777" w:rsidR="00AD1D9F" w:rsidRPr="00AD1D9F" w:rsidRDefault="00AD1D9F" w:rsidP="00EC66F7">
      <w:pPr>
        <w:keepLines/>
        <w:widowControl w:val="0"/>
        <w:jc w:val="center"/>
        <w:rPr>
          <w:rFonts w:ascii="Tahoma" w:hAnsi="Tahoma" w:cs="Tahoma"/>
          <w:i/>
        </w:rPr>
      </w:pPr>
      <w:r w:rsidRPr="00AD1D9F">
        <w:rPr>
          <w:rFonts w:ascii="Tahoma" w:hAnsi="Tahoma" w:cs="Tahoma"/>
          <w:i/>
        </w:rPr>
        <w:t>/se upošteva v primeru, da izvajalec nastopa s podizvajalcem/</w:t>
      </w:r>
    </w:p>
    <w:p w14:paraId="1A7A00FA" w14:textId="77777777" w:rsidR="00AD1D9F" w:rsidRPr="00AD1D9F" w:rsidRDefault="00AD1D9F" w:rsidP="00EC66F7">
      <w:pPr>
        <w:keepLines/>
        <w:widowControl w:val="0"/>
        <w:jc w:val="both"/>
        <w:rPr>
          <w:rFonts w:ascii="Tahoma" w:hAnsi="Tahoma" w:cs="Tahoma"/>
        </w:rPr>
      </w:pPr>
    </w:p>
    <w:p w14:paraId="5584304A" w14:textId="77777777" w:rsidR="00AD1D9F" w:rsidRPr="00AD1D9F" w:rsidRDefault="00AD1D9F" w:rsidP="00EC66F7">
      <w:pPr>
        <w:keepLines/>
        <w:widowControl w:val="0"/>
        <w:jc w:val="both"/>
        <w:rPr>
          <w:rFonts w:ascii="Tahoma" w:hAnsi="Tahoma" w:cs="Tahoma"/>
        </w:rPr>
      </w:pPr>
      <w:r w:rsidRPr="00AD1D9F">
        <w:rPr>
          <w:rFonts w:ascii="Tahoma" w:hAnsi="Tahoma" w:cs="Tahoma"/>
        </w:rPr>
        <w:t>Izvajalec v okviru te pogodbe nastopa skupaj z naslednjimi podizvajalci:</w:t>
      </w:r>
    </w:p>
    <w:p w14:paraId="4B3D6CEF" w14:textId="77777777" w:rsidR="00AD1D9F" w:rsidRPr="00AD1D9F" w:rsidRDefault="00AD1D9F" w:rsidP="00EC66F7">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AD1D9F" w:rsidRPr="00AD1D9F" w14:paraId="4002B844" w14:textId="77777777" w:rsidTr="008E07B6">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E88F5CD" w14:textId="77777777" w:rsidR="00AD1D9F" w:rsidRPr="00AD1D9F" w:rsidRDefault="00AD1D9F" w:rsidP="00EC66F7">
            <w:pPr>
              <w:keepLines/>
              <w:widowControl w:val="0"/>
              <w:ind w:left="70"/>
              <w:jc w:val="both"/>
              <w:rPr>
                <w:rFonts w:ascii="Tahoma" w:hAnsi="Tahoma" w:cs="Tahoma"/>
              </w:rPr>
            </w:pPr>
            <w:r w:rsidRPr="00AD1D9F">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74A7F4F" w14:textId="77777777" w:rsidR="00AD1D9F" w:rsidRPr="00AD1D9F" w:rsidRDefault="00AD1D9F" w:rsidP="00EC66F7">
            <w:pPr>
              <w:keepLines/>
              <w:widowControl w:val="0"/>
              <w:ind w:left="357"/>
              <w:jc w:val="both"/>
              <w:rPr>
                <w:rFonts w:ascii="Tahoma" w:hAnsi="Tahoma" w:cs="Tahoma"/>
              </w:rPr>
            </w:pPr>
          </w:p>
        </w:tc>
      </w:tr>
      <w:tr w:rsidR="00AD1D9F" w:rsidRPr="00AD1D9F" w14:paraId="6DBB237C" w14:textId="77777777" w:rsidTr="008E07B6">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363D5E1" w14:textId="77777777" w:rsidR="00AD1D9F" w:rsidRPr="00AD1D9F" w:rsidRDefault="00AD1D9F" w:rsidP="00EC66F7">
            <w:pPr>
              <w:keepLines/>
              <w:widowControl w:val="0"/>
              <w:ind w:left="70"/>
              <w:jc w:val="both"/>
              <w:rPr>
                <w:rFonts w:ascii="Tahoma" w:hAnsi="Tahoma" w:cs="Tahoma"/>
              </w:rPr>
            </w:pPr>
            <w:r w:rsidRPr="00AD1D9F">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810F606" w14:textId="77777777" w:rsidR="00AD1D9F" w:rsidRPr="00AD1D9F" w:rsidRDefault="00AD1D9F" w:rsidP="00EC66F7">
            <w:pPr>
              <w:keepLines/>
              <w:widowControl w:val="0"/>
              <w:ind w:left="357"/>
              <w:jc w:val="both"/>
              <w:rPr>
                <w:rFonts w:ascii="Tahoma" w:hAnsi="Tahoma" w:cs="Tahoma"/>
              </w:rPr>
            </w:pPr>
          </w:p>
        </w:tc>
      </w:tr>
      <w:tr w:rsidR="00AD1D9F" w:rsidRPr="00AD1D9F" w14:paraId="152D7860" w14:textId="77777777" w:rsidTr="008E07B6">
        <w:trPr>
          <w:trHeight w:val="278"/>
          <w:jc w:val="center"/>
        </w:trPr>
        <w:tc>
          <w:tcPr>
            <w:tcW w:w="3793" w:type="dxa"/>
            <w:tcBorders>
              <w:top w:val="single" w:sz="4" w:space="0" w:color="auto"/>
              <w:left w:val="single" w:sz="4" w:space="0" w:color="auto"/>
              <w:right w:val="single" w:sz="4" w:space="0" w:color="auto"/>
            </w:tcBorders>
            <w:vAlign w:val="center"/>
          </w:tcPr>
          <w:p w14:paraId="3F4D4E0C" w14:textId="77777777" w:rsidR="00AD1D9F" w:rsidRPr="00AD1D9F" w:rsidRDefault="00AD1D9F" w:rsidP="00EC66F7">
            <w:pPr>
              <w:keepLines/>
              <w:widowControl w:val="0"/>
              <w:ind w:left="70"/>
              <w:jc w:val="both"/>
              <w:rPr>
                <w:rFonts w:ascii="Tahoma" w:hAnsi="Tahoma" w:cs="Tahoma"/>
              </w:rPr>
            </w:pPr>
            <w:r w:rsidRPr="00AD1D9F">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13B801E5" w14:textId="77777777" w:rsidR="00AD1D9F" w:rsidRPr="00AD1D9F" w:rsidRDefault="00AD1D9F" w:rsidP="00EC66F7">
            <w:pPr>
              <w:keepLines/>
              <w:widowControl w:val="0"/>
              <w:ind w:left="357"/>
              <w:jc w:val="center"/>
              <w:rPr>
                <w:rFonts w:ascii="Tahoma" w:hAnsi="Tahoma" w:cs="Tahoma"/>
              </w:rPr>
            </w:pPr>
            <w:r w:rsidRPr="00AD1D9F">
              <w:rPr>
                <w:rFonts w:ascii="Tahoma" w:hAnsi="Tahoma" w:cs="Tahoma"/>
              </w:rPr>
              <w:t>DA / NE</w:t>
            </w:r>
          </w:p>
        </w:tc>
      </w:tr>
      <w:tr w:rsidR="00AD1D9F" w:rsidRPr="00AD1D9F" w14:paraId="1FA1A961" w14:textId="77777777" w:rsidTr="008E07B6">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C6FA79C" w14:textId="77777777" w:rsidR="00AD1D9F" w:rsidRPr="00AD1D9F" w:rsidRDefault="00AD1D9F" w:rsidP="00EC66F7">
            <w:pPr>
              <w:keepLines/>
              <w:widowControl w:val="0"/>
              <w:ind w:left="70"/>
              <w:jc w:val="both"/>
              <w:rPr>
                <w:rFonts w:ascii="Tahoma" w:hAnsi="Tahoma" w:cs="Tahoma"/>
              </w:rPr>
            </w:pPr>
            <w:r w:rsidRPr="00AD1D9F">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27DD002" w14:textId="77777777" w:rsidR="00AD1D9F" w:rsidRPr="00AD1D9F" w:rsidRDefault="00AD1D9F" w:rsidP="00EC66F7">
            <w:pPr>
              <w:keepLines/>
              <w:widowControl w:val="0"/>
              <w:ind w:left="357"/>
              <w:jc w:val="both"/>
              <w:rPr>
                <w:rFonts w:ascii="Tahoma" w:hAnsi="Tahoma" w:cs="Tahoma"/>
              </w:rPr>
            </w:pPr>
          </w:p>
        </w:tc>
      </w:tr>
      <w:tr w:rsidR="00AD1D9F" w:rsidRPr="00AD1D9F" w14:paraId="4C02F0BF" w14:textId="77777777" w:rsidTr="008E07B6">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7EBC11D" w14:textId="77777777" w:rsidR="00AD1D9F" w:rsidRPr="00AD1D9F" w:rsidRDefault="00AD1D9F" w:rsidP="00EC66F7">
            <w:pPr>
              <w:keepLines/>
              <w:widowControl w:val="0"/>
              <w:ind w:left="70"/>
              <w:jc w:val="both"/>
              <w:rPr>
                <w:rFonts w:ascii="Tahoma" w:hAnsi="Tahoma" w:cs="Tahoma"/>
              </w:rPr>
            </w:pPr>
            <w:r w:rsidRPr="00AD1D9F">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A5C24F7" w14:textId="77777777" w:rsidR="00AD1D9F" w:rsidRPr="00AD1D9F" w:rsidRDefault="00AD1D9F" w:rsidP="00EC66F7">
            <w:pPr>
              <w:keepLines/>
              <w:widowControl w:val="0"/>
              <w:ind w:left="357"/>
              <w:jc w:val="both"/>
              <w:rPr>
                <w:rFonts w:ascii="Tahoma" w:hAnsi="Tahoma" w:cs="Tahoma"/>
              </w:rPr>
            </w:pPr>
          </w:p>
        </w:tc>
      </w:tr>
      <w:tr w:rsidR="00AD1D9F" w:rsidRPr="00AD1D9F" w14:paraId="6E049138" w14:textId="77777777" w:rsidTr="008E07B6">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7DAA123" w14:textId="77777777" w:rsidR="00AD1D9F" w:rsidRPr="00AD1D9F" w:rsidRDefault="00AD1D9F" w:rsidP="00EC66F7">
            <w:pPr>
              <w:keepLines/>
              <w:widowControl w:val="0"/>
              <w:ind w:left="70"/>
              <w:jc w:val="both"/>
              <w:rPr>
                <w:rFonts w:ascii="Tahoma" w:hAnsi="Tahoma" w:cs="Tahoma"/>
              </w:rPr>
            </w:pPr>
            <w:r w:rsidRPr="00AD1D9F">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96475B7" w14:textId="77777777" w:rsidR="00AD1D9F" w:rsidRPr="00AD1D9F" w:rsidRDefault="00AD1D9F" w:rsidP="00EC66F7">
            <w:pPr>
              <w:keepLines/>
              <w:widowControl w:val="0"/>
              <w:ind w:left="357"/>
              <w:jc w:val="both"/>
              <w:rPr>
                <w:rFonts w:ascii="Tahoma" w:hAnsi="Tahoma" w:cs="Tahoma"/>
              </w:rPr>
            </w:pPr>
          </w:p>
        </w:tc>
      </w:tr>
      <w:tr w:rsidR="00AD1D9F" w:rsidRPr="00AD1D9F" w14:paraId="0B58FDCF" w14:textId="77777777" w:rsidTr="008E07B6">
        <w:trPr>
          <w:trHeight w:val="616"/>
          <w:jc w:val="center"/>
        </w:trPr>
        <w:tc>
          <w:tcPr>
            <w:tcW w:w="3793" w:type="dxa"/>
            <w:tcBorders>
              <w:top w:val="single" w:sz="4" w:space="0" w:color="auto"/>
              <w:left w:val="single" w:sz="4" w:space="0" w:color="auto"/>
              <w:right w:val="single" w:sz="4" w:space="0" w:color="auto"/>
            </w:tcBorders>
            <w:vAlign w:val="center"/>
          </w:tcPr>
          <w:p w14:paraId="404403D6" w14:textId="77777777" w:rsidR="00AD1D9F" w:rsidRPr="00AD1D9F" w:rsidRDefault="00AD1D9F" w:rsidP="00EC66F7">
            <w:pPr>
              <w:keepLines/>
              <w:widowControl w:val="0"/>
              <w:ind w:left="70"/>
              <w:jc w:val="both"/>
              <w:rPr>
                <w:rFonts w:ascii="Tahoma" w:hAnsi="Tahoma" w:cs="Tahoma"/>
              </w:rPr>
            </w:pPr>
            <w:r w:rsidRPr="00AD1D9F">
              <w:rPr>
                <w:rFonts w:ascii="Tahoma" w:hAnsi="Tahoma" w:cs="Tahoma"/>
              </w:rPr>
              <w:t xml:space="preserve">Vrsta, količina in orientacijska  vrednost del, ki jih ponudnik namerava oddati v podizvajanje </w:t>
            </w:r>
          </w:p>
        </w:tc>
        <w:tc>
          <w:tcPr>
            <w:tcW w:w="5633" w:type="dxa"/>
            <w:tcBorders>
              <w:top w:val="single" w:sz="4" w:space="0" w:color="auto"/>
              <w:left w:val="single" w:sz="4" w:space="0" w:color="auto"/>
              <w:right w:val="single" w:sz="4" w:space="0" w:color="auto"/>
            </w:tcBorders>
            <w:vAlign w:val="center"/>
          </w:tcPr>
          <w:p w14:paraId="0C53F134" w14:textId="77777777" w:rsidR="00AD1D9F" w:rsidRPr="00AD1D9F" w:rsidRDefault="00AD1D9F" w:rsidP="00EC66F7">
            <w:pPr>
              <w:keepLines/>
              <w:widowControl w:val="0"/>
              <w:ind w:left="357"/>
              <w:jc w:val="both"/>
              <w:rPr>
                <w:rFonts w:ascii="Tahoma" w:hAnsi="Tahoma" w:cs="Tahoma"/>
              </w:rPr>
            </w:pPr>
          </w:p>
        </w:tc>
      </w:tr>
    </w:tbl>
    <w:p w14:paraId="700D9E3A" w14:textId="77777777" w:rsidR="00AD1D9F" w:rsidRPr="00AD1D9F" w:rsidRDefault="00AD1D9F" w:rsidP="00EC66F7">
      <w:pPr>
        <w:keepLines/>
        <w:widowControl w:val="0"/>
        <w:ind w:left="357"/>
        <w:jc w:val="both"/>
        <w:rPr>
          <w:rFonts w:ascii="Tahoma" w:hAnsi="Tahoma" w:cs="Tahoma"/>
        </w:rPr>
      </w:pPr>
    </w:p>
    <w:p w14:paraId="557C0178" w14:textId="77777777" w:rsidR="00AD1D9F" w:rsidRPr="00AD1D9F" w:rsidRDefault="00AD1D9F" w:rsidP="00EC66F7">
      <w:pPr>
        <w:keepLines/>
        <w:widowControl w:val="0"/>
        <w:jc w:val="both"/>
        <w:rPr>
          <w:rFonts w:ascii="Tahoma" w:hAnsi="Tahoma" w:cs="Tahoma"/>
        </w:rPr>
      </w:pPr>
      <w:r w:rsidRPr="00AD1D9F">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11512FBD" w14:textId="77777777" w:rsidR="00AD1D9F" w:rsidRPr="00AD1D9F" w:rsidRDefault="00AD1D9F" w:rsidP="00EC66F7">
      <w:pPr>
        <w:keepLines/>
        <w:widowControl w:val="0"/>
        <w:jc w:val="both"/>
        <w:rPr>
          <w:rFonts w:ascii="Tahoma" w:hAnsi="Tahoma" w:cs="Tahoma"/>
        </w:rPr>
      </w:pPr>
    </w:p>
    <w:p w14:paraId="72A122A6" w14:textId="77777777" w:rsidR="00AD1D9F" w:rsidRPr="00AD1D9F" w:rsidRDefault="00AD1D9F" w:rsidP="00EC66F7">
      <w:pPr>
        <w:keepLines/>
        <w:widowControl w:val="0"/>
        <w:jc w:val="both"/>
        <w:rPr>
          <w:rFonts w:ascii="Tahoma" w:hAnsi="Tahoma" w:cs="Tahoma"/>
        </w:rPr>
      </w:pPr>
      <w:r w:rsidRPr="00AD1D9F">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2ABB34F7" w14:textId="77777777" w:rsidR="00AD1D9F" w:rsidRPr="00AD1D9F" w:rsidRDefault="00AD1D9F" w:rsidP="00EC66F7">
      <w:pPr>
        <w:keepLines/>
        <w:widowControl w:val="0"/>
        <w:jc w:val="both"/>
        <w:rPr>
          <w:rFonts w:ascii="Tahoma" w:hAnsi="Tahoma" w:cs="Tahoma"/>
        </w:rPr>
      </w:pPr>
    </w:p>
    <w:p w14:paraId="6AEBA88B" w14:textId="77777777" w:rsidR="00AD1D9F" w:rsidRPr="00AD1D9F" w:rsidRDefault="00AD1D9F" w:rsidP="00EC66F7">
      <w:pPr>
        <w:keepLines/>
        <w:widowControl w:val="0"/>
        <w:jc w:val="both"/>
        <w:rPr>
          <w:rFonts w:ascii="Tahoma" w:hAnsi="Tahoma" w:cs="Tahoma"/>
        </w:rPr>
      </w:pPr>
      <w:r w:rsidRPr="00AD1D9F">
        <w:rPr>
          <w:rFonts w:ascii="Tahoma" w:hAnsi="Tahoma" w:cs="Tahoma"/>
        </w:rPr>
        <w:t>Izvajalec v razmerju do naročnika v celoti odgovarja za dobro izvedbo obveznosti po pogodbi, ne glede na število podizvajalcev.</w:t>
      </w:r>
    </w:p>
    <w:p w14:paraId="6DADBAE7" w14:textId="77777777" w:rsidR="00AD1D9F" w:rsidRPr="00AD1D9F" w:rsidRDefault="00AD1D9F" w:rsidP="00EC66F7">
      <w:pPr>
        <w:keepLines/>
        <w:widowControl w:val="0"/>
        <w:jc w:val="both"/>
        <w:rPr>
          <w:rFonts w:ascii="Tahoma" w:hAnsi="Tahoma" w:cs="Tahoma"/>
        </w:rPr>
      </w:pPr>
    </w:p>
    <w:p w14:paraId="3CE82B07" w14:textId="77777777" w:rsidR="00AD1D9F" w:rsidRPr="00AD1D9F" w:rsidRDefault="00AD1D9F" w:rsidP="00EC66F7">
      <w:pPr>
        <w:keepLines/>
        <w:widowControl w:val="0"/>
        <w:jc w:val="both"/>
        <w:rPr>
          <w:rFonts w:ascii="Tahoma" w:hAnsi="Tahoma" w:cs="Tahoma"/>
        </w:rPr>
      </w:pPr>
      <w:r w:rsidRPr="00AD1D9F">
        <w:rPr>
          <w:rFonts w:ascii="Tahoma" w:hAnsi="Tahoma" w:cs="Tahoma"/>
        </w:rPr>
        <w:t>Nominirani podizvajalec ne sme oddati sprejetih del v nadaljnje podizvajanje.</w:t>
      </w:r>
    </w:p>
    <w:p w14:paraId="31C76FCE" w14:textId="77777777" w:rsidR="00AD1D9F" w:rsidRPr="00AD1D9F" w:rsidRDefault="00AD1D9F" w:rsidP="00EC66F7">
      <w:pPr>
        <w:keepLines/>
        <w:widowControl w:val="0"/>
        <w:jc w:val="both"/>
        <w:rPr>
          <w:rFonts w:ascii="Tahoma" w:hAnsi="Tahoma" w:cs="Tahoma"/>
        </w:rPr>
      </w:pPr>
    </w:p>
    <w:p w14:paraId="4B18F785" w14:textId="77777777" w:rsidR="00AD1D9F" w:rsidRPr="00AD1D9F" w:rsidRDefault="00AD1D9F" w:rsidP="00EC66F7">
      <w:pPr>
        <w:keepLines/>
        <w:widowControl w:val="0"/>
        <w:jc w:val="both"/>
        <w:rPr>
          <w:rFonts w:ascii="Tahoma" w:hAnsi="Tahoma" w:cs="Tahoma"/>
        </w:rPr>
      </w:pPr>
      <w:r w:rsidRPr="00AD1D9F">
        <w:rPr>
          <w:rFonts w:ascii="Tahoma" w:hAnsi="Tahoma" w:cs="Tahoma"/>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17DC8050" w14:textId="77777777" w:rsidR="00AD1D9F" w:rsidRPr="00AD1D9F" w:rsidRDefault="00AD1D9F" w:rsidP="00EC66F7">
      <w:pPr>
        <w:keepLines/>
        <w:widowControl w:val="0"/>
        <w:jc w:val="both"/>
        <w:rPr>
          <w:rFonts w:ascii="Tahoma" w:hAnsi="Tahoma" w:cs="Tahoma"/>
        </w:rPr>
      </w:pPr>
    </w:p>
    <w:p w14:paraId="01332C1F" w14:textId="77777777" w:rsidR="00AD1D9F" w:rsidRPr="00AD1D9F" w:rsidRDefault="00AD1D9F" w:rsidP="00EC66F7">
      <w:pPr>
        <w:keepLines/>
        <w:widowControl w:val="0"/>
        <w:jc w:val="both"/>
        <w:rPr>
          <w:rFonts w:ascii="Tahoma" w:hAnsi="Tahoma" w:cs="Tahoma"/>
        </w:rPr>
      </w:pPr>
      <w:r w:rsidRPr="00AD1D9F">
        <w:rPr>
          <w:rFonts w:ascii="Tahoma" w:hAnsi="Tahoma" w:cs="Tahoma"/>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23305770" w14:textId="77777777" w:rsidR="00AD1D9F" w:rsidRPr="00AD1D9F" w:rsidRDefault="00AD1D9F" w:rsidP="00EC66F7">
      <w:pPr>
        <w:keepLines/>
        <w:widowControl w:val="0"/>
        <w:jc w:val="both"/>
        <w:rPr>
          <w:rFonts w:ascii="Tahoma" w:hAnsi="Tahoma" w:cs="Tahoma"/>
        </w:rPr>
      </w:pPr>
    </w:p>
    <w:p w14:paraId="109723AE" w14:textId="77777777" w:rsidR="00AD1D9F" w:rsidRPr="00AD1D9F" w:rsidRDefault="00AD1D9F" w:rsidP="00EC66F7">
      <w:pPr>
        <w:keepLines/>
        <w:widowControl w:val="0"/>
        <w:jc w:val="both"/>
        <w:rPr>
          <w:rFonts w:ascii="Tahoma" w:hAnsi="Tahoma" w:cs="Tahoma"/>
        </w:rPr>
      </w:pPr>
      <w:r w:rsidRPr="00AD1D9F">
        <w:rPr>
          <w:rFonts w:ascii="Tahoma" w:hAnsi="Tahoma" w:cs="Tahoma"/>
        </w:rPr>
        <w:t>Naknadno nominirani podizvajalec ne sme začeti z izvedbo del prej, preden naročnik ne odobri njegovega nominiranja.</w:t>
      </w:r>
    </w:p>
    <w:p w14:paraId="11408DD6" w14:textId="77777777" w:rsidR="00AD1D9F" w:rsidRPr="00AD1D9F" w:rsidRDefault="00AD1D9F" w:rsidP="00EC66F7">
      <w:pPr>
        <w:keepLines/>
        <w:widowControl w:val="0"/>
        <w:jc w:val="both"/>
        <w:rPr>
          <w:rFonts w:ascii="Tahoma" w:hAnsi="Tahoma" w:cs="Tahoma"/>
        </w:rPr>
      </w:pPr>
    </w:p>
    <w:p w14:paraId="748E0EBD" w14:textId="77777777" w:rsidR="00AD1D9F" w:rsidRPr="00AD1D9F" w:rsidRDefault="00AD1D9F" w:rsidP="00EC66F7">
      <w:pPr>
        <w:keepLines/>
        <w:widowControl w:val="0"/>
        <w:jc w:val="center"/>
        <w:rPr>
          <w:rFonts w:ascii="Tahoma" w:hAnsi="Tahoma" w:cs="Tahoma"/>
          <w:i/>
        </w:rPr>
      </w:pPr>
      <w:r w:rsidRPr="00AD1D9F">
        <w:rPr>
          <w:rFonts w:ascii="Tahoma" w:hAnsi="Tahoma" w:cs="Tahoma"/>
          <w:i/>
        </w:rPr>
        <w:t>/ se upošteva v primeru, da izvajalec nastopa s podizvajalcem, ki zahteva neposredno plačilo /</w:t>
      </w:r>
    </w:p>
    <w:p w14:paraId="08D84F81" w14:textId="77777777" w:rsidR="00AD1D9F" w:rsidRPr="00AD1D9F" w:rsidRDefault="00AD1D9F" w:rsidP="00EC66F7">
      <w:pPr>
        <w:keepLines/>
        <w:widowControl w:val="0"/>
        <w:jc w:val="both"/>
        <w:rPr>
          <w:rFonts w:ascii="Tahoma" w:hAnsi="Tahoma" w:cs="Tahoma"/>
        </w:rPr>
      </w:pPr>
    </w:p>
    <w:p w14:paraId="6D6EB3D8" w14:textId="77777777" w:rsidR="00AD1D9F" w:rsidRPr="00AD1D9F" w:rsidRDefault="00AD1D9F" w:rsidP="00EC66F7">
      <w:pPr>
        <w:keepLines/>
        <w:widowControl w:val="0"/>
        <w:jc w:val="both"/>
        <w:rPr>
          <w:rFonts w:ascii="Tahoma" w:hAnsi="Tahoma" w:cs="Tahoma"/>
        </w:rPr>
      </w:pPr>
      <w:r w:rsidRPr="00AD1D9F">
        <w:rPr>
          <w:rFonts w:ascii="Tahoma" w:hAnsi="Tahoma" w:cs="Tahoma"/>
        </w:rPr>
        <w:t>Izvajalec mora za podizvajalca, ki zahteva neposredno plačilo, ob vsaki situaciji priložiti:</w:t>
      </w:r>
    </w:p>
    <w:p w14:paraId="4AF65736" w14:textId="77777777" w:rsidR="00AD1D9F" w:rsidRPr="00AD1D9F" w:rsidRDefault="00AD1D9F" w:rsidP="00EC66F7">
      <w:pPr>
        <w:keepLines/>
        <w:widowControl w:val="0"/>
        <w:numPr>
          <w:ilvl w:val="0"/>
          <w:numId w:val="15"/>
        </w:numPr>
        <w:jc w:val="both"/>
        <w:rPr>
          <w:rFonts w:ascii="Tahoma" w:hAnsi="Tahoma" w:cs="Tahoma"/>
        </w:rPr>
      </w:pPr>
      <w:r w:rsidRPr="00AD1D9F">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677C8244" w14:textId="77777777" w:rsidR="00AD1D9F" w:rsidRPr="00AD1D9F" w:rsidRDefault="00AD1D9F" w:rsidP="00EC66F7">
      <w:pPr>
        <w:keepLines/>
        <w:widowControl w:val="0"/>
        <w:numPr>
          <w:ilvl w:val="0"/>
          <w:numId w:val="15"/>
        </w:numPr>
        <w:jc w:val="both"/>
        <w:rPr>
          <w:rFonts w:ascii="Tahoma" w:hAnsi="Tahoma" w:cs="Tahoma"/>
        </w:rPr>
      </w:pPr>
      <w:r w:rsidRPr="00AD1D9F">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2E9E47C4" w14:textId="77777777" w:rsidR="00AD1D9F" w:rsidRPr="00AD1D9F" w:rsidRDefault="00AD1D9F" w:rsidP="00EC66F7">
      <w:pPr>
        <w:keepLines/>
        <w:widowControl w:val="0"/>
        <w:jc w:val="both"/>
        <w:rPr>
          <w:rFonts w:ascii="Tahoma" w:hAnsi="Tahoma" w:cs="Tahoma"/>
        </w:rPr>
      </w:pPr>
    </w:p>
    <w:p w14:paraId="0933F49C" w14:textId="77777777" w:rsidR="00AD1D9F" w:rsidRPr="00AD1D9F" w:rsidRDefault="00AD1D9F" w:rsidP="00EC66F7">
      <w:pPr>
        <w:keepLines/>
        <w:widowControl w:val="0"/>
        <w:jc w:val="both"/>
        <w:rPr>
          <w:rFonts w:ascii="Tahoma" w:hAnsi="Tahoma" w:cs="Tahoma"/>
        </w:rPr>
      </w:pPr>
      <w:r w:rsidRPr="00AD1D9F">
        <w:rPr>
          <w:rFonts w:ascii="Tahoma" w:hAnsi="Tahoma" w:cs="Tahoma"/>
        </w:rPr>
        <w:t xml:space="preserve">V primeru, če nobeden od dokumentov iz prejšnjega odstavka za prijavljenega podizvajalca ni predložen, naročnik do dostavitve vseh dokumentov zadrži plačilo celotnega računa/situacije in s tem ne pride v zamudo pri plačilu. </w:t>
      </w:r>
    </w:p>
    <w:p w14:paraId="293BC650" w14:textId="77777777" w:rsidR="00AD1D9F" w:rsidRPr="00AD1D9F" w:rsidRDefault="00AD1D9F" w:rsidP="00EC66F7">
      <w:pPr>
        <w:keepLines/>
        <w:widowControl w:val="0"/>
        <w:jc w:val="both"/>
        <w:rPr>
          <w:rFonts w:ascii="Tahoma" w:hAnsi="Tahoma" w:cs="Tahoma"/>
        </w:rPr>
      </w:pPr>
    </w:p>
    <w:p w14:paraId="7533A308" w14:textId="77777777" w:rsidR="00AD1D9F" w:rsidRPr="00AD1D9F" w:rsidRDefault="00AD1D9F" w:rsidP="00EC66F7">
      <w:pPr>
        <w:keepLines/>
        <w:widowControl w:val="0"/>
        <w:jc w:val="both"/>
        <w:rPr>
          <w:rFonts w:ascii="Tahoma" w:hAnsi="Tahoma" w:cs="Tahoma"/>
        </w:rPr>
      </w:pPr>
      <w:r w:rsidRPr="00AD1D9F">
        <w:rPr>
          <w:rFonts w:ascii="Tahoma" w:hAnsi="Tahoma" w:cs="Tahoma"/>
        </w:rPr>
        <w:t>S plačilom posameznega zneska podizvajalcu obveznost naročnika za plačilo izvajalcu ugasne do višine tako plačanega zneska podizvajalcu.</w:t>
      </w:r>
    </w:p>
    <w:p w14:paraId="59025E0B" w14:textId="77777777" w:rsidR="00AD1D9F" w:rsidRPr="00AD1D9F" w:rsidRDefault="00AD1D9F" w:rsidP="00EC66F7">
      <w:pPr>
        <w:keepLines/>
        <w:widowControl w:val="0"/>
        <w:jc w:val="both"/>
        <w:rPr>
          <w:rFonts w:ascii="Tahoma" w:hAnsi="Tahoma" w:cs="Tahoma"/>
          <w:kern w:val="16"/>
        </w:rPr>
      </w:pPr>
    </w:p>
    <w:p w14:paraId="4ADEBAD1" w14:textId="77777777" w:rsidR="00AD1D9F" w:rsidRPr="00AD1D9F" w:rsidRDefault="00AD1D9F" w:rsidP="00EC66F7">
      <w:pPr>
        <w:keepLines/>
        <w:widowControl w:val="0"/>
        <w:jc w:val="both"/>
        <w:rPr>
          <w:rFonts w:ascii="Tahoma" w:hAnsi="Tahoma" w:cs="Tahoma"/>
          <w:kern w:val="16"/>
        </w:rPr>
      </w:pPr>
      <w:r w:rsidRPr="00AD1D9F">
        <w:rPr>
          <w:rFonts w:ascii="Tahoma" w:hAnsi="Tahoma" w:cs="Tahoma"/>
          <w:kern w:val="16"/>
        </w:rPr>
        <w:t>Roki plačil izvajalcu in njegovim podizvajalcem so enaki.</w:t>
      </w:r>
    </w:p>
    <w:p w14:paraId="5DB1B034" w14:textId="77777777" w:rsidR="00AD1D9F" w:rsidRPr="00AD1D9F" w:rsidRDefault="00AD1D9F" w:rsidP="00EC66F7">
      <w:pPr>
        <w:keepLines/>
        <w:widowControl w:val="0"/>
        <w:jc w:val="both"/>
        <w:rPr>
          <w:rFonts w:ascii="Tahoma" w:hAnsi="Tahoma" w:cs="Tahoma"/>
          <w:kern w:val="16"/>
        </w:rPr>
      </w:pPr>
    </w:p>
    <w:p w14:paraId="04C19149" w14:textId="77777777" w:rsidR="00AD1D9F" w:rsidRPr="00AD1D9F" w:rsidRDefault="00AD1D9F" w:rsidP="00EC66F7">
      <w:pPr>
        <w:keepLines/>
        <w:widowControl w:val="0"/>
        <w:jc w:val="center"/>
        <w:rPr>
          <w:rFonts w:ascii="Tahoma" w:hAnsi="Tahoma" w:cs="Tahoma"/>
          <w:i/>
        </w:rPr>
      </w:pPr>
      <w:r w:rsidRPr="00AD1D9F">
        <w:rPr>
          <w:rFonts w:ascii="Tahoma" w:hAnsi="Tahoma" w:cs="Tahoma"/>
          <w:i/>
        </w:rPr>
        <w:t>/ se upošteva v primeru, da izvajalec nastopa s podizvajalcem, ki ne zahteva neposrednega plačila /</w:t>
      </w:r>
    </w:p>
    <w:p w14:paraId="10EF618F" w14:textId="77777777" w:rsidR="00AD1D9F" w:rsidRPr="00AD1D9F" w:rsidRDefault="00AD1D9F" w:rsidP="00EC66F7">
      <w:pPr>
        <w:keepLines/>
        <w:widowControl w:val="0"/>
        <w:jc w:val="both"/>
        <w:rPr>
          <w:rFonts w:ascii="Tahoma" w:hAnsi="Tahoma" w:cs="Tahoma"/>
        </w:rPr>
      </w:pPr>
    </w:p>
    <w:p w14:paraId="4A7E5BBA" w14:textId="77777777" w:rsidR="00AD1D9F" w:rsidRPr="00AD1D9F" w:rsidRDefault="00AD1D9F" w:rsidP="00EC66F7">
      <w:pPr>
        <w:keepLines/>
        <w:widowControl w:val="0"/>
        <w:jc w:val="both"/>
        <w:rPr>
          <w:rFonts w:ascii="Tahoma" w:hAnsi="Tahoma" w:cs="Tahoma"/>
        </w:rPr>
      </w:pPr>
      <w:r w:rsidRPr="00AD1D9F">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6C91D1EC" w14:textId="77777777" w:rsidR="00AD1D9F" w:rsidRPr="00AD1D9F" w:rsidRDefault="00AD1D9F" w:rsidP="00EC66F7">
      <w:pPr>
        <w:keepLines/>
        <w:widowControl w:val="0"/>
        <w:jc w:val="both"/>
        <w:rPr>
          <w:rFonts w:ascii="Tahoma" w:hAnsi="Tahoma" w:cs="Tahoma"/>
          <w:kern w:val="16"/>
        </w:rPr>
      </w:pPr>
    </w:p>
    <w:p w14:paraId="312F4565" w14:textId="77777777" w:rsidR="00AD1D9F" w:rsidRPr="00AD1D9F" w:rsidRDefault="00AD1D9F" w:rsidP="00EC66F7">
      <w:pPr>
        <w:keepLines/>
        <w:widowControl w:val="0"/>
        <w:tabs>
          <w:tab w:val="num" w:pos="4605"/>
        </w:tabs>
        <w:jc w:val="center"/>
        <w:rPr>
          <w:rFonts w:ascii="Tahoma" w:hAnsi="Tahoma" w:cs="Tahoma"/>
        </w:rPr>
      </w:pPr>
      <w:r w:rsidRPr="00AD1D9F">
        <w:rPr>
          <w:rFonts w:ascii="Tahoma" w:hAnsi="Tahoma" w:cs="Tahoma"/>
        </w:rPr>
        <w:t>ALI</w:t>
      </w:r>
    </w:p>
    <w:p w14:paraId="7D85F480" w14:textId="77777777" w:rsidR="00AD1D9F" w:rsidRPr="00AD1D9F" w:rsidRDefault="00AD1D9F" w:rsidP="00EC66F7">
      <w:pPr>
        <w:keepLines/>
        <w:widowControl w:val="0"/>
        <w:tabs>
          <w:tab w:val="num" w:pos="4605"/>
        </w:tabs>
        <w:jc w:val="center"/>
        <w:rPr>
          <w:rFonts w:ascii="Tahoma" w:hAnsi="Tahoma" w:cs="Tahoma"/>
          <w:b/>
        </w:rPr>
      </w:pPr>
    </w:p>
    <w:p w14:paraId="1701D747" w14:textId="77777777" w:rsidR="00AD1D9F" w:rsidRPr="00AD1D9F" w:rsidRDefault="00AD1D9F" w:rsidP="00EC66F7">
      <w:pPr>
        <w:keepLines/>
        <w:widowControl w:val="0"/>
        <w:ind w:left="360"/>
        <w:jc w:val="center"/>
        <w:rPr>
          <w:rFonts w:ascii="Tahoma" w:hAnsi="Tahoma" w:cs="Tahoma"/>
        </w:rPr>
      </w:pPr>
      <w:r w:rsidRPr="00AD1D9F">
        <w:rPr>
          <w:rFonts w:ascii="Tahoma" w:hAnsi="Tahoma" w:cs="Tahoma"/>
        </w:rPr>
        <w:t>20.a. člen</w:t>
      </w:r>
    </w:p>
    <w:p w14:paraId="3CAC6D2D" w14:textId="77777777" w:rsidR="00AD1D9F" w:rsidRPr="00AD1D9F" w:rsidRDefault="00AD1D9F" w:rsidP="00EC66F7">
      <w:pPr>
        <w:keepLines/>
        <w:widowControl w:val="0"/>
        <w:ind w:left="360"/>
        <w:jc w:val="center"/>
        <w:rPr>
          <w:rFonts w:ascii="Tahoma" w:hAnsi="Tahoma" w:cs="Tahoma"/>
        </w:rPr>
      </w:pPr>
    </w:p>
    <w:p w14:paraId="3DE51B88" w14:textId="77777777" w:rsidR="00AD1D9F" w:rsidRPr="00AD1D9F" w:rsidRDefault="00AD1D9F" w:rsidP="00EC66F7">
      <w:pPr>
        <w:keepLines/>
        <w:widowControl w:val="0"/>
        <w:jc w:val="center"/>
        <w:rPr>
          <w:rFonts w:ascii="Tahoma" w:hAnsi="Tahoma" w:cs="Tahoma"/>
          <w:i/>
        </w:rPr>
      </w:pPr>
      <w:r w:rsidRPr="00AD1D9F">
        <w:rPr>
          <w:rFonts w:ascii="Tahoma" w:hAnsi="Tahoma" w:cs="Tahoma"/>
          <w:i/>
        </w:rPr>
        <w:t>/ se upošteva v primeru, da izvajalec ne nastopa s podizvajalcem /</w:t>
      </w:r>
    </w:p>
    <w:p w14:paraId="195E157D" w14:textId="77777777" w:rsidR="00AD1D9F" w:rsidRPr="00AD1D9F" w:rsidRDefault="00AD1D9F" w:rsidP="00EC66F7">
      <w:pPr>
        <w:keepLines/>
        <w:widowControl w:val="0"/>
        <w:tabs>
          <w:tab w:val="num" w:pos="4605"/>
        </w:tabs>
        <w:jc w:val="both"/>
        <w:rPr>
          <w:rFonts w:ascii="Tahoma" w:hAnsi="Tahoma" w:cs="Tahoma"/>
        </w:rPr>
      </w:pPr>
    </w:p>
    <w:p w14:paraId="496B1129" w14:textId="77777777" w:rsidR="00AD1D9F" w:rsidRPr="00AD1D9F" w:rsidRDefault="00AD1D9F" w:rsidP="00EC66F7">
      <w:pPr>
        <w:keepLines/>
        <w:widowControl w:val="0"/>
        <w:jc w:val="both"/>
        <w:rPr>
          <w:rFonts w:ascii="Tahoma" w:hAnsi="Tahoma" w:cs="Tahoma"/>
        </w:rPr>
      </w:pPr>
      <w:r w:rsidRPr="00AD1D9F">
        <w:rPr>
          <w:rFonts w:ascii="Tahoma" w:hAnsi="Tahoma" w:cs="Tahoma"/>
        </w:rPr>
        <w:t xml:space="preserve">Izvajalec ob predložitvi ponudbe in ob sklenitvi te pogodbe nima prijavljenih podizvajalcev za izvedbo predmeta pogodbe. </w:t>
      </w:r>
    </w:p>
    <w:p w14:paraId="2B7E26F1" w14:textId="77777777" w:rsidR="00AD1D9F" w:rsidRPr="00AD1D9F" w:rsidRDefault="00AD1D9F" w:rsidP="00EC66F7">
      <w:pPr>
        <w:keepLines/>
        <w:widowControl w:val="0"/>
        <w:jc w:val="both"/>
        <w:rPr>
          <w:rFonts w:ascii="Tahoma" w:hAnsi="Tahoma" w:cs="Tahoma"/>
        </w:rPr>
      </w:pPr>
    </w:p>
    <w:p w14:paraId="21A8A53F" w14:textId="77777777" w:rsidR="00AD1D9F" w:rsidRPr="00AD1D9F" w:rsidRDefault="00AD1D9F" w:rsidP="00EC66F7">
      <w:pPr>
        <w:keepLines/>
        <w:widowControl w:val="0"/>
        <w:jc w:val="both"/>
        <w:rPr>
          <w:rFonts w:ascii="Tahoma" w:hAnsi="Tahoma" w:cs="Tahoma"/>
        </w:rPr>
      </w:pPr>
      <w:r w:rsidRPr="00AD1D9F">
        <w:rPr>
          <w:rFonts w:ascii="Tahoma" w:hAnsi="Tahoma" w:cs="Tahoma"/>
        </w:rPr>
        <w:lastRenderedPageBreak/>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14:paraId="5DD8367B" w14:textId="77777777" w:rsidR="00AD1D9F" w:rsidRPr="00AD1D9F" w:rsidRDefault="00AD1D9F" w:rsidP="00EC66F7">
      <w:pPr>
        <w:keepLines/>
        <w:widowControl w:val="0"/>
        <w:jc w:val="both"/>
        <w:rPr>
          <w:rFonts w:ascii="Tahoma" w:hAnsi="Tahoma" w:cs="Tahoma"/>
        </w:rPr>
      </w:pPr>
    </w:p>
    <w:p w14:paraId="4AAEE94B" w14:textId="77777777" w:rsidR="00AD1D9F" w:rsidRPr="00AD1D9F" w:rsidRDefault="00AD1D9F" w:rsidP="00EC66F7">
      <w:pPr>
        <w:keepLines/>
        <w:widowControl w:val="0"/>
        <w:jc w:val="both"/>
        <w:rPr>
          <w:rFonts w:ascii="Tahoma" w:hAnsi="Tahoma" w:cs="Tahoma"/>
        </w:rPr>
      </w:pPr>
      <w:r w:rsidRPr="00AD1D9F">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3338CF91" w14:textId="77777777" w:rsidR="00AD1D9F" w:rsidRPr="00AD1D9F" w:rsidRDefault="00AD1D9F" w:rsidP="00EC66F7">
      <w:pPr>
        <w:keepLines/>
        <w:widowControl w:val="0"/>
        <w:jc w:val="both"/>
        <w:rPr>
          <w:rFonts w:ascii="Tahoma" w:eastAsia="Calibri" w:hAnsi="Tahoma" w:cs="Tahoma"/>
          <w:lang w:eastAsia="en-US"/>
        </w:rPr>
      </w:pPr>
    </w:p>
    <w:p w14:paraId="257FC80B" w14:textId="77777777" w:rsidR="00AD1D9F" w:rsidRPr="00AD1D9F" w:rsidRDefault="00AD1D9F" w:rsidP="00EC66F7">
      <w:pPr>
        <w:keepLines/>
        <w:widowControl w:val="0"/>
        <w:numPr>
          <w:ilvl w:val="0"/>
          <w:numId w:val="39"/>
        </w:numPr>
        <w:tabs>
          <w:tab w:val="left" w:pos="1080"/>
          <w:tab w:val="left" w:pos="1702"/>
        </w:tabs>
        <w:ind w:hanging="1440"/>
        <w:jc w:val="both"/>
        <w:rPr>
          <w:rFonts w:ascii="Tahoma" w:hAnsi="Tahoma" w:cs="Tahoma"/>
          <w:b/>
          <w:szCs w:val="22"/>
        </w:rPr>
      </w:pPr>
      <w:r w:rsidRPr="00AD1D9F">
        <w:rPr>
          <w:rFonts w:ascii="Tahoma" w:hAnsi="Tahoma" w:cs="Tahoma"/>
          <w:b/>
          <w:szCs w:val="22"/>
        </w:rPr>
        <w:t>REŠEVANJE SPOROV</w:t>
      </w:r>
    </w:p>
    <w:p w14:paraId="322A03B9" w14:textId="77777777" w:rsidR="00AD1D9F" w:rsidRPr="00AD1D9F" w:rsidRDefault="00AD1D9F" w:rsidP="00EC66F7">
      <w:pPr>
        <w:keepLines/>
        <w:widowControl w:val="0"/>
        <w:tabs>
          <w:tab w:val="left" w:pos="1080"/>
          <w:tab w:val="left" w:pos="1702"/>
        </w:tabs>
        <w:ind w:left="1440"/>
        <w:jc w:val="both"/>
        <w:rPr>
          <w:rFonts w:ascii="Tahoma" w:hAnsi="Tahoma" w:cs="Tahoma"/>
          <w:b/>
          <w:szCs w:val="22"/>
        </w:rPr>
      </w:pPr>
    </w:p>
    <w:p w14:paraId="10DD8CC1" w14:textId="77777777" w:rsidR="00AD1D9F" w:rsidRPr="00AD1D9F" w:rsidRDefault="00AD1D9F" w:rsidP="00EC66F7">
      <w:pPr>
        <w:keepLines/>
        <w:widowControl w:val="0"/>
        <w:numPr>
          <w:ilvl w:val="0"/>
          <w:numId w:val="37"/>
        </w:numPr>
        <w:suppressAutoHyphens/>
        <w:ind w:left="714" w:hanging="357"/>
        <w:jc w:val="center"/>
        <w:rPr>
          <w:rFonts w:ascii="Tahoma" w:hAnsi="Tahoma" w:cs="Tahoma"/>
          <w:szCs w:val="22"/>
        </w:rPr>
      </w:pPr>
      <w:r w:rsidRPr="00AD1D9F">
        <w:rPr>
          <w:rFonts w:ascii="Tahoma" w:hAnsi="Tahoma" w:cs="Tahoma"/>
          <w:szCs w:val="22"/>
        </w:rPr>
        <w:t>člen</w:t>
      </w:r>
    </w:p>
    <w:p w14:paraId="1E6D729A" w14:textId="77777777" w:rsidR="00AD1D9F" w:rsidRPr="00AD1D9F" w:rsidRDefault="00AD1D9F" w:rsidP="00EC66F7">
      <w:pPr>
        <w:keepLines/>
        <w:widowControl w:val="0"/>
        <w:jc w:val="both"/>
        <w:rPr>
          <w:rFonts w:ascii="Tahoma" w:hAnsi="Tahoma" w:cs="Tahoma"/>
          <w:szCs w:val="22"/>
        </w:rPr>
      </w:pPr>
    </w:p>
    <w:p w14:paraId="67D2310B" w14:textId="77777777" w:rsidR="00AD1D9F" w:rsidRPr="00AD1D9F" w:rsidRDefault="00AD1D9F" w:rsidP="00EC66F7">
      <w:pPr>
        <w:keepLines/>
        <w:widowControl w:val="0"/>
        <w:jc w:val="both"/>
        <w:rPr>
          <w:rFonts w:ascii="Tahoma" w:hAnsi="Tahoma" w:cs="Tahoma"/>
          <w:szCs w:val="22"/>
        </w:rPr>
      </w:pPr>
      <w:r w:rsidRPr="00AD1D9F">
        <w:rPr>
          <w:rFonts w:ascii="Tahoma" w:hAnsi="Tahoma" w:cs="Tahoma"/>
          <w:szCs w:val="22"/>
        </w:rPr>
        <w:t>Vse morebitne spore iz te pogodbe bosta pogodbeni stranki prvenstveno reševali sporazumno. V nasprotnem primeru je za reševanje spora pristojno stvarno pristojno sodišče v Ljubljani.</w:t>
      </w:r>
    </w:p>
    <w:p w14:paraId="05B06E8F" w14:textId="77777777" w:rsidR="00AD1D9F" w:rsidRPr="00AD1D9F" w:rsidRDefault="00AD1D9F" w:rsidP="00EC66F7">
      <w:pPr>
        <w:keepLines/>
        <w:widowControl w:val="0"/>
        <w:jc w:val="both"/>
        <w:rPr>
          <w:rFonts w:ascii="Tahoma" w:hAnsi="Tahoma" w:cs="Tahoma"/>
          <w:szCs w:val="22"/>
        </w:rPr>
      </w:pPr>
    </w:p>
    <w:p w14:paraId="5C8E0537" w14:textId="77777777" w:rsidR="00AD1D9F" w:rsidRPr="00AD1D9F" w:rsidRDefault="00AD1D9F" w:rsidP="00EC66F7">
      <w:pPr>
        <w:keepLines/>
        <w:widowControl w:val="0"/>
        <w:numPr>
          <w:ilvl w:val="0"/>
          <w:numId w:val="39"/>
        </w:numPr>
        <w:tabs>
          <w:tab w:val="left" w:pos="1080"/>
          <w:tab w:val="left" w:pos="1702"/>
        </w:tabs>
        <w:ind w:hanging="1440"/>
        <w:jc w:val="both"/>
        <w:rPr>
          <w:rFonts w:ascii="Tahoma" w:hAnsi="Tahoma" w:cs="Tahoma"/>
          <w:b/>
        </w:rPr>
      </w:pPr>
      <w:r w:rsidRPr="00AD1D9F">
        <w:rPr>
          <w:rFonts w:ascii="Tahoma" w:hAnsi="Tahoma" w:cs="Tahoma"/>
          <w:b/>
        </w:rPr>
        <w:t>OSTALA DOLOČILA</w:t>
      </w:r>
    </w:p>
    <w:p w14:paraId="4F6B01B2" w14:textId="77777777" w:rsidR="00AD1D9F" w:rsidRPr="00AD1D9F" w:rsidRDefault="00AD1D9F" w:rsidP="00EC66F7">
      <w:pPr>
        <w:keepLines/>
        <w:widowControl w:val="0"/>
        <w:tabs>
          <w:tab w:val="left" w:pos="1080"/>
          <w:tab w:val="left" w:pos="1702"/>
        </w:tabs>
        <w:jc w:val="both"/>
        <w:rPr>
          <w:rFonts w:ascii="Tahoma" w:hAnsi="Tahoma" w:cs="Tahoma"/>
          <w:b/>
        </w:rPr>
      </w:pPr>
    </w:p>
    <w:p w14:paraId="572CE706" w14:textId="77777777" w:rsidR="00AD1D9F" w:rsidRPr="00AD1D9F" w:rsidRDefault="00AD1D9F" w:rsidP="00EC66F7">
      <w:pPr>
        <w:keepLines/>
        <w:widowControl w:val="0"/>
        <w:numPr>
          <w:ilvl w:val="0"/>
          <w:numId w:val="37"/>
        </w:numPr>
        <w:tabs>
          <w:tab w:val="num" w:pos="870"/>
        </w:tabs>
        <w:suppressAutoHyphens/>
        <w:ind w:left="714" w:hanging="357"/>
        <w:jc w:val="center"/>
        <w:rPr>
          <w:rFonts w:ascii="Tahoma" w:hAnsi="Tahoma" w:cs="Tahoma"/>
        </w:rPr>
      </w:pPr>
      <w:r w:rsidRPr="00AD1D9F">
        <w:rPr>
          <w:rFonts w:ascii="Tahoma" w:hAnsi="Tahoma" w:cs="Tahoma"/>
        </w:rPr>
        <w:t>člen</w:t>
      </w:r>
    </w:p>
    <w:p w14:paraId="70A7B774" w14:textId="77777777" w:rsidR="00AD1D9F" w:rsidRPr="00AD1D9F" w:rsidRDefault="00AD1D9F" w:rsidP="00EC66F7">
      <w:pPr>
        <w:keepLines/>
        <w:widowControl w:val="0"/>
        <w:jc w:val="both"/>
        <w:rPr>
          <w:rFonts w:ascii="Tahoma" w:hAnsi="Tahoma" w:cs="Tahoma"/>
        </w:rPr>
      </w:pPr>
    </w:p>
    <w:p w14:paraId="6D35DB05" w14:textId="77777777" w:rsidR="00E2534B" w:rsidRDefault="00E2534B" w:rsidP="00EC66F7">
      <w:pPr>
        <w:keepLines/>
        <w:widowControl w:val="0"/>
        <w:jc w:val="both"/>
        <w:rPr>
          <w:rFonts w:ascii="Tahoma" w:hAnsi="Tahoma" w:cs="Tahoma"/>
        </w:rPr>
      </w:pPr>
      <w:r w:rsidRPr="00494D20">
        <w:rPr>
          <w:rFonts w:ascii="Tahoma" w:hAnsi="Tahoma" w:cs="Tahoma"/>
        </w:rPr>
        <w:lastRenderedPageBreak/>
        <w:t>Ta pogodba je sklenjena pod razveznim pogojem, ki se uresniči v primeru izpolnitve ene od naslednjih okoliščin:</w:t>
      </w:r>
    </w:p>
    <w:p w14:paraId="46202EA6" w14:textId="77777777" w:rsidR="00E2534B" w:rsidRDefault="00E2534B" w:rsidP="00EC66F7">
      <w:pPr>
        <w:pStyle w:val="Odstavekseznama"/>
        <w:keepLines/>
        <w:widowControl w:val="0"/>
        <w:numPr>
          <w:ilvl w:val="0"/>
          <w:numId w:val="23"/>
        </w:numPr>
        <w:jc w:val="both"/>
        <w:rPr>
          <w:rFonts w:ascii="Tahoma" w:hAnsi="Tahoma" w:cs="Tahoma"/>
        </w:rPr>
      </w:pPr>
      <w:r w:rsidRPr="00F54A55">
        <w:rPr>
          <w:rFonts w:ascii="Tahoma" w:hAnsi="Tahoma" w:cs="Tahoma"/>
        </w:rPr>
        <w:t>če je naročnik seznanjen, da je sodišče s pravnomočno odločitvijo ugotovilo kršitev obveznosti iz drugega odstavka 3. člena </w:t>
      </w:r>
      <w:r>
        <w:rPr>
          <w:rFonts w:ascii="Tahoma" w:hAnsi="Tahoma" w:cs="Tahoma"/>
        </w:rPr>
        <w:t>ZJN-3</w:t>
      </w:r>
      <w:r w:rsidRPr="00F54A55">
        <w:rPr>
          <w:rFonts w:ascii="Tahoma" w:hAnsi="Tahoma" w:cs="Tahoma"/>
        </w:rPr>
        <w:t xml:space="preserve"> s strani izvajalca ali njegovega podizvajalca ali </w:t>
      </w:r>
    </w:p>
    <w:p w14:paraId="5BAA7C6E" w14:textId="77777777" w:rsidR="00E2534B" w:rsidRDefault="00E2534B" w:rsidP="00EC66F7">
      <w:pPr>
        <w:pStyle w:val="Odstavekseznama"/>
        <w:keepLines/>
        <w:widowControl w:val="0"/>
        <w:numPr>
          <w:ilvl w:val="0"/>
          <w:numId w:val="23"/>
        </w:numPr>
        <w:jc w:val="both"/>
        <w:rPr>
          <w:rFonts w:ascii="Tahoma" w:hAnsi="Tahoma" w:cs="Tahoma"/>
        </w:rPr>
      </w:pPr>
      <w:r w:rsidRPr="00F54A55">
        <w:rPr>
          <w:rFonts w:ascii="Tahoma" w:hAnsi="Tahoma" w:cs="Tahoma"/>
        </w:rPr>
        <w:t xml:space="preserve">če je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367477E8" w14:textId="77777777" w:rsidR="00E2534B" w:rsidRDefault="00E2534B" w:rsidP="00EC66F7">
      <w:pPr>
        <w:keepLines/>
        <w:widowControl w:val="0"/>
        <w:jc w:val="both"/>
        <w:rPr>
          <w:rFonts w:ascii="Tahoma" w:hAnsi="Tahoma" w:cs="Tahoma"/>
        </w:rPr>
      </w:pPr>
    </w:p>
    <w:p w14:paraId="2D28C0FF" w14:textId="77777777" w:rsidR="00E2534B" w:rsidRDefault="00E2534B" w:rsidP="00EC66F7">
      <w:pPr>
        <w:keepLines/>
        <w:widowControl w:val="0"/>
        <w:jc w:val="both"/>
        <w:rPr>
          <w:rFonts w:ascii="Tahoma" w:hAnsi="Tahoma" w:cs="Tahoma"/>
        </w:rPr>
      </w:pPr>
      <w:r w:rsidRPr="00F54A55">
        <w:rPr>
          <w:rFonts w:ascii="Tahoma" w:hAnsi="Tahoma" w:cs="Tahoma"/>
        </w:rPr>
        <w:t xml:space="preserve">V primeru seznanitve naročnika s kršitvijo mora ta o tem obvestiti izvajalca v desetih </w:t>
      </w:r>
      <w:r>
        <w:rPr>
          <w:rFonts w:ascii="Tahoma" w:hAnsi="Tahoma" w:cs="Tahoma"/>
        </w:rPr>
        <w:t xml:space="preserve">(10) </w:t>
      </w:r>
      <w:r w:rsidRPr="00F54A55">
        <w:rPr>
          <w:rFonts w:ascii="Tahoma" w:hAnsi="Tahoma" w:cs="Tahoma"/>
        </w:rPr>
        <w:t xml:space="preserve">dneh. </w:t>
      </w:r>
    </w:p>
    <w:p w14:paraId="0F80B594" w14:textId="77777777" w:rsidR="00E2534B" w:rsidRDefault="00E2534B" w:rsidP="00EC66F7">
      <w:pPr>
        <w:keepLines/>
        <w:widowControl w:val="0"/>
        <w:jc w:val="both"/>
        <w:rPr>
          <w:rFonts w:ascii="Tahoma" w:hAnsi="Tahoma" w:cs="Tahoma"/>
        </w:rPr>
      </w:pPr>
    </w:p>
    <w:p w14:paraId="57C2B86B" w14:textId="77777777" w:rsidR="00E2534B" w:rsidRDefault="00E2534B" w:rsidP="00EC66F7">
      <w:pPr>
        <w:keepLines/>
        <w:widowControl w:val="0"/>
        <w:jc w:val="both"/>
        <w:rPr>
          <w:rFonts w:ascii="Tahoma" w:hAnsi="Tahoma" w:cs="Tahoma"/>
        </w:rPr>
      </w:pPr>
      <w:r w:rsidRPr="00F54A55">
        <w:rPr>
          <w:rFonts w:ascii="Tahoma" w:hAnsi="Tahoma" w:cs="Tahoma"/>
        </w:rPr>
        <w:t xml:space="preserve">Izvajalec lahko v roku, ki ga določi naročnik, ki pa ne sme biti daljši kot </w:t>
      </w:r>
      <w:r>
        <w:rPr>
          <w:rFonts w:ascii="Tahoma" w:hAnsi="Tahoma" w:cs="Tahoma"/>
        </w:rPr>
        <w:t>petnajst (15)</w:t>
      </w:r>
      <w:r w:rsidRPr="00F54A55">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429CFEA" w14:textId="77777777" w:rsidR="00E2534B" w:rsidRDefault="00E2534B" w:rsidP="00EC66F7">
      <w:pPr>
        <w:keepLines/>
        <w:widowControl w:val="0"/>
        <w:jc w:val="both"/>
        <w:rPr>
          <w:rFonts w:ascii="Tahoma" w:hAnsi="Tahoma" w:cs="Tahoma"/>
        </w:rPr>
      </w:pPr>
    </w:p>
    <w:p w14:paraId="331A2531" w14:textId="77777777" w:rsidR="00E2534B" w:rsidRDefault="00E2534B" w:rsidP="00EC66F7">
      <w:pPr>
        <w:keepLines/>
        <w:widowControl w:val="0"/>
        <w:jc w:val="both"/>
        <w:rPr>
          <w:rFonts w:ascii="Tahoma" w:hAnsi="Tahoma" w:cs="Tahoma"/>
        </w:rPr>
      </w:pPr>
      <w:r w:rsidRPr="00F54A55">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w:t>
      </w:r>
      <w:r>
        <w:rPr>
          <w:rFonts w:ascii="Tahoma" w:hAnsi="Tahoma" w:cs="Tahoma"/>
        </w:rPr>
        <w:t xml:space="preserve">petnajst (15) </w:t>
      </w:r>
      <w:r w:rsidRPr="00F54A55">
        <w:rPr>
          <w:rFonts w:ascii="Tahoma" w:hAnsi="Tahoma" w:cs="Tahoma"/>
        </w:rPr>
        <w:t>dni v skladu s 94. členom </w:t>
      </w:r>
      <w:r>
        <w:rPr>
          <w:rFonts w:ascii="Tahoma" w:hAnsi="Tahoma" w:cs="Tahoma"/>
        </w:rPr>
        <w:t>ZJN-3</w:t>
      </w:r>
      <w:r w:rsidRPr="00F54A55">
        <w:rPr>
          <w:rFonts w:ascii="Tahoma" w:hAnsi="Tahoma" w:cs="Tahoma"/>
        </w:rPr>
        <w:t xml:space="preserve">, ali sam prevzame del, ki ga je oddal v podizvajanje temu podizvajalcu, če ta zamenjava ali prevzem ne pomeni bistvene spremembe pogodbe. </w:t>
      </w:r>
    </w:p>
    <w:p w14:paraId="0D1192D5" w14:textId="77777777" w:rsidR="00E2534B" w:rsidRDefault="00E2534B" w:rsidP="00EC66F7">
      <w:pPr>
        <w:keepLines/>
        <w:widowControl w:val="0"/>
        <w:jc w:val="both"/>
        <w:rPr>
          <w:rFonts w:ascii="Tahoma" w:hAnsi="Tahoma" w:cs="Tahoma"/>
        </w:rPr>
      </w:pPr>
    </w:p>
    <w:p w14:paraId="763ABA89" w14:textId="77777777" w:rsidR="00E2534B" w:rsidRDefault="00E2534B" w:rsidP="00EC66F7">
      <w:pPr>
        <w:keepLines/>
        <w:widowControl w:val="0"/>
        <w:jc w:val="both"/>
        <w:rPr>
          <w:rFonts w:ascii="Tahoma" w:hAnsi="Tahoma" w:cs="Tahoma"/>
        </w:rPr>
      </w:pPr>
      <w:r w:rsidRPr="00F54A55">
        <w:rPr>
          <w:rFonts w:ascii="Tahoma" w:hAnsi="Tahoma" w:cs="Tahoma"/>
        </w:rPr>
        <w:t>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F54A55">
        <w:rPr>
          <w:rFonts w:ascii="Tahoma" w:hAnsi="Tahoma" w:cs="Tahoma"/>
        </w:rPr>
        <w:t xml:space="preserve"> pravočasno predlaganega novega podizvajalca zavrne, se razvezni pogoj uresniči pod pogojem, da je od seznanitve naročnika s kršitvijo in do izteka veljavnosti p</w:t>
      </w:r>
      <w:r>
        <w:rPr>
          <w:rFonts w:ascii="Tahoma" w:hAnsi="Tahoma" w:cs="Tahoma"/>
        </w:rPr>
        <w:t xml:space="preserve">ogodbe še najmanj 6 (šest) mesecev. </w:t>
      </w:r>
    </w:p>
    <w:p w14:paraId="46130CB6" w14:textId="77777777" w:rsidR="00E2534B" w:rsidRDefault="00E2534B" w:rsidP="00EC66F7">
      <w:pPr>
        <w:keepLines/>
        <w:widowControl w:val="0"/>
        <w:jc w:val="both"/>
        <w:rPr>
          <w:rFonts w:ascii="Tahoma" w:hAnsi="Tahoma" w:cs="Tahoma"/>
        </w:rPr>
      </w:pPr>
    </w:p>
    <w:p w14:paraId="63DB6E2B" w14:textId="77777777" w:rsidR="00E2534B" w:rsidRPr="004C1F13" w:rsidRDefault="00E2534B" w:rsidP="00EC66F7">
      <w:pPr>
        <w:keepLines/>
        <w:widowControl w:val="0"/>
        <w:tabs>
          <w:tab w:val="left" w:pos="1418"/>
          <w:tab w:val="left" w:pos="1702"/>
        </w:tabs>
        <w:jc w:val="both"/>
        <w:rPr>
          <w:rFonts w:ascii="Tahoma" w:eastAsia="Frutiger" w:hAnsi="Tahoma" w:cs="Tahoma"/>
          <w:lang w:eastAsia="en-US"/>
        </w:rPr>
      </w:pPr>
      <w:r w:rsidRPr="00F54A55">
        <w:rPr>
          <w:rFonts w:ascii="Tahoma" w:hAnsi="Tahoma" w:cs="Tahoma"/>
        </w:rPr>
        <w:t xml:space="preserve">V primeru izpolnitve razveznega pogoja se šteje, da je pogodba razvezana z dnem sklenitve nove pogodbe o izvedbi javnega naročila, naročnik pa mora nov postopek oddaje javnega naročila začeti nemudoma, vendar najkasneje v </w:t>
      </w:r>
      <w:r>
        <w:rPr>
          <w:rFonts w:ascii="Tahoma" w:hAnsi="Tahoma" w:cs="Tahoma"/>
        </w:rPr>
        <w:t>šestdesetih (60)</w:t>
      </w:r>
      <w:r w:rsidRPr="00F54A55">
        <w:rPr>
          <w:rFonts w:ascii="Tahoma" w:hAnsi="Tahoma" w:cs="Tahoma"/>
        </w:rPr>
        <w:t xml:space="preserve"> dneh od seznanitve s kršitvijo. Če naročnik v tem roku ne začne novega postopka javnega naročila, se šteje, da je pogodba razvezana</w:t>
      </w:r>
      <w:r>
        <w:rPr>
          <w:rFonts w:ascii="Tahoma" w:hAnsi="Tahoma" w:cs="Tahoma"/>
        </w:rPr>
        <w:t xml:space="preserve"> </w:t>
      </w:r>
      <w:r w:rsidRPr="00F54A55">
        <w:rPr>
          <w:rFonts w:ascii="Tahoma" w:hAnsi="Tahoma" w:cs="Tahoma"/>
        </w:rPr>
        <w:t xml:space="preserve">šestdeseti </w:t>
      </w:r>
      <w:r>
        <w:rPr>
          <w:rFonts w:ascii="Tahoma" w:hAnsi="Tahoma" w:cs="Tahoma"/>
        </w:rPr>
        <w:t xml:space="preserve">(60.) </w:t>
      </w:r>
      <w:r w:rsidRPr="00F54A55">
        <w:rPr>
          <w:rFonts w:ascii="Tahoma" w:hAnsi="Tahoma" w:cs="Tahoma"/>
        </w:rPr>
        <w:t>dan od seznanitve s kršitvijo.</w:t>
      </w:r>
    </w:p>
    <w:p w14:paraId="741E4F78" w14:textId="77777777" w:rsidR="00AD1D9F" w:rsidRPr="00AD1D9F" w:rsidRDefault="00AD1D9F" w:rsidP="00EC66F7">
      <w:pPr>
        <w:keepLines/>
        <w:widowControl w:val="0"/>
        <w:tabs>
          <w:tab w:val="left" w:pos="1080"/>
          <w:tab w:val="left" w:pos="1702"/>
        </w:tabs>
        <w:jc w:val="both"/>
        <w:rPr>
          <w:rFonts w:ascii="Tahoma" w:hAnsi="Tahoma" w:cs="Tahoma"/>
          <w:b/>
        </w:rPr>
      </w:pPr>
    </w:p>
    <w:p w14:paraId="49DBA55B" w14:textId="77777777" w:rsidR="00AD1D9F" w:rsidRPr="00AD1D9F" w:rsidRDefault="00AD1D9F" w:rsidP="00EC66F7">
      <w:pPr>
        <w:keepLines/>
        <w:widowControl w:val="0"/>
        <w:tabs>
          <w:tab w:val="left" w:pos="1080"/>
          <w:tab w:val="left" w:pos="1702"/>
        </w:tabs>
        <w:jc w:val="both"/>
        <w:rPr>
          <w:rFonts w:ascii="Tahoma" w:hAnsi="Tahoma" w:cs="Tahoma"/>
          <w:b/>
        </w:rPr>
      </w:pPr>
    </w:p>
    <w:p w14:paraId="0A636A28"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22EC28B2" w14:textId="77777777" w:rsidR="00AD1D9F" w:rsidRPr="00AD1D9F" w:rsidRDefault="00AD1D9F" w:rsidP="00EC66F7">
      <w:pPr>
        <w:keepLines/>
        <w:widowControl w:val="0"/>
        <w:tabs>
          <w:tab w:val="left" w:pos="3005"/>
        </w:tabs>
        <w:jc w:val="both"/>
        <w:rPr>
          <w:rFonts w:ascii="Tahoma" w:hAnsi="Tahoma" w:cs="Tahoma"/>
        </w:rPr>
      </w:pPr>
    </w:p>
    <w:p w14:paraId="58E1F5ED" w14:textId="77777777" w:rsidR="00AD1D9F" w:rsidRPr="00AD1D9F" w:rsidRDefault="00AD1D9F" w:rsidP="00EC66F7">
      <w:pPr>
        <w:keepLines/>
        <w:widowControl w:val="0"/>
        <w:tabs>
          <w:tab w:val="left" w:pos="4820"/>
        </w:tabs>
        <w:jc w:val="both"/>
        <w:rPr>
          <w:rFonts w:ascii="Tahoma" w:hAnsi="Tahoma" w:cs="Tahoma"/>
        </w:rPr>
      </w:pPr>
      <w:r w:rsidRPr="00AD1D9F">
        <w:rPr>
          <w:rFonts w:ascii="Tahoma" w:hAnsi="Tahoma" w:cs="Tahoma"/>
        </w:rPr>
        <w:t xml:space="preserve">Izvajalec s podpisom te pogodbe potrjuje, da mu je poznan predmet pogodbe in vsi riziki, ki bodo spremljali delo, da je seznanjen z razpisnimi zahtevami in s tehnično dokumentacijo, ter da so mu razumljivi in jasni pogoji in okoliščine za pravilno izvedbo del. Izvajalec se strinja, da lahko naročnik prekine pogodbeno razmerje (enostransko odstopi od pogodbe) v primeru prodajalčevega nespoštovanja določil pogodbe in določil javnega naročanja, brez odškodninske odgovornosti do izvajalca. </w:t>
      </w:r>
    </w:p>
    <w:p w14:paraId="6FA466F4" w14:textId="77777777" w:rsidR="00AD1D9F" w:rsidRPr="00AD1D9F" w:rsidRDefault="00AD1D9F" w:rsidP="00EC66F7">
      <w:pPr>
        <w:keepLines/>
        <w:widowControl w:val="0"/>
        <w:tabs>
          <w:tab w:val="left" w:pos="4820"/>
        </w:tabs>
        <w:jc w:val="both"/>
        <w:rPr>
          <w:rFonts w:ascii="Tahoma" w:hAnsi="Tahoma" w:cs="Tahoma"/>
          <w:lang w:val="es-AR"/>
        </w:rPr>
      </w:pPr>
    </w:p>
    <w:p w14:paraId="110E8106" w14:textId="77777777" w:rsidR="00AD1D9F" w:rsidRPr="00AD1D9F" w:rsidRDefault="00AD1D9F" w:rsidP="00EC66F7">
      <w:pPr>
        <w:keepLines/>
        <w:widowControl w:val="0"/>
        <w:tabs>
          <w:tab w:val="left" w:pos="4820"/>
        </w:tabs>
        <w:rPr>
          <w:rFonts w:ascii="Tahoma" w:hAnsi="Tahoma" w:cs="Tahoma"/>
          <w:lang w:val="es-AR"/>
        </w:rPr>
      </w:pPr>
    </w:p>
    <w:p w14:paraId="747889AF"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 xml:space="preserve">člen </w:t>
      </w:r>
    </w:p>
    <w:p w14:paraId="4F46FBDB" w14:textId="77777777" w:rsidR="00AD1D9F" w:rsidRPr="00AD1D9F" w:rsidRDefault="00AD1D9F" w:rsidP="00EC66F7">
      <w:pPr>
        <w:keepLines/>
        <w:widowControl w:val="0"/>
        <w:tabs>
          <w:tab w:val="left" w:pos="4820"/>
        </w:tabs>
        <w:rPr>
          <w:rFonts w:ascii="Tahoma" w:hAnsi="Tahoma" w:cs="Tahoma"/>
        </w:rPr>
      </w:pPr>
    </w:p>
    <w:p w14:paraId="7138CF01" w14:textId="77777777" w:rsidR="00AD1D9F" w:rsidRPr="00AD1D9F" w:rsidRDefault="00AD1D9F" w:rsidP="00EC66F7">
      <w:pPr>
        <w:keepLines/>
        <w:widowControl w:val="0"/>
        <w:tabs>
          <w:tab w:val="left" w:pos="4820"/>
        </w:tabs>
        <w:jc w:val="both"/>
        <w:rPr>
          <w:rFonts w:ascii="Tahoma" w:hAnsi="Tahoma" w:cs="Tahoma"/>
        </w:rPr>
      </w:pPr>
      <w:r w:rsidRPr="00AD1D9F">
        <w:rPr>
          <w:rFonts w:ascii="Tahoma" w:hAnsi="Tahoma" w:cs="Tahoma"/>
        </w:rPr>
        <w:t>Pogodbeni stranki bosta to pogodbo kot tudi vse medsebojne dogovore, podatke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pogodbe, razen podatkov, ki po veljavnih predpisih štejejo za javne.</w:t>
      </w:r>
    </w:p>
    <w:p w14:paraId="2B6A6063" w14:textId="77777777" w:rsidR="00AD1D9F" w:rsidRPr="00AD1D9F" w:rsidRDefault="00AD1D9F" w:rsidP="00EC66F7">
      <w:pPr>
        <w:keepLines/>
        <w:widowControl w:val="0"/>
        <w:tabs>
          <w:tab w:val="left" w:pos="4820"/>
        </w:tabs>
        <w:rPr>
          <w:rFonts w:ascii="Tahoma" w:hAnsi="Tahoma" w:cs="Tahoma"/>
        </w:rPr>
      </w:pPr>
    </w:p>
    <w:p w14:paraId="2B0075BB"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4BB15083" w14:textId="77777777" w:rsidR="00AD1D9F" w:rsidRPr="00AD1D9F" w:rsidRDefault="00AD1D9F" w:rsidP="00EC66F7">
      <w:pPr>
        <w:keepLines/>
        <w:widowControl w:val="0"/>
        <w:tabs>
          <w:tab w:val="left" w:pos="4820"/>
        </w:tabs>
        <w:rPr>
          <w:rFonts w:ascii="Tahoma" w:hAnsi="Tahoma" w:cs="Tahoma"/>
        </w:rPr>
      </w:pPr>
    </w:p>
    <w:p w14:paraId="6C6A99AA" w14:textId="77777777" w:rsidR="00AD1D9F" w:rsidRPr="00AD1D9F" w:rsidRDefault="00AD1D9F" w:rsidP="00EC66F7">
      <w:pPr>
        <w:keepLines/>
        <w:widowControl w:val="0"/>
        <w:tabs>
          <w:tab w:val="left" w:pos="4820"/>
        </w:tabs>
        <w:jc w:val="both"/>
        <w:rPr>
          <w:rFonts w:ascii="Tahoma" w:hAnsi="Tahoma" w:cs="Tahoma"/>
        </w:rPr>
      </w:pPr>
      <w:r w:rsidRPr="00AD1D9F">
        <w:rPr>
          <w:rFonts w:ascii="Tahoma" w:hAnsi="Tahoma" w:cs="Tahoma"/>
        </w:rPr>
        <w:lastRenderedPageBreak/>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5095F40F" w14:textId="77777777" w:rsidR="00AD1D9F" w:rsidRPr="00AD1D9F" w:rsidRDefault="00AD1D9F" w:rsidP="00EC66F7">
      <w:pPr>
        <w:keepLines/>
        <w:widowControl w:val="0"/>
        <w:tabs>
          <w:tab w:val="left" w:pos="4820"/>
        </w:tabs>
        <w:rPr>
          <w:rFonts w:ascii="Tahoma" w:hAnsi="Tahoma" w:cs="Tahoma"/>
        </w:rPr>
      </w:pPr>
    </w:p>
    <w:p w14:paraId="23C0D378"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377D6B46" w14:textId="77777777" w:rsidR="00AD1D9F" w:rsidRPr="00AD1D9F" w:rsidRDefault="00AD1D9F" w:rsidP="00EC66F7">
      <w:pPr>
        <w:keepLines/>
        <w:widowControl w:val="0"/>
        <w:tabs>
          <w:tab w:val="left" w:pos="4820"/>
        </w:tabs>
        <w:rPr>
          <w:rFonts w:ascii="Tahoma" w:hAnsi="Tahoma" w:cs="Tahoma"/>
        </w:rPr>
      </w:pPr>
    </w:p>
    <w:p w14:paraId="61893D9C" w14:textId="77777777" w:rsidR="00AD1D9F" w:rsidRPr="00AD1D9F" w:rsidRDefault="00AD1D9F" w:rsidP="00EC66F7">
      <w:pPr>
        <w:keepLines/>
        <w:widowControl w:val="0"/>
        <w:tabs>
          <w:tab w:val="left" w:pos="4820"/>
        </w:tabs>
        <w:jc w:val="both"/>
        <w:rPr>
          <w:rFonts w:ascii="Tahoma" w:hAnsi="Tahoma" w:cs="Tahoma"/>
        </w:rPr>
      </w:pPr>
      <w:r w:rsidRPr="00AD1D9F">
        <w:rPr>
          <w:rFonts w:ascii="Tahoma" w:hAnsi="Tahoma" w:cs="Tahoma"/>
        </w:rPr>
        <w:t>Spremembe ali dopolnitve te pogodbe veljajo samo v pisni obliki in v primeru, da jih podpišeta obe pogodbeni stranki.</w:t>
      </w:r>
    </w:p>
    <w:p w14:paraId="690D7A10" w14:textId="77777777" w:rsidR="00AD1D9F" w:rsidRPr="00AD1D9F" w:rsidRDefault="00AD1D9F" w:rsidP="00EC66F7">
      <w:pPr>
        <w:keepLines/>
        <w:widowControl w:val="0"/>
        <w:tabs>
          <w:tab w:val="left" w:pos="4820"/>
        </w:tabs>
        <w:jc w:val="both"/>
        <w:rPr>
          <w:rFonts w:ascii="Tahoma" w:hAnsi="Tahoma" w:cs="Tahoma"/>
        </w:rPr>
      </w:pPr>
    </w:p>
    <w:p w14:paraId="4510A356" w14:textId="77777777" w:rsidR="00AD1D9F" w:rsidRPr="00AD1D9F" w:rsidRDefault="00AD1D9F" w:rsidP="00EC66F7">
      <w:pPr>
        <w:keepLines/>
        <w:widowControl w:val="0"/>
        <w:tabs>
          <w:tab w:val="left" w:pos="4820"/>
        </w:tabs>
        <w:jc w:val="both"/>
        <w:rPr>
          <w:rFonts w:ascii="Tahoma" w:hAnsi="Tahoma" w:cs="Tahoma"/>
        </w:rPr>
      </w:pPr>
      <w:r w:rsidRPr="00AD1D9F">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2A56E6D2" w14:textId="77777777" w:rsidR="00AD1D9F" w:rsidRPr="00AD1D9F" w:rsidRDefault="00AD1D9F" w:rsidP="00EC66F7">
      <w:pPr>
        <w:keepLines/>
        <w:widowControl w:val="0"/>
        <w:tabs>
          <w:tab w:val="left" w:pos="4820"/>
        </w:tabs>
        <w:jc w:val="both"/>
        <w:rPr>
          <w:rFonts w:ascii="Tahoma" w:hAnsi="Tahoma" w:cs="Tahoma"/>
        </w:rPr>
      </w:pPr>
    </w:p>
    <w:p w14:paraId="62E1D231"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0C497BB8" w14:textId="77777777" w:rsidR="00AD1D9F" w:rsidRPr="00AD1D9F" w:rsidRDefault="00AD1D9F" w:rsidP="00EC66F7">
      <w:pPr>
        <w:keepLines/>
        <w:widowControl w:val="0"/>
        <w:tabs>
          <w:tab w:val="left" w:pos="4820"/>
        </w:tabs>
        <w:rPr>
          <w:rFonts w:ascii="Tahoma" w:hAnsi="Tahoma" w:cs="Tahoma"/>
        </w:rPr>
      </w:pPr>
    </w:p>
    <w:p w14:paraId="7A1BF41E" w14:textId="77777777" w:rsidR="00AD1D9F" w:rsidRPr="00AD1D9F" w:rsidRDefault="00AD1D9F" w:rsidP="00EC66F7">
      <w:pPr>
        <w:keepLines/>
        <w:widowControl w:val="0"/>
        <w:tabs>
          <w:tab w:val="left" w:pos="4820"/>
        </w:tabs>
        <w:jc w:val="both"/>
        <w:rPr>
          <w:rFonts w:ascii="Tahoma" w:hAnsi="Tahoma" w:cs="Tahoma"/>
        </w:rPr>
      </w:pPr>
      <w:r w:rsidRPr="00AD1D9F">
        <w:rPr>
          <w:rFonts w:ascii="Tahoma" w:hAnsi="Tahoma" w:cs="Tahoma"/>
        </w:rPr>
        <w:t>Pogodba v celoti zavezuje tudi morebitne vsakokratne pravne naslednike vsake od pogodbenih strank, kar velja tudi v primeru organizacijsko – statusnih ter lastninskih sprememb.</w:t>
      </w:r>
    </w:p>
    <w:p w14:paraId="1D711E88" w14:textId="77777777" w:rsidR="00AD1D9F" w:rsidRPr="00AD1D9F" w:rsidRDefault="00AD1D9F" w:rsidP="00EC66F7">
      <w:pPr>
        <w:keepLines/>
        <w:widowControl w:val="0"/>
        <w:tabs>
          <w:tab w:val="left" w:pos="4820"/>
        </w:tabs>
        <w:rPr>
          <w:rFonts w:ascii="Tahoma" w:hAnsi="Tahoma" w:cs="Tahoma"/>
        </w:rPr>
      </w:pPr>
    </w:p>
    <w:p w14:paraId="17AD1629"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6637D2B2" w14:textId="77777777" w:rsidR="00AD1D9F" w:rsidRPr="00AD1D9F" w:rsidRDefault="00AD1D9F" w:rsidP="00EC66F7">
      <w:pPr>
        <w:keepLines/>
        <w:widowControl w:val="0"/>
        <w:tabs>
          <w:tab w:val="left" w:pos="4820"/>
        </w:tabs>
        <w:rPr>
          <w:rFonts w:ascii="Tahoma" w:hAnsi="Tahoma" w:cs="Tahoma"/>
        </w:rPr>
      </w:pPr>
    </w:p>
    <w:p w14:paraId="069AF286" w14:textId="77777777" w:rsidR="00AD1D9F" w:rsidRPr="00AD1D9F" w:rsidRDefault="00AD1D9F" w:rsidP="00EC66F7">
      <w:pPr>
        <w:keepLines/>
        <w:widowControl w:val="0"/>
        <w:tabs>
          <w:tab w:val="left" w:pos="4820"/>
        </w:tabs>
        <w:jc w:val="both"/>
        <w:rPr>
          <w:rFonts w:ascii="Tahoma" w:hAnsi="Tahoma" w:cs="Tahoma"/>
        </w:rPr>
      </w:pPr>
      <w:r w:rsidRPr="00AD1D9F">
        <w:rPr>
          <w:rFonts w:ascii="Tahoma" w:hAnsi="Tahoma" w:cs="Tahoma"/>
        </w:rPr>
        <w:t>Priloge so neločljivi sestavni del te pogodbe.</w:t>
      </w:r>
    </w:p>
    <w:p w14:paraId="0156BBD3" w14:textId="77777777" w:rsidR="00AD1D9F" w:rsidRPr="00AD1D9F" w:rsidRDefault="00AD1D9F" w:rsidP="00EC66F7">
      <w:pPr>
        <w:keepLines/>
        <w:widowControl w:val="0"/>
        <w:tabs>
          <w:tab w:val="left" w:pos="4820"/>
        </w:tabs>
        <w:rPr>
          <w:rFonts w:ascii="Tahoma" w:hAnsi="Tahoma" w:cs="Tahoma"/>
        </w:rPr>
      </w:pPr>
    </w:p>
    <w:p w14:paraId="77704984"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 xml:space="preserve">člen </w:t>
      </w:r>
    </w:p>
    <w:p w14:paraId="29C1522E" w14:textId="77777777" w:rsidR="00AD1D9F" w:rsidRPr="00AD1D9F" w:rsidRDefault="00AD1D9F" w:rsidP="00EC66F7">
      <w:pPr>
        <w:keepLines/>
        <w:widowControl w:val="0"/>
        <w:tabs>
          <w:tab w:val="left" w:pos="4820"/>
        </w:tabs>
        <w:rPr>
          <w:rFonts w:ascii="Tahoma" w:hAnsi="Tahoma" w:cs="Tahoma"/>
        </w:rPr>
      </w:pPr>
    </w:p>
    <w:p w14:paraId="787A6C13" w14:textId="1D0F5E08" w:rsidR="00AD1D9F" w:rsidRPr="00AD1D9F" w:rsidRDefault="00AD1D9F" w:rsidP="00EC66F7">
      <w:pPr>
        <w:keepLines/>
        <w:widowControl w:val="0"/>
        <w:tabs>
          <w:tab w:val="left" w:pos="4820"/>
        </w:tabs>
        <w:jc w:val="both"/>
        <w:rPr>
          <w:rFonts w:ascii="Tahoma" w:hAnsi="Tahoma" w:cs="Tahoma"/>
        </w:rPr>
      </w:pPr>
      <w:r w:rsidRPr="00AD1D9F">
        <w:rPr>
          <w:rFonts w:ascii="Tahoma" w:hAnsi="Tahoma" w:cs="Tahoma"/>
        </w:rPr>
        <w:t>Pogodba je sklenjena in prične veljati, ko jo podpišeta obe pogodbeni stranki, pod pogojem, da izvajalec naročniku predloži finančno zavarovanje za dobro izvedbo pogodbenih obveznosti v roku, višini in z veljavnostjo iz prvega odstavka 1</w:t>
      </w:r>
      <w:r w:rsidR="00DB701D">
        <w:rPr>
          <w:rFonts w:ascii="Tahoma" w:hAnsi="Tahoma" w:cs="Tahoma"/>
        </w:rPr>
        <w:t>2</w:t>
      </w:r>
      <w:r w:rsidRPr="00AD1D9F">
        <w:rPr>
          <w:rFonts w:ascii="Tahoma" w:hAnsi="Tahoma" w:cs="Tahoma"/>
        </w:rPr>
        <w:t xml:space="preserve">. člena te pogodbe. </w:t>
      </w:r>
    </w:p>
    <w:p w14:paraId="0B910C0B" w14:textId="77777777" w:rsidR="00AD1D9F" w:rsidRPr="00AD1D9F" w:rsidRDefault="00AD1D9F" w:rsidP="00EC66F7">
      <w:pPr>
        <w:keepLines/>
        <w:widowControl w:val="0"/>
        <w:tabs>
          <w:tab w:val="left" w:pos="4820"/>
        </w:tabs>
        <w:jc w:val="both"/>
        <w:rPr>
          <w:rFonts w:ascii="Tahoma" w:hAnsi="Tahoma" w:cs="Tahoma"/>
          <w:lang w:val="es-AR"/>
        </w:rPr>
      </w:pPr>
    </w:p>
    <w:p w14:paraId="5687AE47" w14:textId="77777777" w:rsidR="00AD1D9F" w:rsidRPr="00AD1D9F" w:rsidRDefault="00AD1D9F" w:rsidP="00EC66F7">
      <w:pPr>
        <w:keepLines/>
        <w:widowControl w:val="0"/>
        <w:tabs>
          <w:tab w:val="left" w:pos="4820"/>
        </w:tabs>
        <w:jc w:val="both"/>
        <w:rPr>
          <w:rFonts w:ascii="Tahoma" w:hAnsi="Tahoma" w:cs="Tahoma"/>
        </w:rPr>
      </w:pPr>
      <w:r w:rsidRPr="00AD1D9F">
        <w:rPr>
          <w:rFonts w:ascii="Tahoma" w:hAnsi="Tahoma" w:cs="Tahoma"/>
        </w:rPr>
        <w:t>Glede garancijskih določil, pogodba velja vse do poteka vseh garancijskih rokov.</w:t>
      </w:r>
    </w:p>
    <w:p w14:paraId="2E35C10C" w14:textId="77777777" w:rsidR="00AD1D9F" w:rsidRPr="00AD1D9F" w:rsidRDefault="00AD1D9F" w:rsidP="00EC66F7">
      <w:pPr>
        <w:keepLines/>
        <w:widowControl w:val="0"/>
        <w:tabs>
          <w:tab w:val="left" w:pos="4820"/>
        </w:tabs>
        <w:rPr>
          <w:rFonts w:ascii="Tahoma" w:hAnsi="Tahoma" w:cs="Tahoma"/>
          <w:lang w:val="es-AR"/>
        </w:rPr>
      </w:pPr>
    </w:p>
    <w:p w14:paraId="5F3BA85F" w14:textId="77777777" w:rsidR="00AD1D9F" w:rsidRPr="00AD1D9F" w:rsidRDefault="00AD1D9F" w:rsidP="00EC66F7">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0EB73B80" w14:textId="77777777" w:rsidR="00AD1D9F" w:rsidRPr="00AD1D9F" w:rsidRDefault="00AD1D9F" w:rsidP="00EC66F7">
      <w:pPr>
        <w:keepLines/>
        <w:widowControl w:val="0"/>
        <w:tabs>
          <w:tab w:val="left" w:pos="4820"/>
        </w:tabs>
        <w:rPr>
          <w:rFonts w:ascii="Tahoma" w:hAnsi="Tahoma" w:cs="Tahoma"/>
        </w:rPr>
      </w:pPr>
    </w:p>
    <w:p w14:paraId="26726210" w14:textId="77777777" w:rsidR="00AD1D9F" w:rsidRPr="00AD1D9F" w:rsidRDefault="00AD1D9F" w:rsidP="00EC66F7">
      <w:pPr>
        <w:keepLines/>
        <w:widowControl w:val="0"/>
        <w:tabs>
          <w:tab w:val="left" w:pos="4820"/>
        </w:tabs>
        <w:jc w:val="both"/>
        <w:rPr>
          <w:rFonts w:ascii="Tahoma" w:hAnsi="Tahoma" w:cs="Tahoma"/>
        </w:rPr>
      </w:pPr>
      <w:r w:rsidRPr="00AD1D9F">
        <w:rPr>
          <w:rFonts w:ascii="Tahoma" w:hAnsi="Tahoma" w:cs="Tahoma"/>
        </w:rPr>
        <w:t>Pogodba je sestavljena in podpisana v (5) petih enakih izvodih, od katerih prejme izvajalec (2) dva izvoda ter naročnik (3) tri izvode.</w:t>
      </w:r>
    </w:p>
    <w:p w14:paraId="0D28BB02" w14:textId="77777777" w:rsidR="00AD1D9F" w:rsidRPr="00AD1D9F" w:rsidRDefault="00AD1D9F" w:rsidP="00EC66F7">
      <w:pPr>
        <w:keepLines/>
        <w:widowControl w:val="0"/>
        <w:tabs>
          <w:tab w:val="left" w:pos="4820"/>
        </w:tabs>
        <w:rPr>
          <w:rFonts w:ascii="Tahoma" w:hAnsi="Tahoma" w:cs="Tahoma"/>
        </w:rPr>
      </w:pPr>
    </w:p>
    <w:p w14:paraId="6E9B023B" w14:textId="77777777" w:rsidR="00AD1D9F" w:rsidRPr="00AD1D9F" w:rsidRDefault="00AD1D9F" w:rsidP="00EC66F7">
      <w:pPr>
        <w:keepLines/>
        <w:widowControl w:val="0"/>
        <w:tabs>
          <w:tab w:val="left" w:pos="4820"/>
        </w:tabs>
        <w:rPr>
          <w:rFonts w:ascii="Tahoma" w:hAnsi="Tahoma" w:cs="Tahoma"/>
        </w:rPr>
      </w:pPr>
    </w:p>
    <w:p w14:paraId="4BB18EB7" w14:textId="77777777" w:rsidR="00AD1D9F" w:rsidRPr="00AD1D9F" w:rsidRDefault="00AD1D9F" w:rsidP="00EC66F7">
      <w:pPr>
        <w:keepLines/>
        <w:widowControl w:val="0"/>
        <w:tabs>
          <w:tab w:val="left" w:pos="1134"/>
          <w:tab w:val="left" w:pos="4820"/>
        </w:tabs>
        <w:rPr>
          <w:rFonts w:ascii="Tahoma" w:hAnsi="Tahoma" w:cs="Tahoma"/>
        </w:rPr>
      </w:pPr>
      <w:r w:rsidRPr="00AD1D9F">
        <w:rPr>
          <w:rFonts w:ascii="Tahoma" w:hAnsi="Tahoma" w:cs="Tahoma"/>
        </w:rPr>
        <w:t xml:space="preserve">Ljubljana, dne </w:t>
      </w:r>
      <w:r w:rsidRPr="00AD1D9F">
        <w:rPr>
          <w:rFonts w:ascii="Tahoma" w:hAnsi="Tahoma" w:cs="Tahoma"/>
        </w:rPr>
        <w:tab/>
      </w:r>
      <w:r w:rsidRPr="00AD1D9F">
        <w:rPr>
          <w:rFonts w:ascii="Tahoma" w:hAnsi="Tahoma" w:cs="Tahoma"/>
        </w:rPr>
        <w:tab/>
      </w:r>
      <w:r w:rsidRPr="00AD1D9F">
        <w:rPr>
          <w:rFonts w:ascii="Tahoma" w:hAnsi="Tahoma" w:cs="Tahoma"/>
        </w:rPr>
        <w:tab/>
      </w:r>
      <w:r w:rsidR="0021756E">
        <w:rPr>
          <w:rFonts w:ascii="Tahoma" w:hAnsi="Tahoma" w:cs="Tahoma"/>
        </w:rPr>
        <w:t>____________</w:t>
      </w:r>
      <w:r w:rsidRPr="00AD1D9F">
        <w:rPr>
          <w:rFonts w:ascii="Tahoma" w:hAnsi="Tahoma" w:cs="Tahoma"/>
        </w:rPr>
        <w:t xml:space="preserve">, dne </w:t>
      </w:r>
    </w:p>
    <w:p w14:paraId="75BCD0ED" w14:textId="77777777" w:rsidR="00AD1D9F" w:rsidRPr="00AD1D9F" w:rsidRDefault="00AD1D9F" w:rsidP="00EC66F7">
      <w:pPr>
        <w:keepLines/>
        <w:widowControl w:val="0"/>
        <w:tabs>
          <w:tab w:val="left" w:pos="4820"/>
        </w:tabs>
        <w:rPr>
          <w:rFonts w:ascii="Tahoma" w:hAnsi="Tahoma" w:cs="Tahoma"/>
        </w:rPr>
      </w:pPr>
    </w:p>
    <w:p w14:paraId="67A81B1E" w14:textId="77777777" w:rsidR="00AD1D9F" w:rsidRPr="00AD1D9F" w:rsidRDefault="00AD1D9F" w:rsidP="00EC66F7">
      <w:pPr>
        <w:keepLines/>
        <w:widowControl w:val="0"/>
        <w:tabs>
          <w:tab w:val="left" w:pos="4820"/>
        </w:tabs>
        <w:rPr>
          <w:rFonts w:ascii="Tahoma" w:hAnsi="Tahoma" w:cs="Tahoma"/>
          <w:b/>
        </w:rPr>
      </w:pPr>
    </w:p>
    <w:p w14:paraId="37253407" w14:textId="77777777" w:rsidR="00AD1D9F" w:rsidRPr="00AD1D9F" w:rsidRDefault="00AD1D9F" w:rsidP="00EC66F7">
      <w:pPr>
        <w:keepLines/>
        <w:widowControl w:val="0"/>
        <w:tabs>
          <w:tab w:val="left" w:pos="4820"/>
        </w:tabs>
        <w:rPr>
          <w:rFonts w:ascii="Tahoma" w:hAnsi="Tahoma" w:cs="Tahoma"/>
        </w:rPr>
      </w:pPr>
      <w:r w:rsidRPr="00AD1D9F">
        <w:rPr>
          <w:rFonts w:ascii="Tahoma" w:hAnsi="Tahoma" w:cs="Tahoma"/>
        </w:rPr>
        <w:t>NAROČNIK:</w:t>
      </w:r>
      <w:r w:rsidRPr="00AD1D9F">
        <w:rPr>
          <w:rFonts w:ascii="Tahoma" w:hAnsi="Tahoma" w:cs="Tahoma"/>
        </w:rPr>
        <w:tab/>
      </w:r>
      <w:r w:rsidRPr="00AD1D9F">
        <w:rPr>
          <w:rFonts w:ascii="Tahoma" w:hAnsi="Tahoma" w:cs="Tahoma"/>
        </w:rPr>
        <w:tab/>
      </w:r>
      <w:r w:rsidRPr="00AD1D9F">
        <w:rPr>
          <w:rFonts w:ascii="Tahoma" w:hAnsi="Tahoma" w:cs="Tahoma"/>
        </w:rPr>
        <w:tab/>
        <w:t>IZVAJALEC:</w:t>
      </w:r>
    </w:p>
    <w:p w14:paraId="2949BA20" w14:textId="77777777" w:rsidR="00AD1D9F" w:rsidRPr="00AD1D9F" w:rsidRDefault="00AD1D9F" w:rsidP="00EC66F7">
      <w:pPr>
        <w:keepLines/>
        <w:widowControl w:val="0"/>
        <w:tabs>
          <w:tab w:val="left" w:pos="4820"/>
        </w:tabs>
        <w:rPr>
          <w:rFonts w:ascii="Tahoma" w:hAnsi="Tahoma" w:cs="Tahoma"/>
        </w:rPr>
      </w:pPr>
    </w:p>
    <w:p w14:paraId="0C761F57" w14:textId="77777777" w:rsidR="00AD1D9F" w:rsidRPr="00AD1D9F" w:rsidRDefault="00AD1D9F" w:rsidP="00EC66F7">
      <w:pPr>
        <w:keepLines/>
        <w:widowControl w:val="0"/>
        <w:rPr>
          <w:rFonts w:ascii="Tahoma" w:hAnsi="Tahoma" w:cs="Tahoma"/>
          <w:b/>
          <w:bCs/>
        </w:rPr>
      </w:pPr>
      <w:r w:rsidRPr="00AD1D9F">
        <w:rPr>
          <w:rFonts w:ascii="Tahoma" w:hAnsi="Tahoma" w:cs="Tahoma"/>
          <w:b/>
          <w:bCs/>
        </w:rPr>
        <w:t>Javno podjetje</w:t>
      </w:r>
      <w:r w:rsidRPr="00AD1D9F">
        <w:rPr>
          <w:rFonts w:ascii="Tahoma" w:hAnsi="Tahoma" w:cs="Tahoma"/>
          <w:b/>
          <w:bCs/>
        </w:rPr>
        <w:tab/>
      </w:r>
      <w:r w:rsidRPr="00AD1D9F">
        <w:rPr>
          <w:rFonts w:ascii="Tahoma" w:hAnsi="Tahoma" w:cs="Tahoma"/>
          <w:b/>
          <w:bCs/>
        </w:rPr>
        <w:tab/>
      </w:r>
      <w:r w:rsidRPr="00AD1D9F">
        <w:rPr>
          <w:rFonts w:ascii="Tahoma" w:hAnsi="Tahoma" w:cs="Tahoma"/>
          <w:b/>
          <w:bCs/>
        </w:rPr>
        <w:tab/>
      </w:r>
      <w:r w:rsidRPr="00AD1D9F">
        <w:rPr>
          <w:rFonts w:ascii="Tahoma" w:hAnsi="Tahoma" w:cs="Tahoma"/>
          <w:b/>
          <w:bCs/>
        </w:rPr>
        <w:tab/>
      </w:r>
      <w:r w:rsidRPr="00AD1D9F">
        <w:rPr>
          <w:rFonts w:ascii="Tahoma" w:hAnsi="Tahoma" w:cs="Tahoma"/>
          <w:b/>
          <w:bCs/>
        </w:rPr>
        <w:tab/>
      </w:r>
      <w:r w:rsidRPr="00AD1D9F">
        <w:rPr>
          <w:rFonts w:ascii="Tahoma" w:hAnsi="Tahoma" w:cs="Tahoma"/>
          <w:b/>
          <w:bCs/>
        </w:rPr>
        <w:tab/>
      </w:r>
      <w:r w:rsidRPr="00AD1D9F">
        <w:rPr>
          <w:rFonts w:ascii="Tahoma" w:hAnsi="Tahoma" w:cs="Tahoma"/>
          <w:b/>
          <w:bCs/>
        </w:rPr>
        <w:tab/>
      </w:r>
    </w:p>
    <w:p w14:paraId="2A9D0B8C" w14:textId="77777777" w:rsidR="00AD1D9F" w:rsidRPr="00AD1D9F" w:rsidRDefault="00AD1D9F" w:rsidP="00EC66F7">
      <w:pPr>
        <w:keepLines/>
        <w:widowControl w:val="0"/>
        <w:rPr>
          <w:rFonts w:ascii="Tahoma" w:hAnsi="Tahoma" w:cs="Tahoma"/>
          <w:b/>
          <w:bCs/>
        </w:rPr>
      </w:pPr>
      <w:r w:rsidRPr="00AD1D9F">
        <w:rPr>
          <w:rFonts w:ascii="Tahoma" w:hAnsi="Tahoma" w:cs="Tahoma"/>
          <w:b/>
          <w:bCs/>
        </w:rPr>
        <w:t xml:space="preserve">Ljubljanska parkirišča in tržnice, </w:t>
      </w:r>
      <w:proofErr w:type="spellStart"/>
      <w:r w:rsidRPr="00AD1D9F">
        <w:rPr>
          <w:rFonts w:ascii="Tahoma" w:hAnsi="Tahoma" w:cs="Tahoma"/>
          <w:b/>
          <w:bCs/>
        </w:rPr>
        <w:t>d.o.o</w:t>
      </w:r>
      <w:proofErr w:type="spellEnd"/>
      <w:r w:rsidRPr="00AD1D9F">
        <w:rPr>
          <w:rFonts w:ascii="Tahoma" w:hAnsi="Tahoma" w:cs="Tahoma"/>
          <w:b/>
          <w:bCs/>
        </w:rPr>
        <w:t>.</w:t>
      </w:r>
      <w:r w:rsidRPr="00AD1D9F">
        <w:rPr>
          <w:rFonts w:ascii="Tahoma" w:hAnsi="Tahoma" w:cs="Tahoma"/>
          <w:b/>
          <w:bCs/>
        </w:rPr>
        <w:tab/>
      </w:r>
      <w:r w:rsidRPr="00AD1D9F">
        <w:rPr>
          <w:rFonts w:ascii="Tahoma" w:hAnsi="Tahoma" w:cs="Tahoma"/>
          <w:b/>
          <w:bCs/>
        </w:rPr>
        <w:tab/>
      </w:r>
      <w:r w:rsidRPr="00AD1D9F">
        <w:rPr>
          <w:rFonts w:ascii="Tahoma" w:hAnsi="Tahoma" w:cs="Tahoma"/>
          <w:b/>
          <w:bCs/>
        </w:rPr>
        <w:tab/>
      </w:r>
    </w:p>
    <w:p w14:paraId="65D0C383" w14:textId="77777777" w:rsidR="00AD1D9F" w:rsidRPr="00AD1D9F" w:rsidRDefault="00AD1D9F" w:rsidP="00EC66F7">
      <w:pPr>
        <w:keepLines/>
        <w:widowControl w:val="0"/>
        <w:rPr>
          <w:rFonts w:ascii="Tahoma" w:hAnsi="Tahoma" w:cs="Tahoma"/>
          <w:b/>
          <w:bCs/>
        </w:rPr>
      </w:pPr>
    </w:p>
    <w:p w14:paraId="14E967A3" w14:textId="77777777" w:rsidR="00AD1D9F" w:rsidRPr="00AD1D9F" w:rsidRDefault="00AD1D9F" w:rsidP="00EC66F7">
      <w:pPr>
        <w:keepLines/>
        <w:widowControl w:val="0"/>
        <w:rPr>
          <w:rFonts w:ascii="Tahoma" w:hAnsi="Tahoma" w:cs="Tahoma"/>
          <w:bCs/>
        </w:rPr>
      </w:pPr>
      <w:r w:rsidRPr="00AD1D9F">
        <w:rPr>
          <w:rFonts w:ascii="Tahoma" w:hAnsi="Tahoma" w:cs="Tahoma"/>
          <w:bCs/>
        </w:rPr>
        <w:t>Direktor:</w:t>
      </w:r>
      <w:r w:rsidRPr="00AD1D9F">
        <w:rPr>
          <w:rFonts w:ascii="Tahoma" w:hAnsi="Tahoma" w:cs="Tahoma"/>
          <w:bCs/>
        </w:rPr>
        <w:tab/>
      </w:r>
      <w:r w:rsidRPr="00AD1D9F">
        <w:rPr>
          <w:rFonts w:ascii="Tahoma" w:hAnsi="Tahoma" w:cs="Tahoma"/>
          <w:bCs/>
        </w:rPr>
        <w:tab/>
      </w:r>
      <w:r w:rsidRPr="00AD1D9F">
        <w:rPr>
          <w:rFonts w:ascii="Tahoma" w:hAnsi="Tahoma" w:cs="Tahoma"/>
          <w:bCs/>
        </w:rPr>
        <w:tab/>
      </w:r>
      <w:r w:rsidRPr="00AD1D9F">
        <w:rPr>
          <w:rFonts w:ascii="Tahoma" w:hAnsi="Tahoma" w:cs="Tahoma"/>
          <w:bCs/>
        </w:rPr>
        <w:tab/>
      </w:r>
      <w:r w:rsidRPr="00AD1D9F">
        <w:rPr>
          <w:rFonts w:ascii="Tahoma" w:hAnsi="Tahoma" w:cs="Tahoma"/>
          <w:bCs/>
        </w:rPr>
        <w:tab/>
      </w:r>
      <w:r w:rsidRPr="00AD1D9F">
        <w:rPr>
          <w:rFonts w:ascii="Tahoma" w:hAnsi="Tahoma" w:cs="Tahoma"/>
          <w:bCs/>
        </w:rPr>
        <w:tab/>
      </w:r>
      <w:r w:rsidRPr="00AD1D9F">
        <w:rPr>
          <w:rFonts w:ascii="Tahoma" w:hAnsi="Tahoma" w:cs="Tahoma"/>
          <w:bCs/>
        </w:rPr>
        <w:tab/>
        <w:t>Direktor:</w:t>
      </w:r>
    </w:p>
    <w:p w14:paraId="59399308" w14:textId="77777777" w:rsidR="00AD1D9F" w:rsidRPr="00AD1D9F" w:rsidRDefault="00AD1D9F" w:rsidP="00EC66F7">
      <w:pPr>
        <w:keepLines/>
        <w:widowControl w:val="0"/>
        <w:rPr>
          <w:rFonts w:ascii="Tahoma" w:hAnsi="Tahoma" w:cs="Tahoma"/>
          <w:b/>
          <w:bCs/>
        </w:rPr>
      </w:pPr>
    </w:p>
    <w:p w14:paraId="10CA8A4D" w14:textId="77777777" w:rsidR="00AD1D9F" w:rsidRDefault="00714EC1" w:rsidP="00EC66F7">
      <w:pPr>
        <w:keepLines/>
        <w:widowControl w:val="0"/>
        <w:rPr>
          <w:rFonts w:ascii="Tahoma" w:hAnsi="Tahoma" w:cs="Tahoma"/>
        </w:rPr>
      </w:pPr>
      <w:r>
        <w:rPr>
          <w:rFonts w:ascii="Tahoma" w:hAnsi="Tahoma" w:cs="Tahoma"/>
        </w:rPr>
        <w:t>Mag. Bojan Babič</w:t>
      </w:r>
    </w:p>
    <w:p w14:paraId="45287122" w14:textId="77777777" w:rsidR="00AD1D9F" w:rsidRDefault="00AD1D9F" w:rsidP="00EC66F7">
      <w:pPr>
        <w:keepLines/>
        <w:widowControl w:val="0"/>
        <w:rPr>
          <w:rFonts w:ascii="Tahoma" w:hAnsi="Tahoma" w:cs="Tahoma"/>
        </w:rPr>
      </w:pPr>
    </w:p>
    <w:p w14:paraId="3B88F1EE" w14:textId="77777777" w:rsidR="00AD1D9F" w:rsidRDefault="00AD1D9F" w:rsidP="00EC66F7">
      <w:pPr>
        <w:keepLines/>
        <w:widowControl w:val="0"/>
        <w:rPr>
          <w:rFonts w:ascii="Tahoma" w:hAnsi="Tahoma" w:cs="Tahoma"/>
        </w:rPr>
      </w:pPr>
    </w:p>
    <w:p w14:paraId="0FB6035E" w14:textId="77777777" w:rsidR="00AD1D9F" w:rsidRDefault="00AD1D9F" w:rsidP="00EC66F7">
      <w:pPr>
        <w:keepLines/>
        <w:widowControl w:val="0"/>
        <w:rPr>
          <w:rFonts w:ascii="Tahoma" w:hAnsi="Tahoma" w:cs="Tahoma"/>
        </w:rPr>
      </w:pPr>
    </w:p>
    <w:p w14:paraId="54ABE0B3" w14:textId="092C453B" w:rsidR="00AD1D9F" w:rsidRDefault="00AD1D9F" w:rsidP="00EC66F7">
      <w:pPr>
        <w:keepLines/>
        <w:widowControl w:val="0"/>
        <w:rPr>
          <w:rFonts w:ascii="Tahoma" w:hAnsi="Tahoma" w:cs="Tahoma"/>
        </w:rPr>
      </w:pPr>
    </w:p>
    <w:p w14:paraId="02689CD0" w14:textId="025489C5" w:rsidR="00EC66F7" w:rsidRDefault="00EC66F7" w:rsidP="00EC66F7">
      <w:pPr>
        <w:keepLines/>
        <w:widowControl w:val="0"/>
        <w:rPr>
          <w:rFonts w:ascii="Tahoma" w:hAnsi="Tahoma" w:cs="Tahoma"/>
        </w:rPr>
      </w:pPr>
    </w:p>
    <w:p w14:paraId="0035F282" w14:textId="30A52895" w:rsidR="00EC66F7" w:rsidRDefault="00EC66F7" w:rsidP="00EC66F7">
      <w:pPr>
        <w:keepLines/>
        <w:widowControl w:val="0"/>
        <w:rPr>
          <w:rFonts w:ascii="Tahoma" w:hAnsi="Tahoma" w:cs="Tahoma"/>
        </w:rPr>
      </w:pPr>
    </w:p>
    <w:p w14:paraId="4B12B9A8" w14:textId="28692ECC" w:rsidR="00EC66F7" w:rsidRDefault="00EC66F7" w:rsidP="00EC66F7">
      <w:pPr>
        <w:keepLines/>
        <w:widowControl w:val="0"/>
        <w:rPr>
          <w:rFonts w:ascii="Tahoma" w:hAnsi="Tahoma" w:cs="Tahoma"/>
        </w:rPr>
      </w:pPr>
    </w:p>
    <w:p w14:paraId="66351249" w14:textId="1D0B73FB" w:rsidR="00EC66F7" w:rsidRDefault="00EC66F7" w:rsidP="00EC66F7">
      <w:pPr>
        <w:keepLines/>
        <w:widowControl w:val="0"/>
        <w:rPr>
          <w:rFonts w:ascii="Tahoma" w:hAnsi="Tahoma" w:cs="Tahoma"/>
        </w:rPr>
      </w:pPr>
    </w:p>
    <w:p w14:paraId="5B6D2884" w14:textId="05B842F9" w:rsidR="00EC66F7" w:rsidRDefault="00EC66F7" w:rsidP="00EC66F7">
      <w:pPr>
        <w:keepLines/>
        <w:widowControl w:val="0"/>
        <w:rPr>
          <w:rFonts w:ascii="Tahoma" w:hAnsi="Tahoma" w:cs="Tahoma"/>
        </w:rPr>
      </w:pPr>
    </w:p>
    <w:p w14:paraId="08EDF6F8" w14:textId="2C283786" w:rsidR="00EC66F7" w:rsidRDefault="00EC66F7" w:rsidP="00EC66F7">
      <w:pPr>
        <w:keepLines/>
        <w:widowControl w:val="0"/>
        <w:rPr>
          <w:rFonts w:ascii="Tahoma" w:hAnsi="Tahoma" w:cs="Tahoma"/>
        </w:rPr>
      </w:pPr>
    </w:p>
    <w:p w14:paraId="1DE6E8B2" w14:textId="3E79C669" w:rsidR="00EC66F7" w:rsidRDefault="00EC66F7" w:rsidP="00EC66F7">
      <w:pPr>
        <w:keepLines/>
        <w:widowControl w:val="0"/>
        <w:rPr>
          <w:rFonts w:ascii="Tahoma" w:hAnsi="Tahoma" w:cs="Tahoma"/>
        </w:rPr>
      </w:pPr>
    </w:p>
    <w:p w14:paraId="60BD8A80" w14:textId="627740F7" w:rsidR="00EC66F7" w:rsidRDefault="00EC66F7" w:rsidP="00EC66F7">
      <w:pPr>
        <w:keepLines/>
        <w:widowControl w:val="0"/>
        <w:rPr>
          <w:rFonts w:ascii="Tahoma" w:hAnsi="Tahoma" w:cs="Tahoma"/>
        </w:rPr>
      </w:pPr>
    </w:p>
    <w:p w14:paraId="14043639" w14:textId="00A0F12B" w:rsidR="00EC66F7" w:rsidRDefault="00EC66F7" w:rsidP="00EC66F7">
      <w:pPr>
        <w:keepLines/>
        <w:widowControl w:val="0"/>
        <w:rPr>
          <w:rFonts w:ascii="Tahoma" w:hAnsi="Tahoma" w:cs="Tahoma"/>
        </w:rPr>
      </w:pPr>
    </w:p>
    <w:p w14:paraId="3950A489" w14:textId="65C4F229" w:rsidR="00EC66F7" w:rsidRDefault="00EC66F7" w:rsidP="00EC66F7">
      <w:pPr>
        <w:keepLines/>
        <w:widowControl w:val="0"/>
        <w:rPr>
          <w:rFonts w:ascii="Tahoma" w:hAnsi="Tahoma" w:cs="Tahoma"/>
        </w:rPr>
      </w:pPr>
    </w:p>
    <w:p w14:paraId="4F8B04C2" w14:textId="2342559A" w:rsidR="00EC66F7" w:rsidRDefault="00EC66F7" w:rsidP="00EC66F7">
      <w:pPr>
        <w:keepLines/>
        <w:widowControl w:val="0"/>
        <w:rPr>
          <w:rFonts w:ascii="Tahoma" w:hAnsi="Tahoma" w:cs="Tahoma"/>
        </w:rPr>
      </w:pPr>
    </w:p>
    <w:p w14:paraId="42DAC797" w14:textId="5E27D31B" w:rsidR="00EC66F7" w:rsidRDefault="00EC66F7" w:rsidP="00EC66F7">
      <w:pPr>
        <w:keepLines/>
        <w:widowControl w:val="0"/>
        <w:rPr>
          <w:rFonts w:ascii="Tahoma" w:hAnsi="Tahoma" w:cs="Tahoma"/>
        </w:rPr>
      </w:pPr>
    </w:p>
    <w:p w14:paraId="38DA9830" w14:textId="350D3A10" w:rsidR="00EC66F7" w:rsidRDefault="00EC66F7" w:rsidP="00EC66F7">
      <w:pPr>
        <w:keepLines/>
        <w:widowControl w:val="0"/>
        <w:rPr>
          <w:rFonts w:ascii="Tahoma" w:hAnsi="Tahoma" w:cs="Tahoma"/>
        </w:rPr>
      </w:pPr>
    </w:p>
    <w:p w14:paraId="57793C5F" w14:textId="610DEA11" w:rsidR="00EC66F7" w:rsidRDefault="00EC66F7" w:rsidP="00EC66F7">
      <w:pPr>
        <w:keepLines/>
        <w:widowControl w:val="0"/>
        <w:rPr>
          <w:rFonts w:ascii="Tahoma" w:hAnsi="Tahoma" w:cs="Tahoma"/>
        </w:rPr>
      </w:pPr>
    </w:p>
    <w:p w14:paraId="6DD97B0B" w14:textId="4B525247" w:rsidR="00EC66F7" w:rsidRDefault="00EC66F7" w:rsidP="00EC66F7">
      <w:pPr>
        <w:keepLines/>
        <w:widowControl w:val="0"/>
        <w:rPr>
          <w:rFonts w:ascii="Tahoma" w:hAnsi="Tahoma" w:cs="Tahoma"/>
        </w:rPr>
      </w:pPr>
    </w:p>
    <w:p w14:paraId="302B3C3F" w14:textId="05B2F72F" w:rsidR="00EC66F7" w:rsidRDefault="00EC66F7" w:rsidP="00EC66F7">
      <w:pPr>
        <w:keepLines/>
        <w:widowControl w:val="0"/>
        <w:rPr>
          <w:rFonts w:ascii="Tahoma" w:hAnsi="Tahoma" w:cs="Tahoma"/>
        </w:rPr>
      </w:pPr>
    </w:p>
    <w:p w14:paraId="3DC185B0" w14:textId="443292F2" w:rsidR="00EC66F7" w:rsidRDefault="00EC66F7" w:rsidP="00EC66F7">
      <w:pPr>
        <w:keepLines/>
        <w:widowControl w:val="0"/>
        <w:rPr>
          <w:rFonts w:ascii="Tahoma" w:hAnsi="Tahoma" w:cs="Tahoma"/>
        </w:rPr>
      </w:pPr>
    </w:p>
    <w:p w14:paraId="633C17DE" w14:textId="136C8435" w:rsidR="00EC66F7" w:rsidRDefault="00EC66F7" w:rsidP="00EC66F7">
      <w:pPr>
        <w:keepLines/>
        <w:widowControl w:val="0"/>
        <w:rPr>
          <w:rFonts w:ascii="Tahoma" w:hAnsi="Tahoma" w:cs="Tahoma"/>
        </w:rPr>
      </w:pPr>
    </w:p>
    <w:p w14:paraId="45188F97" w14:textId="5A495F62" w:rsidR="00EC66F7" w:rsidRDefault="00EC66F7" w:rsidP="00EC66F7">
      <w:pPr>
        <w:keepLines/>
        <w:widowControl w:val="0"/>
        <w:rPr>
          <w:rFonts w:ascii="Tahoma" w:hAnsi="Tahoma" w:cs="Tahoma"/>
        </w:rPr>
      </w:pPr>
    </w:p>
    <w:p w14:paraId="4BDD1009" w14:textId="7ABD1683" w:rsidR="00EC66F7" w:rsidRDefault="00EC66F7" w:rsidP="00EC66F7">
      <w:pPr>
        <w:keepLines/>
        <w:widowControl w:val="0"/>
        <w:rPr>
          <w:rFonts w:ascii="Tahoma" w:hAnsi="Tahoma" w:cs="Tahoma"/>
        </w:rPr>
      </w:pPr>
    </w:p>
    <w:p w14:paraId="43159959" w14:textId="2EA8CB9E" w:rsidR="00EC66F7" w:rsidRDefault="00EC66F7" w:rsidP="00EC66F7">
      <w:pPr>
        <w:keepLines/>
        <w:widowControl w:val="0"/>
        <w:rPr>
          <w:rFonts w:ascii="Tahoma" w:hAnsi="Tahoma" w:cs="Tahoma"/>
        </w:rPr>
      </w:pPr>
    </w:p>
    <w:p w14:paraId="1C982F89" w14:textId="15646B05" w:rsidR="00EC66F7" w:rsidRDefault="00EC66F7" w:rsidP="00EC66F7">
      <w:pPr>
        <w:keepLines/>
        <w:widowControl w:val="0"/>
        <w:rPr>
          <w:rFonts w:ascii="Tahoma" w:hAnsi="Tahoma" w:cs="Tahoma"/>
        </w:rPr>
      </w:pPr>
    </w:p>
    <w:p w14:paraId="486A66E6" w14:textId="34FA555B" w:rsidR="00EC66F7" w:rsidRDefault="00EC66F7" w:rsidP="00EC66F7">
      <w:pPr>
        <w:keepLines/>
        <w:widowControl w:val="0"/>
        <w:rPr>
          <w:rFonts w:ascii="Tahoma" w:hAnsi="Tahoma" w:cs="Tahoma"/>
        </w:rPr>
      </w:pPr>
    </w:p>
    <w:p w14:paraId="02A948B2" w14:textId="335696D4" w:rsidR="00EC66F7" w:rsidRDefault="00EC66F7" w:rsidP="00EC66F7">
      <w:pPr>
        <w:keepLines/>
        <w:widowControl w:val="0"/>
        <w:rPr>
          <w:rFonts w:ascii="Tahoma" w:hAnsi="Tahoma" w:cs="Tahoma"/>
        </w:rPr>
      </w:pPr>
    </w:p>
    <w:p w14:paraId="1BE50568" w14:textId="3C0D2EB7" w:rsidR="00EC66F7" w:rsidRDefault="00EC66F7" w:rsidP="00EC66F7">
      <w:pPr>
        <w:keepLines/>
        <w:widowControl w:val="0"/>
        <w:rPr>
          <w:rFonts w:ascii="Tahoma" w:hAnsi="Tahoma" w:cs="Tahoma"/>
        </w:rPr>
      </w:pPr>
    </w:p>
    <w:p w14:paraId="60C5E457" w14:textId="22D5D0D9" w:rsidR="00EC66F7" w:rsidRDefault="00EC66F7" w:rsidP="00EC66F7">
      <w:pPr>
        <w:keepLines/>
        <w:widowControl w:val="0"/>
        <w:rPr>
          <w:rFonts w:ascii="Tahoma" w:hAnsi="Tahoma" w:cs="Tahoma"/>
        </w:rPr>
      </w:pPr>
    </w:p>
    <w:p w14:paraId="7FB9D63E" w14:textId="175CF852" w:rsidR="00EC66F7" w:rsidRDefault="00EC66F7" w:rsidP="00EC66F7">
      <w:pPr>
        <w:keepLines/>
        <w:widowControl w:val="0"/>
        <w:rPr>
          <w:rFonts w:ascii="Tahoma" w:hAnsi="Tahoma" w:cs="Tahoma"/>
        </w:rPr>
      </w:pPr>
    </w:p>
    <w:p w14:paraId="64AF1590" w14:textId="77777777" w:rsidR="00EC66F7" w:rsidRDefault="00EC66F7" w:rsidP="00EC66F7">
      <w:pPr>
        <w:keepLines/>
        <w:widowControl w:val="0"/>
        <w:rPr>
          <w:rFonts w:ascii="Tahoma" w:hAnsi="Tahoma" w:cs="Tahoma"/>
        </w:rPr>
      </w:pPr>
    </w:p>
    <w:p w14:paraId="60D80BAA" w14:textId="77777777" w:rsidR="00AD1D9F" w:rsidRDefault="00AD1D9F" w:rsidP="00EC66F7">
      <w:pPr>
        <w:keepLines/>
        <w:widowControl w:val="0"/>
        <w:rPr>
          <w:rFonts w:ascii="Tahoma" w:hAnsi="Tahoma" w:cs="Tahoma"/>
        </w:rPr>
      </w:pPr>
    </w:p>
    <w:p w14:paraId="5B447463" w14:textId="77777777" w:rsidR="00AD1D9F" w:rsidRDefault="00AD1D9F" w:rsidP="000B1478">
      <w:pPr>
        <w:keepLines/>
        <w:widowControl w:val="0"/>
        <w:rPr>
          <w:rFonts w:ascii="Tahoma" w:hAnsi="Tahoma" w:cs="Tahoma"/>
        </w:rPr>
      </w:pPr>
    </w:p>
    <w:p w14:paraId="6C31EEED" w14:textId="77777777" w:rsidR="00AD1D9F" w:rsidRDefault="00AD1D9F" w:rsidP="000B1478">
      <w:pPr>
        <w:keepLines/>
        <w:widowControl w:val="0"/>
        <w:rPr>
          <w:rFonts w:ascii="Tahoma" w:hAnsi="Tahoma" w:cs="Tahoma"/>
        </w:rPr>
      </w:pPr>
    </w:p>
    <w:p w14:paraId="52A7E8B1" w14:textId="77777777" w:rsidR="00AD1D9F" w:rsidRDefault="00AD1D9F" w:rsidP="000B1478">
      <w:pPr>
        <w:keepLines/>
        <w:widowControl w:val="0"/>
        <w:rPr>
          <w:rFonts w:ascii="Tahoma" w:hAnsi="Tahoma" w:cs="Tahoma"/>
        </w:rPr>
      </w:pP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14:paraId="7625CF46" w14:textId="77777777" w:rsidTr="00C4465E">
        <w:tc>
          <w:tcPr>
            <w:tcW w:w="599" w:type="dxa"/>
            <w:tcBorders>
              <w:right w:val="nil"/>
            </w:tcBorders>
          </w:tcPr>
          <w:p w14:paraId="0E96AC0A" w14:textId="77777777"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4552B806" w14:textId="77777777" w:rsidR="007C70A1" w:rsidRPr="00076910" w:rsidRDefault="00347017" w:rsidP="00B11E1B">
            <w:pPr>
              <w:keepNext/>
              <w:widowControl w:val="0"/>
              <w:jc w:val="both"/>
              <w:rPr>
                <w:rFonts w:ascii="Tahoma" w:hAnsi="Tahoma" w:cs="Tahoma"/>
              </w:rPr>
            </w:pPr>
            <w:r w:rsidRPr="00AB5FDE">
              <w:rPr>
                <w:rFonts w:ascii="Tahoma" w:hAnsi="Tahoma" w:cs="Tahoma"/>
              </w:rPr>
              <w:t xml:space="preserve">POVZETEK </w:t>
            </w:r>
            <w:r w:rsidR="0097556E" w:rsidRPr="00AB5FDE">
              <w:rPr>
                <w:rFonts w:ascii="Tahoma" w:hAnsi="Tahoma" w:cs="Tahoma"/>
              </w:rPr>
              <w:t>PREDRAČUNA</w:t>
            </w:r>
            <w:r w:rsidR="00E14E2A" w:rsidRPr="00AB5FDE">
              <w:rPr>
                <w:rFonts w:ascii="Tahoma" w:hAnsi="Tahoma" w:cs="Tahoma"/>
              </w:rPr>
              <w:t xml:space="preserve"> - </w:t>
            </w:r>
            <w:r w:rsidR="0097556E" w:rsidRPr="00AB5FDE">
              <w:rPr>
                <w:rFonts w:ascii="Tahoma" w:hAnsi="Tahoma" w:cs="Tahoma"/>
              </w:rPr>
              <w:t>PONUDBA</w:t>
            </w:r>
          </w:p>
        </w:tc>
        <w:tc>
          <w:tcPr>
            <w:tcW w:w="993" w:type="dxa"/>
            <w:tcBorders>
              <w:right w:val="nil"/>
            </w:tcBorders>
          </w:tcPr>
          <w:p w14:paraId="116AA775" w14:textId="77777777" w:rsidR="007C70A1" w:rsidRPr="00076910" w:rsidRDefault="007C70A1" w:rsidP="00B11E1B">
            <w:pPr>
              <w:keepNext/>
              <w:widowControl w:val="0"/>
              <w:jc w:val="both"/>
              <w:rPr>
                <w:rFonts w:ascii="Tahoma" w:hAnsi="Tahoma" w:cs="Tahoma"/>
                <w:b/>
                <w:strike/>
              </w:rPr>
            </w:pPr>
          </w:p>
        </w:tc>
        <w:tc>
          <w:tcPr>
            <w:tcW w:w="567" w:type="dxa"/>
            <w:tcBorders>
              <w:left w:val="nil"/>
            </w:tcBorders>
          </w:tcPr>
          <w:p w14:paraId="43A6EED9" w14:textId="77777777" w:rsidR="007C70A1" w:rsidRPr="00076910" w:rsidRDefault="007C70A1" w:rsidP="00B11E1B">
            <w:pPr>
              <w:keepNext/>
              <w:widowControl w:val="0"/>
              <w:jc w:val="both"/>
              <w:rPr>
                <w:rFonts w:ascii="Tahoma" w:hAnsi="Tahoma" w:cs="Tahoma"/>
                <w:b/>
                <w:i/>
                <w:strike/>
              </w:rPr>
            </w:pPr>
          </w:p>
        </w:tc>
      </w:tr>
    </w:tbl>
    <w:p w14:paraId="238DA578" w14:textId="77777777" w:rsidR="00BB593C" w:rsidRPr="00076910" w:rsidRDefault="00BB593C" w:rsidP="00B11E1B">
      <w:pPr>
        <w:keepNext/>
        <w:widowControl w:val="0"/>
        <w:jc w:val="both"/>
        <w:rPr>
          <w:rFonts w:ascii="Tahoma" w:hAnsi="Tahoma" w:cs="Tahoma"/>
          <w:b/>
        </w:rPr>
      </w:pPr>
    </w:p>
    <w:p w14:paraId="0C11BBF2" w14:textId="77777777" w:rsidR="00AC0FF6" w:rsidRPr="00076910" w:rsidRDefault="00AC0FF6" w:rsidP="00B11E1B">
      <w:pPr>
        <w:keepNext/>
        <w:widowControl w:val="0"/>
        <w:jc w:val="both"/>
        <w:rPr>
          <w:rFonts w:ascii="Tahoma" w:hAnsi="Tahoma" w:cs="Tahoma"/>
          <w:b/>
        </w:rPr>
      </w:pPr>
    </w:p>
    <w:p w14:paraId="1F63F41B" w14:textId="77777777"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14:paraId="58986455" w14:textId="77777777" w:rsidR="00772396" w:rsidRPr="00076910" w:rsidRDefault="00772396" w:rsidP="00B51090">
      <w:pPr>
        <w:keepLines/>
        <w:widowControl w:val="0"/>
        <w:jc w:val="both"/>
        <w:rPr>
          <w:rFonts w:ascii="Tahoma" w:hAnsi="Tahoma" w:cs="Tahoma"/>
          <w:b/>
          <w:bCs/>
        </w:rPr>
      </w:pPr>
    </w:p>
    <w:p w14:paraId="694DF761" w14:textId="77777777" w:rsidR="00AC0FF6" w:rsidRPr="00076910" w:rsidRDefault="00AC0FF6" w:rsidP="00B51090">
      <w:pPr>
        <w:keepLines/>
        <w:widowControl w:val="0"/>
        <w:jc w:val="both"/>
        <w:rPr>
          <w:rFonts w:ascii="Tahoma" w:hAnsi="Tahoma" w:cs="Tahoma"/>
          <w:b/>
          <w:bCs/>
        </w:rPr>
      </w:pPr>
    </w:p>
    <w:p w14:paraId="6F1830A8" w14:textId="77777777"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076910" w14:paraId="1C07EEBA" w14:textId="77777777" w:rsidTr="0076694D">
        <w:trPr>
          <w:trHeight w:val="640"/>
        </w:trPr>
        <w:tc>
          <w:tcPr>
            <w:tcW w:w="1847" w:type="dxa"/>
          </w:tcPr>
          <w:p w14:paraId="0E0F96DE" w14:textId="77777777" w:rsidR="001425E3" w:rsidRPr="00076910" w:rsidRDefault="001425E3" w:rsidP="00B51090">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071B839D"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14:paraId="4594E405"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14:paraId="7BFC6051"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14:paraId="775E0D3D" w14:textId="77777777" w:rsidR="00C018DD" w:rsidRPr="00076910" w:rsidRDefault="0076694D" w:rsidP="00B51090">
      <w:pPr>
        <w:keepLines/>
        <w:widowControl w:val="0"/>
        <w:jc w:val="both"/>
        <w:rPr>
          <w:rFonts w:ascii="Tahoma" w:hAnsi="Tahoma" w:cs="Tahoma"/>
          <w:bCs/>
        </w:rPr>
      </w:pPr>
      <w:r w:rsidRPr="00076910">
        <w:rPr>
          <w:rFonts w:ascii="Tahoma" w:hAnsi="Tahoma" w:cs="Tahoma"/>
          <w:bCs/>
        </w:rPr>
        <w:t>Št</w:t>
      </w:r>
      <w:r w:rsidR="002532A6" w:rsidRPr="00076910">
        <w:rPr>
          <w:rFonts w:ascii="Tahoma" w:hAnsi="Tahoma" w:cs="Tahoma"/>
          <w:bCs/>
        </w:rPr>
        <w:t xml:space="preserve"> javnega naročila: </w:t>
      </w:r>
      <w:r w:rsidR="002A5CE0" w:rsidRPr="002A5CE0">
        <w:rPr>
          <w:rFonts w:ascii="Tahoma" w:hAnsi="Tahoma" w:cs="Tahoma"/>
          <w:b/>
          <w:bCs/>
        </w:rPr>
        <w:t>LPT-</w:t>
      </w:r>
      <w:r w:rsidR="00ED5D2C">
        <w:rPr>
          <w:rFonts w:ascii="Tahoma" w:hAnsi="Tahoma" w:cs="Tahoma"/>
          <w:b/>
          <w:bCs/>
        </w:rPr>
        <w:t>33/24</w:t>
      </w:r>
      <w:r w:rsidR="002A5CE0" w:rsidRPr="002A5CE0">
        <w:rPr>
          <w:rFonts w:ascii="Tahoma" w:hAnsi="Tahoma" w:cs="Tahoma"/>
          <w:b/>
          <w:bCs/>
        </w:rPr>
        <w:t xml:space="preserve"> </w:t>
      </w:r>
      <w:r w:rsidR="00706681">
        <w:rPr>
          <w:rFonts w:ascii="Tahoma" w:hAnsi="Tahoma" w:cs="Tahoma"/>
          <w:b/>
          <w:bCs/>
        </w:rPr>
        <w:t>Lesene zložljive stojnice</w:t>
      </w:r>
      <w:r w:rsidR="00CC28AD" w:rsidRPr="00E125E8">
        <w:rPr>
          <w:rFonts w:ascii="Tahoma" w:hAnsi="Tahoma" w:cs="Tahoma"/>
          <w:b/>
          <w:bCs/>
        </w:rPr>
        <w:t xml:space="preserve"> </w:t>
      </w:r>
    </w:p>
    <w:p w14:paraId="6E2EDBC9" w14:textId="77777777" w:rsidR="008B3C98" w:rsidRDefault="008B3C98" w:rsidP="00B51090">
      <w:pPr>
        <w:keepLines/>
        <w:widowControl w:val="0"/>
        <w:jc w:val="both"/>
        <w:rPr>
          <w:rFonts w:ascii="Tahoma" w:hAnsi="Tahoma" w:cs="Tahoma"/>
          <w:bCs/>
        </w:rPr>
      </w:pPr>
    </w:p>
    <w:p w14:paraId="16B2AD53" w14:textId="77777777" w:rsidR="00953628" w:rsidRPr="00076910" w:rsidRDefault="00953628" w:rsidP="00B51090">
      <w:pPr>
        <w:keepLines/>
        <w:widowControl w:val="0"/>
        <w:jc w:val="both"/>
        <w:rPr>
          <w:rFonts w:ascii="Tahoma" w:hAnsi="Tahoma" w:cs="Tahoma"/>
          <w:bCs/>
        </w:rPr>
      </w:pPr>
    </w:p>
    <w:p w14:paraId="5FB01401" w14:textId="77777777" w:rsidR="000566F5" w:rsidRPr="00076910" w:rsidRDefault="000566F5" w:rsidP="00B51090">
      <w:pPr>
        <w:keepLines/>
        <w:widowControl w:val="0"/>
        <w:numPr>
          <w:ilvl w:val="0"/>
          <w:numId w:val="6"/>
        </w:numPr>
        <w:jc w:val="both"/>
        <w:rPr>
          <w:rFonts w:ascii="Tahoma" w:hAnsi="Tahoma" w:cs="Tahoma"/>
          <w:caps/>
        </w:rPr>
      </w:pPr>
      <w:r w:rsidRPr="00076910">
        <w:rPr>
          <w:rFonts w:ascii="Tahoma" w:hAnsi="Tahoma" w:cs="Tahoma"/>
          <w:caps/>
        </w:rPr>
        <w:t xml:space="preserve">Podatki o ponudniku </w:t>
      </w:r>
    </w:p>
    <w:p w14:paraId="00FC55D1" w14:textId="77777777" w:rsidR="000566F5" w:rsidRPr="00076910" w:rsidRDefault="000566F5" w:rsidP="00B51090">
      <w:pPr>
        <w:keepLines/>
        <w:widowControl w:val="0"/>
        <w:jc w:val="both"/>
        <w:rPr>
          <w:rFonts w:ascii="Tahoma" w:hAnsi="Tahoma" w:cs="Tahoma"/>
        </w:rPr>
      </w:pPr>
    </w:p>
    <w:p w14:paraId="6B74D22B" w14:textId="77777777"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E4CDBCF" w14:textId="77777777" w:rsidTr="005C61E7">
        <w:tc>
          <w:tcPr>
            <w:tcW w:w="9140" w:type="dxa"/>
            <w:tcBorders>
              <w:top w:val="single" w:sz="4" w:space="0" w:color="auto"/>
              <w:left w:val="single" w:sz="4" w:space="0" w:color="auto"/>
              <w:bottom w:val="single" w:sz="4" w:space="0" w:color="auto"/>
              <w:right w:val="single" w:sz="4" w:space="0" w:color="auto"/>
            </w:tcBorders>
          </w:tcPr>
          <w:p w14:paraId="7BAFB201" w14:textId="77777777" w:rsidR="000566F5" w:rsidRPr="00076910" w:rsidRDefault="000566F5" w:rsidP="00B51090">
            <w:pPr>
              <w:keepLines/>
              <w:widowControl w:val="0"/>
              <w:jc w:val="both"/>
              <w:rPr>
                <w:rFonts w:ascii="Tahoma" w:hAnsi="Tahoma" w:cs="Tahoma"/>
              </w:rPr>
            </w:pPr>
          </w:p>
        </w:tc>
      </w:tr>
      <w:tr w:rsidR="000566F5" w:rsidRPr="00076910" w14:paraId="64934731" w14:textId="77777777" w:rsidTr="005C61E7">
        <w:tc>
          <w:tcPr>
            <w:tcW w:w="9140" w:type="dxa"/>
            <w:tcBorders>
              <w:top w:val="single" w:sz="4" w:space="0" w:color="auto"/>
              <w:left w:val="single" w:sz="4" w:space="0" w:color="auto"/>
              <w:bottom w:val="single" w:sz="4" w:space="0" w:color="auto"/>
              <w:right w:val="single" w:sz="4" w:space="0" w:color="auto"/>
            </w:tcBorders>
          </w:tcPr>
          <w:p w14:paraId="05994907" w14:textId="77777777" w:rsidR="000566F5" w:rsidRPr="00076910" w:rsidRDefault="000566F5" w:rsidP="00B51090">
            <w:pPr>
              <w:keepLines/>
              <w:widowControl w:val="0"/>
              <w:jc w:val="both"/>
              <w:rPr>
                <w:rFonts w:ascii="Tahoma" w:hAnsi="Tahoma" w:cs="Tahoma"/>
              </w:rPr>
            </w:pPr>
          </w:p>
        </w:tc>
      </w:tr>
    </w:tbl>
    <w:p w14:paraId="011EFEBE" w14:textId="77777777" w:rsidR="000566F5" w:rsidRPr="00076910" w:rsidRDefault="000566F5" w:rsidP="00B51090">
      <w:pPr>
        <w:keepLines/>
        <w:widowControl w:val="0"/>
        <w:jc w:val="both"/>
        <w:rPr>
          <w:rFonts w:ascii="Tahoma" w:hAnsi="Tahoma" w:cs="Tahoma"/>
        </w:rPr>
      </w:pPr>
    </w:p>
    <w:p w14:paraId="1D1F6DA2" w14:textId="77777777"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58AD1BFB" w14:textId="77777777" w:rsidTr="005C61E7">
        <w:tc>
          <w:tcPr>
            <w:tcW w:w="9140" w:type="dxa"/>
            <w:tcBorders>
              <w:top w:val="single" w:sz="4" w:space="0" w:color="auto"/>
              <w:left w:val="single" w:sz="4" w:space="0" w:color="auto"/>
              <w:bottom w:val="single" w:sz="4" w:space="0" w:color="auto"/>
              <w:right w:val="single" w:sz="4" w:space="0" w:color="auto"/>
            </w:tcBorders>
          </w:tcPr>
          <w:p w14:paraId="59BD9294" w14:textId="77777777" w:rsidR="000566F5" w:rsidRPr="00076910" w:rsidRDefault="000566F5" w:rsidP="00B51090">
            <w:pPr>
              <w:keepLines/>
              <w:widowControl w:val="0"/>
              <w:jc w:val="both"/>
              <w:rPr>
                <w:rFonts w:ascii="Tahoma" w:hAnsi="Tahoma" w:cs="Tahoma"/>
              </w:rPr>
            </w:pPr>
          </w:p>
        </w:tc>
      </w:tr>
      <w:tr w:rsidR="000566F5" w:rsidRPr="00076910" w14:paraId="0E72A87F" w14:textId="77777777" w:rsidTr="005C61E7">
        <w:tc>
          <w:tcPr>
            <w:tcW w:w="9140" w:type="dxa"/>
            <w:tcBorders>
              <w:top w:val="single" w:sz="4" w:space="0" w:color="auto"/>
              <w:left w:val="single" w:sz="4" w:space="0" w:color="auto"/>
              <w:bottom w:val="single" w:sz="4" w:space="0" w:color="auto"/>
              <w:right w:val="single" w:sz="4" w:space="0" w:color="auto"/>
            </w:tcBorders>
          </w:tcPr>
          <w:p w14:paraId="04175709" w14:textId="77777777" w:rsidR="000566F5" w:rsidRPr="00076910" w:rsidRDefault="000566F5" w:rsidP="00B51090">
            <w:pPr>
              <w:keepLines/>
              <w:widowControl w:val="0"/>
              <w:jc w:val="both"/>
              <w:rPr>
                <w:rFonts w:ascii="Tahoma" w:hAnsi="Tahoma" w:cs="Tahoma"/>
              </w:rPr>
            </w:pPr>
          </w:p>
        </w:tc>
      </w:tr>
    </w:tbl>
    <w:p w14:paraId="5FB6DAC4" w14:textId="77777777" w:rsidR="000566F5" w:rsidRPr="00076910" w:rsidRDefault="000566F5" w:rsidP="00B51090">
      <w:pPr>
        <w:keepLines/>
        <w:widowControl w:val="0"/>
        <w:jc w:val="both"/>
        <w:rPr>
          <w:rFonts w:ascii="Tahoma" w:hAnsi="Tahoma" w:cs="Tahoma"/>
        </w:rPr>
      </w:pPr>
    </w:p>
    <w:p w14:paraId="04F367C0" w14:textId="77777777"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0F158453" w14:textId="77777777" w:rsidTr="005C61E7">
        <w:tc>
          <w:tcPr>
            <w:tcW w:w="9140" w:type="dxa"/>
            <w:tcBorders>
              <w:top w:val="single" w:sz="4" w:space="0" w:color="auto"/>
              <w:left w:val="single" w:sz="4" w:space="0" w:color="auto"/>
              <w:bottom w:val="single" w:sz="4" w:space="0" w:color="auto"/>
              <w:right w:val="single" w:sz="4" w:space="0" w:color="auto"/>
            </w:tcBorders>
          </w:tcPr>
          <w:p w14:paraId="08DFDC5D" w14:textId="77777777" w:rsidR="000566F5" w:rsidRPr="00076910" w:rsidRDefault="000566F5" w:rsidP="00B51090">
            <w:pPr>
              <w:keepLines/>
              <w:widowControl w:val="0"/>
              <w:jc w:val="both"/>
              <w:rPr>
                <w:rFonts w:ascii="Tahoma" w:hAnsi="Tahoma" w:cs="Tahoma"/>
              </w:rPr>
            </w:pPr>
          </w:p>
        </w:tc>
      </w:tr>
      <w:tr w:rsidR="000566F5" w:rsidRPr="00076910" w14:paraId="665B1B71" w14:textId="77777777" w:rsidTr="005C61E7">
        <w:tc>
          <w:tcPr>
            <w:tcW w:w="9140" w:type="dxa"/>
            <w:tcBorders>
              <w:top w:val="single" w:sz="4" w:space="0" w:color="auto"/>
              <w:left w:val="single" w:sz="4" w:space="0" w:color="auto"/>
              <w:bottom w:val="single" w:sz="4" w:space="0" w:color="auto"/>
              <w:right w:val="single" w:sz="4" w:space="0" w:color="auto"/>
            </w:tcBorders>
          </w:tcPr>
          <w:p w14:paraId="478221E5" w14:textId="77777777" w:rsidR="000566F5" w:rsidRPr="00076910" w:rsidRDefault="000566F5" w:rsidP="00B51090">
            <w:pPr>
              <w:keepLines/>
              <w:widowControl w:val="0"/>
              <w:jc w:val="both"/>
              <w:rPr>
                <w:rFonts w:ascii="Tahoma" w:hAnsi="Tahoma" w:cs="Tahoma"/>
              </w:rPr>
            </w:pPr>
          </w:p>
        </w:tc>
      </w:tr>
    </w:tbl>
    <w:p w14:paraId="5038A24E" w14:textId="77777777" w:rsidR="000566F5" w:rsidRPr="00076910" w:rsidRDefault="000566F5" w:rsidP="00B51090">
      <w:pPr>
        <w:keepLines/>
        <w:widowControl w:val="0"/>
        <w:jc w:val="both"/>
        <w:rPr>
          <w:rFonts w:ascii="Tahoma" w:hAnsi="Tahoma" w:cs="Tahoma"/>
        </w:rPr>
      </w:pPr>
    </w:p>
    <w:p w14:paraId="27B76587" w14:textId="77777777"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494DDF3D" w14:textId="77777777" w:rsidTr="005C61E7">
        <w:tc>
          <w:tcPr>
            <w:tcW w:w="9140" w:type="dxa"/>
            <w:tcBorders>
              <w:top w:val="single" w:sz="4" w:space="0" w:color="auto"/>
              <w:left w:val="single" w:sz="4" w:space="0" w:color="auto"/>
              <w:bottom w:val="single" w:sz="4" w:space="0" w:color="auto"/>
              <w:right w:val="single" w:sz="4" w:space="0" w:color="auto"/>
            </w:tcBorders>
          </w:tcPr>
          <w:p w14:paraId="41BEA1B1" w14:textId="77777777" w:rsidR="000566F5" w:rsidRPr="00076910" w:rsidRDefault="000566F5" w:rsidP="00B51090">
            <w:pPr>
              <w:keepLines/>
              <w:widowControl w:val="0"/>
              <w:jc w:val="both"/>
              <w:rPr>
                <w:rFonts w:ascii="Tahoma" w:hAnsi="Tahoma" w:cs="Tahoma"/>
              </w:rPr>
            </w:pPr>
          </w:p>
        </w:tc>
      </w:tr>
      <w:tr w:rsidR="000566F5" w:rsidRPr="00076910" w14:paraId="21CA5715" w14:textId="77777777" w:rsidTr="005C61E7">
        <w:tc>
          <w:tcPr>
            <w:tcW w:w="9140" w:type="dxa"/>
            <w:tcBorders>
              <w:top w:val="single" w:sz="4" w:space="0" w:color="auto"/>
              <w:left w:val="single" w:sz="4" w:space="0" w:color="auto"/>
              <w:bottom w:val="single" w:sz="4" w:space="0" w:color="auto"/>
              <w:right w:val="single" w:sz="4" w:space="0" w:color="auto"/>
            </w:tcBorders>
          </w:tcPr>
          <w:p w14:paraId="4B79FC21" w14:textId="77777777" w:rsidR="000566F5" w:rsidRPr="00076910" w:rsidRDefault="000566F5" w:rsidP="00B51090">
            <w:pPr>
              <w:keepLines/>
              <w:widowControl w:val="0"/>
              <w:jc w:val="both"/>
              <w:rPr>
                <w:rFonts w:ascii="Tahoma" w:hAnsi="Tahoma" w:cs="Tahoma"/>
              </w:rPr>
            </w:pPr>
          </w:p>
        </w:tc>
      </w:tr>
    </w:tbl>
    <w:p w14:paraId="6A7B72FA" w14:textId="77777777" w:rsidR="003339F1" w:rsidRPr="00076910" w:rsidRDefault="003339F1" w:rsidP="00B51090">
      <w:pPr>
        <w:keepLines/>
        <w:widowControl w:val="0"/>
        <w:jc w:val="both"/>
        <w:rPr>
          <w:rFonts w:ascii="Tahoma" w:hAnsi="Tahoma" w:cs="Tahoma"/>
        </w:rPr>
      </w:pPr>
    </w:p>
    <w:p w14:paraId="1CF6E36C" w14:textId="77777777" w:rsidR="00C018DD" w:rsidRPr="00076910" w:rsidRDefault="00C018DD" w:rsidP="00B51090">
      <w:pPr>
        <w:keepLines/>
        <w:widowControl w:val="0"/>
        <w:jc w:val="both"/>
        <w:rPr>
          <w:rFonts w:ascii="Tahoma" w:hAnsi="Tahoma" w:cs="Tahoma"/>
        </w:rPr>
      </w:pPr>
    </w:p>
    <w:p w14:paraId="467F70B7" w14:textId="77777777"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14:paraId="2213E517" w14:textId="77777777" w:rsidR="00AC0FF6" w:rsidRPr="00076910" w:rsidRDefault="00AC0FF6" w:rsidP="00B51090">
      <w:pPr>
        <w:keepLines/>
        <w:widowControl w:val="0"/>
        <w:jc w:val="both"/>
        <w:rPr>
          <w:rFonts w:ascii="Tahoma" w:hAnsi="Tahoma" w:cs="Tahoma"/>
        </w:rPr>
      </w:pPr>
    </w:p>
    <w:p w14:paraId="70485734" w14:textId="77777777" w:rsidR="006F69C4" w:rsidRPr="00F36C61" w:rsidRDefault="006F69C4" w:rsidP="00B51090">
      <w:pPr>
        <w:keepLines/>
        <w:widowControl w:val="0"/>
        <w:jc w:val="both"/>
        <w:rPr>
          <w:rFonts w:ascii="Tahoma" w:hAnsi="Tahoma" w:cs="Tahoma"/>
        </w:rPr>
      </w:pPr>
      <w:r w:rsidRPr="00076910">
        <w:rPr>
          <w:rFonts w:ascii="Tahoma" w:hAnsi="Tahoma" w:cs="Tahoma"/>
        </w:rPr>
        <w:t xml:space="preserve">MSP: </w:t>
      </w:r>
      <w:proofErr w:type="spellStart"/>
      <w:r w:rsidRPr="00076910">
        <w:rPr>
          <w:rFonts w:ascii="Tahoma" w:hAnsi="Tahoma" w:cs="Tahoma"/>
        </w:rPr>
        <w:t>mikro</w:t>
      </w:r>
      <w:proofErr w:type="spellEnd"/>
      <w:r w:rsidRPr="00076910">
        <w:rPr>
          <w:rFonts w:ascii="Tahoma" w:hAnsi="Tahoma" w:cs="Tahoma"/>
        </w:rPr>
        <w:t>, mala in srednje velika podjetja kot so opredeljena v Priporočilu Komisije 2003/361/ES</w:t>
      </w:r>
      <w:r w:rsidRPr="00076910">
        <w:rPr>
          <w:rStyle w:val="Sprotnaopomba-sklic"/>
        </w:rPr>
        <w:footnoteReference w:id="1"/>
      </w:r>
      <w:r w:rsidRPr="00076910">
        <w:rPr>
          <w:rFonts w:ascii="Tahoma" w:hAnsi="Tahoma" w:cs="Tahoma"/>
        </w:rPr>
        <w:t>.</w:t>
      </w:r>
    </w:p>
    <w:p w14:paraId="22465A68" w14:textId="77777777" w:rsidR="00A6061B" w:rsidRPr="006D03C9" w:rsidRDefault="00A6061B" w:rsidP="00B51090">
      <w:pPr>
        <w:keepLines/>
        <w:widowControl w:val="0"/>
        <w:jc w:val="both"/>
        <w:rPr>
          <w:rFonts w:ascii="Tahoma" w:hAnsi="Tahoma" w:cs="Tahoma"/>
        </w:rPr>
      </w:pPr>
    </w:p>
    <w:p w14:paraId="00070CA5" w14:textId="77777777" w:rsidR="00AC0FF6" w:rsidRPr="006D03C9" w:rsidRDefault="00AC0FF6">
      <w:pPr>
        <w:rPr>
          <w:rFonts w:ascii="Tahoma" w:hAnsi="Tahoma" w:cs="Tahoma"/>
        </w:rPr>
      </w:pPr>
      <w:r w:rsidRPr="006D03C9">
        <w:rPr>
          <w:rFonts w:ascii="Tahoma" w:hAnsi="Tahoma" w:cs="Tahoma"/>
        </w:rPr>
        <w:br w:type="page"/>
      </w:r>
    </w:p>
    <w:p w14:paraId="297CC6A6" w14:textId="77777777" w:rsidR="00AC0FF6" w:rsidRPr="00CD023B" w:rsidRDefault="00AC0FF6" w:rsidP="00B51090">
      <w:pPr>
        <w:keepLines/>
        <w:widowControl w:val="0"/>
        <w:jc w:val="both"/>
        <w:rPr>
          <w:rFonts w:ascii="Tahoma" w:hAnsi="Tahoma" w:cs="Tahoma"/>
        </w:rPr>
      </w:pPr>
    </w:p>
    <w:p w14:paraId="32DD8455" w14:textId="77777777" w:rsidR="000566F5" w:rsidRPr="00EE0CCA" w:rsidRDefault="004E441F" w:rsidP="00B51090">
      <w:pPr>
        <w:keepLines/>
        <w:widowControl w:val="0"/>
        <w:numPr>
          <w:ilvl w:val="0"/>
          <w:numId w:val="6"/>
        </w:numPr>
        <w:rPr>
          <w:rFonts w:ascii="Tahoma" w:hAnsi="Tahoma" w:cs="Tahoma"/>
        </w:rPr>
      </w:pPr>
      <w:r w:rsidRPr="00EE0CCA">
        <w:rPr>
          <w:rFonts w:ascii="Tahoma" w:hAnsi="Tahoma" w:cs="Tahoma"/>
        </w:rPr>
        <w:t>PONUDBENA VREDNOST</w:t>
      </w:r>
      <w:r w:rsidR="00863953" w:rsidRPr="00EE0CCA">
        <w:rPr>
          <w:rFonts w:ascii="Tahoma" w:hAnsi="Tahoma" w:cs="Tahoma"/>
        </w:rPr>
        <w:t xml:space="preserve"> v EUR brez DDV</w:t>
      </w:r>
      <w:r w:rsidR="0012613D" w:rsidRPr="00EE0CCA">
        <w:rPr>
          <w:rFonts w:ascii="Tahoma" w:hAnsi="Tahoma" w:cs="Tahoma"/>
        </w:rPr>
        <w:t>:</w:t>
      </w:r>
      <w:r w:rsidR="00FC106F">
        <w:rPr>
          <w:rFonts w:ascii="Tahoma" w:hAnsi="Tahoma" w:cs="Tahoma"/>
        </w:rPr>
        <w:t xml:space="preserve"> </w:t>
      </w:r>
    </w:p>
    <w:p w14:paraId="772A7091" w14:textId="77777777" w:rsidR="00C018DD" w:rsidRPr="00785E21" w:rsidRDefault="00C018DD" w:rsidP="00B51090">
      <w:pPr>
        <w:keepLines/>
        <w:widowControl w:val="0"/>
        <w:rPr>
          <w:rFonts w:ascii="Tahoma" w:hAnsi="Tahoma" w:cs="Tahoma"/>
          <w:highlight w:val="yellow"/>
        </w:rPr>
      </w:pPr>
    </w:p>
    <w:p w14:paraId="322D53A7" w14:textId="77777777" w:rsidR="0076694D" w:rsidRDefault="0076694D" w:rsidP="00B51090">
      <w:pPr>
        <w:keepLines/>
        <w:widowControl w:val="0"/>
        <w:rPr>
          <w:rFonts w:ascii="Tahoma" w:hAnsi="Tahoma" w:cs="Tahoma"/>
          <w:highlight w:val="yellow"/>
        </w:rPr>
      </w:pPr>
    </w:p>
    <w:p w14:paraId="0FEEF394" w14:textId="77777777" w:rsidR="00972D10" w:rsidRDefault="00972D10" w:rsidP="00B51090">
      <w:pPr>
        <w:keepLines/>
        <w:widowControl w:val="0"/>
        <w:rPr>
          <w:rFonts w:ascii="Tahoma" w:hAnsi="Tahoma" w:cs="Tahoma"/>
          <w:highlight w:val="yellow"/>
        </w:rPr>
      </w:pPr>
    </w:p>
    <w:p w14:paraId="5D033A4C" w14:textId="77777777" w:rsidR="00972D10" w:rsidRDefault="00972D10" w:rsidP="00B51090">
      <w:pPr>
        <w:keepLines/>
        <w:widowControl w:val="0"/>
        <w:rPr>
          <w:rFonts w:ascii="Tahoma" w:hAnsi="Tahoma" w:cs="Tahoma"/>
          <w:highlight w:val="yellow"/>
        </w:rPr>
      </w:pPr>
    </w:p>
    <w:tbl>
      <w:tblPr>
        <w:tblStyle w:val="Tabelamrea"/>
        <w:tblW w:w="0" w:type="auto"/>
        <w:tblLook w:val="04A0" w:firstRow="1" w:lastRow="0" w:firstColumn="1" w:lastColumn="0" w:noHBand="0" w:noVBand="1"/>
      </w:tblPr>
      <w:tblGrid>
        <w:gridCol w:w="3397"/>
        <w:gridCol w:w="1134"/>
        <w:gridCol w:w="1139"/>
        <w:gridCol w:w="1696"/>
        <w:gridCol w:w="1978"/>
      </w:tblGrid>
      <w:tr w:rsidR="00403D7F" w:rsidRPr="00353825" w14:paraId="00933B87" w14:textId="77777777" w:rsidTr="00403D7F">
        <w:tc>
          <w:tcPr>
            <w:tcW w:w="3397" w:type="dxa"/>
          </w:tcPr>
          <w:p w14:paraId="5FE06507" w14:textId="77777777" w:rsidR="00403D7F" w:rsidRPr="00353825" w:rsidRDefault="00403D7F" w:rsidP="00403D7F">
            <w:pPr>
              <w:keepLines/>
              <w:widowControl w:val="0"/>
              <w:rPr>
                <w:rFonts w:ascii="Tahoma" w:hAnsi="Tahoma" w:cs="Tahoma"/>
              </w:rPr>
            </w:pPr>
            <w:r w:rsidRPr="00353825">
              <w:rPr>
                <w:rFonts w:ascii="Tahoma" w:hAnsi="Tahoma" w:cs="Tahoma"/>
              </w:rPr>
              <w:t>Predmet</w:t>
            </w:r>
          </w:p>
        </w:tc>
        <w:tc>
          <w:tcPr>
            <w:tcW w:w="1134" w:type="dxa"/>
          </w:tcPr>
          <w:p w14:paraId="3E909B34" w14:textId="77777777" w:rsidR="00403D7F" w:rsidRPr="00353825" w:rsidRDefault="00403D7F" w:rsidP="00403D7F">
            <w:pPr>
              <w:keepLines/>
              <w:widowControl w:val="0"/>
              <w:rPr>
                <w:rFonts w:ascii="Tahoma" w:hAnsi="Tahoma" w:cs="Tahoma"/>
              </w:rPr>
            </w:pPr>
            <w:r w:rsidRPr="00353825">
              <w:rPr>
                <w:rFonts w:ascii="Tahoma" w:hAnsi="Tahoma" w:cs="Tahoma"/>
              </w:rPr>
              <w:t>Enota mere</w:t>
            </w:r>
          </w:p>
        </w:tc>
        <w:tc>
          <w:tcPr>
            <w:tcW w:w="1139" w:type="dxa"/>
          </w:tcPr>
          <w:p w14:paraId="4C9EF5AD" w14:textId="77777777" w:rsidR="00403D7F" w:rsidRPr="00353825" w:rsidRDefault="00403D7F" w:rsidP="00403D7F">
            <w:pPr>
              <w:keepLines/>
              <w:widowControl w:val="0"/>
              <w:rPr>
                <w:rFonts w:ascii="Tahoma" w:hAnsi="Tahoma" w:cs="Tahoma"/>
              </w:rPr>
            </w:pPr>
            <w:r w:rsidRPr="00353825">
              <w:rPr>
                <w:rFonts w:ascii="Tahoma" w:hAnsi="Tahoma" w:cs="Tahoma"/>
              </w:rPr>
              <w:t>Količina</w:t>
            </w:r>
          </w:p>
        </w:tc>
        <w:tc>
          <w:tcPr>
            <w:tcW w:w="1696" w:type="dxa"/>
          </w:tcPr>
          <w:p w14:paraId="0943DB3F" w14:textId="77777777" w:rsidR="00403D7F" w:rsidRPr="00353825" w:rsidRDefault="00403D7F" w:rsidP="00403D7F">
            <w:pPr>
              <w:keepLines/>
              <w:widowControl w:val="0"/>
              <w:rPr>
                <w:rFonts w:ascii="Tahoma" w:hAnsi="Tahoma" w:cs="Tahoma"/>
              </w:rPr>
            </w:pPr>
            <w:r w:rsidRPr="00353825">
              <w:rPr>
                <w:rFonts w:ascii="Tahoma" w:hAnsi="Tahoma" w:cs="Tahoma"/>
              </w:rPr>
              <w:t>Cena na enoto mere v EUR brez DDV</w:t>
            </w:r>
          </w:p>
        </w:tc>
        <w:tc>
          <w:tcPr>
            <w:tcW w:w="1978" w:type="dxa"/>
          </w:tcPr>
          <w:p w14:paraId="0B3EBADC" w14:textId="77777777" w:rsidR="00403D7F" w:rsidRPr="00353825" w:rsidRDefault="003A70E5" w:rsidP="00403D7F">
            <w:pPr>
              <w:keepLines/>
              <w:widowControl w:val="0"/>
              <w:rPr>
                <w:rFonts w:ascii="Tahoma" w:hAnsi="Tahoma" w:cs="Tahoma"/>
              </w:rPr>
            </w:pPr>
            <w:r w:rsidRPr="00353825">
              <w:rPr>
                <w:rFonts w:ascii="Tahoma" w:hAnsi="Tahoma" w:cs="Tahoma"/>
              </w:rPr>
              <w:t>Vrednost</w:t>
            </w:r>
            <w:r w:rsidR="00403D7F" w:rsidRPr="00353825">
              <w:rPr>
                <w:rFonts w:ascii="Tahoma" w:hAnsi="Tahoma" w:cs="Tahoma"/>
              </w:rPr>
              <w:t xml:space="preserve"> skupaj v EUR brez DDV</w:t>
            </w:r>
          </w:p>
        </w:tc>
      </w:tr>
      <w:tr w:rsidR="00403D7F" w:rsidRPr="00353825" w14:paraId="3B0325C8" w14:textId="77777777" w:rsidTr="00403D7F">
        <w:tc>
          <w:tcPr>
            <w:tcW w:w="3397" w:type="dxa"/>
          </w:tcPr>
          <w:p w14:paraId="2B5F66F6" w14:textId="77777777" w:rsidR="00403D7F" w:rsidRPr="00353825" w:rsidRDefault="00403D7F" w:rsidP="00403D7F">
            <w:pPr>
              <w:keepLines/>
              <w:widowControl w:val="0"/>
              <w:rPr>
                <w:rFonts w:ascii="Tahoma" w:hAnsi="Tahoma" w:cs="Tahoma"/>
              </w:rPr>
            </w:pPr>
            <w:r w:rsidRPr="00353825">
              <w:rPr>
                <w:rFonts w:ascii="Tahoma" w:hAnsi="Tahoma" w:cs="Tahoma"/>
              </w:rPr>
              <w:t>Izdelava in dobava lesen</w:t>
            </w:r>
            <w:r w:rsidR="005D76A8">
              <w:rPr>
                <w:rFonts w:ascii="Tahoma" w:hAnsi="Tahoma" w:cs="Tahoma"/>
              </w:rPr>
              <w:t>ih</w:t>
            </w:r>
            <w:r w:rsidRPr="00353825">
              <w:rPr>
                <w:rFonts w:ascii="Tahoma" w:hAnsi="Tahoma" w:cs="Tahoma"/>
              </w:rPr>
              <w:t xml:space="preserve"> zložljiv</w:t>
            </w:r>
            <w:r w:rsidR="005D76A8">
              <w:rPr>
                <w:rFonts w:ascii="Tahoma" w:hAnsi="Tahoma" w:cs="Tahoma"/>
              </w:rPr>
              <w:t>ih</w:t>
            </w:r>
            <w:r w:rsidRPr="00353825">
              <w:rPr>
                <w:rFonts w:ascii="Tahoma" w:hAnsi="Tahoma" w:cs="Tahoma"/>
              </w:rPr>
              <w:t xml:space="preserve"> stojnic</w:t>
            </w:r>
            <w:r w:rsidR="00353825" w:rsidRPr="00353825">
              <w:rPr>
                <w:rFonts w:ascii="Tahoma" w:hAnsi="Tahoma" w:cs="Tahoma"/>
              </w:rPr>
              <w:t xml:space="preserve"> TIP »LJUBLJANA SMREKA«</w:t>
            </w:r>
          </w:p>
          <w:p w14:paraId="05FDB8B3" w14:textId="77777777" w:rsidR="00403D7F" w:rsidRPr="00353825" w:rsidRDefault="00403D7F" w:rsidP="00403D7F">
            <w:pPr>
              <w:keepLines/>
              <w:widowControl w:val="0"/>
              <w:rPr>
                <w:rFonts w:ascii="Tahoma" w:hAnsi="Tahoma" w:cs="Tahoma"/>
              </w:rPr>
            </w:pPr>
          </w:p>
        </w:tc>
        <w:tc>
          <w:tcPr>
            <w:tcW w:w="1134" w:type="dxa"/>
          </w:tcPr>
          <w:p w14:paraId="71A35506" w14:textId="77777777" w:rsidR="00403D7F" w:rsidRPr="00353825" w:rsidRDefault="00403D7F" w:rsidP="00403D7F">
            <w:pPr>
              <w:keepLines/>
              <w:widowControl w:val="0"/>
              <w:rPr>
                <w:rFonts w:ascii="Tahoma" w:hAnsi="Tahoma" w:cs="Tahoma"/>
              </w:rPr>
            </w:pPr>
            <w:r w:rsidRPr="00353825">
              <w:rPr>
                <w:rFonts w:ascii="Tahoma" w:hAnsi="Tahoma" w:cs="Tahoma"/>
              </w:rPr>
              <w:t>kos</w:t>
            </w:r>
          </w:p>
        </w:tc>
        <w:tc>
          <w:tcPr>
            <w:tcW w:w="1139" w:type="dxa"/>
          </w:tcPr>
          <w:p w14:paraId="2201ACE6" w14:textId="77777777" w:rsidR="00403D7F" w:rsidRPr="00353825" w:rsidRDefault="00353825" w:rsidP="00403D7F">
            <w:pPr>
              <w:keepLines/>
              <w:widowControl w:val="0"/>
              <w:rPr>
                <w:rFonts w:ascii="Tahoma" w:hAnsi="Tahoma" w:cs="Tahoma"/>
              </w:rPr>
            </w:pPr>
            <w:r w:rsidRPr="00353825">
              <w:rPr>
                <w:rFonts w:ascii="Tahoma" w:hAnsi="Tahoma" w:cs="Tahoma"/>
              </w:rPr>
              <w:t>50</w:t>
            </w:r>
          </w:p>
        </w:tc>
        <w:tc>
          <w:tcPr>
            <w:tcW w:w="1696" w:type="dxa"/>
          </w:tcPr>
          <w:p w14:paraId="3552AA07" w14:textId="77777777" w:rsidR="00403D7F" w:rsidRPr="00353825" w:rsidRDefault="00403D7F" w:rsidP="00403D7F">
            <w:pPr>
              <w:keepLines/>
              <w:widowControl w:val="0"/>
              <w:rPr>
                <w:rFonts w:ascii="Tahoma" w:hAnsi="Tahoma" w:cs="Tahoma"/>
              </w:rPr>
            </w:pPr>
          </w:p>
        </w:tc>
        <w:tc>
          <w:tcPr>
            <w:tcW w:w="1978" w:type="dxa"/>
          </w:tcPr>
          <w:p w14:paraId="3F51AA68" w14:textId="77777777" w:rsidR="00403D7F" w:rsidRPr="00353825" w:rsidRDefault="00403D7F" w:rsidP="00403D7F">
            <w:pPr>
              <w:keepLines/>
              <w:widowControl w:val="0"/>
              <w:rPr>
                <w:rFonts w:ascii="Tahoma" w:hAnsi="Tahoma" w:cs="Tahoma"/>
              </w:rPr>
            </w:pPr>
          </w:p>
        </w:tc>
      </w:tr>
      <w:tr w:rsidR="00403D7F" w:rsidRPr="00403D7F" w14:paraId="4528D648" w14:textId="77777777" w:rsidTr="00403D7F">
        <w:tc>
          <w:tcPr>
            <w:tcW w:w="7366" w:type="dxa"/>
            <w:gridSpan w:val="4"/>
          </w:tcPr>
          <w:p w14:paraId="02CD46DF" w14:textId="77777777" w:rsidR="008649B6" w:rsidRPr="00353825" w:rsidRDefault="008649B6" w:rsidP="00403D7F">
            <w:pPr>
              <w:keepLines/>
              <w:widowControl w:val="0"/>
              <w:rPr>
                <w:rFonts w:ascii="Tahoma" w:hAnsi="Tahoma" w:cs="Tahoma"/>
              </w:rPr>
            </w:pPr>
          </w:p>
          <w:p w14:paraId="18248AFE" w14:textId="77777777" w:rsidR="00403D7F" w:rsidRDefault="00403D7F" w:rsidP="00403D7F">
            <w:pPr>
              <w:keepLines/>
              <w:widowControl w:val="0"/>
              <w:rPr>
                <w:rFonts w:ascii="Tahoma" w:hAnsi="Tahoma" w:cs="Tahoma"/>
              </w:rPr>
            </w:pPr>
            <w:r w:rsidRPr="00353825">
              <w:rPr>
                <w:rFonts w:ascii="Tahoma" w:hAnsi="Tahoma" w:cs="Tahoma"/>
              </w:rPr>
              <w:t>Skupna ponudbena vrednost v EUR brez DDV</w:t>
            </w:r>
          </w:p>
          <w:p w14:paraId="4CF4EBAC" w14:textId="77777777" w:rsidR="008649B6" w:rsidRPr="00403D7F" w:rsidRDefault="008649B6" w:rsidP="00403D7F">
            <w:pPr>
              <w:keepLines/>
              <w:widowControl w:val="0"/>
              <w:rPr>
                <w:rFonts w:ascii="Tahoma" w:hAnsi="Tahoma" w:cs="Tahoma"/>
              </w:rPr>
            </w:pPr>
          </w:p>
        </w:tc>
        <w:tc>
          <w:tcPr>
            <w:tcW w:w="1978" w:type="dxa"/>
          </w:tcPr>
          <w:p w14:paraId="6B01F535" w14:textId="77777777" w:rsidR="00403D7F" w:rsidRPr="00403D7F" w:rsidRDefault="00403D7F" w:rsidP="00403D7F">
            <w:pPr>
              <w:keepLines/>
              <w:widowControl w:val="0"/>
              <w:rPr>
                <w:rFonts w:ascii="Tahoma" w:hAnsi="Tahoma" w:cs="Tahoma"/>
              </w:rPr>
            </w:pPr>
          </w:p>
        </w:tc>
      </w:tr>
    </w:tbl>
    <w:p w14:paraId="4AB174E0" w14:textId="77777777" w:rsidR="00403D7F" w:rsidRDefault="00403D7F" w:rsidP="00B51090">
      <w:pPr>
        <w:keepLines/>
        <w:widowControl w:val="0"/>
        <w:rPr>
          <w:rFonts w:ascii="Tahoma" w:hAnsi="Tahoma" w:cs="Tahoma"/>
          <w:highlight w:val="yellow"/>
        </w:rPr>
      </w:pPr>
    </w:p>
    <w:p w14:paraId="14DDA4B9" w14:textId="77777777" w:rsidR="00403D7F" w:rsidRDefault="00403D7F" w:rsidP="00B51090">
      <w:pPr>
        <w:keepLines/>
        <w:widowControl w:val="0"/>
        <w:rPr>
          <w:rFonts w:ascii="Tahoma" w:hAnsi="Tahoma" w:cs="Tahoma"/>
          <w:highlight w:val="yellow"/>
        </w:rPr>
      </w:pPr>
    </w:p>
    <w:p w14:paraId="1604FD8A" w14:textId="77777777" w:rsidR="00403D7F" w:rsidRDefault="00403D7F" w:rsidP="00B51090">
      <w:pPr>
        <w:keepLines/>
        <w:widowControl w:val="0"/>
        <w:rPr>
          <w:rFonts w:ascii="Tahoma" w:hAnsi="Tahoma" w:cs="Tahoma"/>
          <w:highlight w:val="yellow"/>
        </w:rPr>
      </w:pPr>
    </w:p>
    <w:p w14:paraId="587F50AD" w14:textId="77777777" w:rsidR="00355F1E" w:rsidRPr="00E125E8" w:rsidRDefault="000566F5" w:rsidP="00B51090">
      <w:pPr>
        <w:keepLines/>
        <w:widowControl w:val="0"/>
        <w:numPr>
          <w:ilvl w:val="0"/>
          <w:numId w:val="6"/>
        </w:numPr>
        <w:rPr>
          <w:rFonts w:ascii="Tahoma" w:hAnsi="Tahoma" w:cs="Tahoma"/>
          <w:bCs/>
          <w:iCs/>
        </w:rPr>
      </w:pPr>
      <w:r w:rsidRPr="00E125E8">
        <w:rPr>
          <w:rFonts w:ascii="Tahoma" w:hAnsi="Tahoma" w:cs="Tahoma"/>
        </w:rPr>
        <w:t>VELJAVNOST PONUDBE:</w:t>
      </w:r>
      <w:r w:rsidR="00FC106F">
        <w:rPr>
          <w:rFonts w:ascii="Tahoma" w:hAnsi="Tahoma" w:cs="Tahoma"/>
        </w:rPr>
        <w:t xml:space="preserve"> </w:t>
      </w:r>
      <w:r w:rsidR="00086191">
        <w:rPr>
          <w:rFonts w:ascii="Tahoma" w:hAnsi="Tahoma" w:cs="Tahoma"/>
        </w:rPr>
        <w:t>31. 7. 2024</w:t>
      </w:r>
    </w:p>
    <w:p w14:paraId="2746E9DF" w14:textId="77777777" w:rsidR="000B59ED" w:rsidRPr="00076910" w:rsidRDefault="000B59ED" w:rsidP="00B51090">
      <w:pPr>
        <w:keepLines/>
        <w:widowControl w:val="0"/>
        <w:rPr>
          <w:rFonts w:ascii="Tahoma" w:hAnsi="Tahoma" w:cs="Tahoma"/>
        </w:rPr>
      </w:pPr>
    </w:p>
    <w:p w14:paraId="6686CE80" w14:textId="77777777" w:rsidR="000E6175" w:rsidRPr="00076910" w:rsidRDefault="000E6175" w:rsidP="00B51090">
      <w:pPr>
        <w:keepLines/>
        <w:widowControl w:val="0"/>
        <w:rPr>
          <w:rFonts w:ascii="Tahoma" w:hAnsi="Tahoma" w:cs="Tahoma"/>
        </w:rPr>
      </w:pPr>
    </w:p>
    <w:p w14:paraId="5CACF112" w14:textId="77777777" w:rsidR="00AC0FF6" w:rsidRPr="00076910" w:rsidRDefault="00AC0FF6" w:rsidP="00B51090">
      <w:pPr>
        <w:keepLines/>
        <w:widowControl w:val="0"/>
        <w:rPr>
          <w:rFonts w:ascii="Tahoma" w:hAnsi="Tahoma" w:cs="Tahoma"/>
        </w:rPr>
      </w:pPr>
    </w:p>
    <w:p w14:paraId="71A920F1" w14:textId="77777777"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0061C2DA"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417CDE11" w14:textId="77777777" w:rsidR="00AC0FF6" w:rsidRPr="00076910" w:rsidRDefault="00AC0FF6" w:rsidP="00B51090">
      <w:pPr>
        <w:pStyle w:val="Telobesedila-zamik"/>
        <w:keepLines/>
        <w:widowControl w:val="0"/>
        <w:tabs>
          <w:tab w:val="left" w:pos="357"/>
        </w:tabs>
        <w:ind w:left="357"/>
        <w:rPr>
          <w:rFonts w:ascii="Tahoma" w:hAnsi="Tahoma" w:cs="Tahoma"/>
          <w:sz w:val="20"/>
          <w:lang w:val="sl-SI"/>
        </w:rPr>
      </w:pPr>
    </w:p>
    <w:p w14:paraId="6E6006D8"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74F37E6F" w14:textId="77777777"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14:paraId="3C464CCE" w14:textId="77777777" w:rsidR="000E6175" w:rsidRPr="00076910" w:rsidRDefault="000E6175" w:rsidP="00B51090">
      <w:pPr>
        <w:pStyle w:val="Telobesedila-zamik"/>
        <w:keepLines/>
        <w:widowControl w:val="0"/>
        <w:tabs>
          <w:tab w:val="left" w:pos="357"/>
        </w:tabs>
        <w:ind w:left="357"/>
        <w:jc w:val="right"/>
        <w:rPr>
          <w:rFonts w:ascii="Tahoma" w:hAnsi="Tahoma" w:cs="Tahoma"/>
          <w:sz w:val="20"/>
          <w:lang w:val="sl-SI"/>
        </w:rPr>
      </w:pPr>
    </w:p>
    <w:p w14:paraId="6FFD44A3"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p w14:paraId="623F1E32"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p w14:paraId="2A763D1B"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p w14:paraId="1512FF97"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p w14:paraId="14E401F9" w14:textId="77777777" w:rsidR="00427B36" w:rsidRPr="00076910" w:rsidRDefault="00E978CC" w:rsidP="00AA0F2A">
      <w:pPr>
        <w:pStyle w:val="Telobesedila-zamik"/>
        <w:keepLines/>
        <w:widowControl w:val="0"/>
        <w:tabs>
          <w:tab w:val="left" w:pos="357"/>
        </w:tabs>
        <w:ind w:left="357"/>
        <w:jc w:val="left"/>
        <w:rPr>
          <w:rFonts w:ascii="Tahoma" w:hAnsi="Tahoma" w:cs="Tahoma"/>
          <w:sz w:val="20"/>
          <w:lang w:val="sl-SI"/>
        </w:rPr>
      </w:pPr>
      <w:r w:rsidRPr="00A73B7E">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66E53C16" w14:textId="77777777" w:rsidTr="00AF258A">
        <w:tc>
          <w:tcPr>
            <w:tcW w:w="9282" w:type="dxa"/>
            <w:tcBorders>
              <w:top w:val="single" w:sz="4" w:space="0" w:color="auto"/>
              <w:bottom w:val="single" w:sz="4" w:space="0" w:color="auto"/>
            </w:tcBorders>
          </w:tcPr>
          <w:p w14:paraId="0A2C7731" w14:textId="77777777"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EE0CCA">
              <w:rPr>
                <w:rFonts w:ascii="Tahoma" w:eastAsia="Calibri" w:hAnsi="Tahoma" w:cs="Tahoma"/>
                <w:lang w:eastAsia="en-US"/>
              </w:rPr>
              <w:t>IZJAVA – GOSPODARSKI SUBJEKT</w:t>
            </w:r>
            <w:r w:rsidRPr="00076910">
              <w:rPr>
                <w:rFonts w:ascii="Tahoma" w:eastAsia="Calibri" w:hAnsi="Tahoma" w:cs="Tahoma"/>
                <w:lang w:eastAsia="en-US"/>
              </w:rPr>
              <w:t xml:space="preserve"> </w:t>
            </w:r>
          </w:p>
        </w:tc>
      </w:tr>
    </w:tbl>
    <w:p w14:paraId="033EF50F" w14:textId="77777777" w:rsidR="00F730CB" w:rsidRPr="00076910" w:rsidRDefault="00F730CB" w:rsidP="00B11E1B">
      <w:pPr>
        <w:keepNext/>
        <w:widowControl w:val="0"/>
        <w:jc w:val="both"/>
        <w:rPr>
          <w:rFonts w:ascii="Tahoma" w:hAnsi="Tahoma" w:cs="Tahoma"/>
        </w:rPr>
      </w:pPr>
    </w:p>
    <w:p w14:paraId="214BE47E" w14:textId="77777777"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14:paraId="77897769" w14:textId="77777777" w:rsidR="00F730CB" w:rsidRPr="00076910" w:rsidRDefault="00F730CB" w:rsidP="00B11E1B">
      <w:pPr>
        <w:keepNext/>
        <w:widowControl w:val="0"/>
        <w:pBdr>
          <w:bottom w:val="single" w:sz="4" w:space="1" w:color="auto"/>
        </w:pBdr>
        <w:jc w:val="both"/>
        <w:rPr>
          <w:rFonts w:ascii="Tahoma" w:eastAsia="Calibri" w:hAnsi="Tahoma" w:cs="Tahoma"/>
          <w:lang w:eastAsia="en-US"/>
        </w:rPr>
      </w:pPr>
    </w:p>
    <w:p w14:paraId="6FB6EC7B" w14:textId="77777777" w:rsidR="00863953" w:rsidRPr="00076910" w:rsidRDefault="00863953" w:rsidP="00B11E1B">
      <w:pPr>
        <w:keepNext/>
        <w:widowControl w:val="0"/>
        <w:tabs>
          <w:tab w:val="left" w:pos="284"/>
        </w:tabs>
        <w:jc w:val="both"/>
        <w:rPr>
          <w:rFonts w:ascii="Tahoma" w:hAnsi="Tahoma" w:cs="Tahoma"/>
        </w:rPr>
      </w:pPr>
    </w:p>
    <w:p w14:paraId="579B15E8" w14:textId="77777777" w:rsidR="00F730CB" w:rsidRPr="00076910" w:rsidRDefault="00863953" w:rsidP="00B11E1B">
      <w:pPr>
        <w:keepNext/>
        <w:widowControl w:val="0"/>
        <w:tabs>
          <w:tab w:val="left" w:pos="284"/>
        </w:tabs>
        <w:jc w:val="both"/>
        <w:rPr>
          <w:rFonts w:ascii="Tahoma" w:hAnsi="Tahoma" w:cs="Tahoma"/>
        </w:rPr>
      </w:pPr>
      <w:r w:rsidRPr="00076910">
        <w:rPr>
          <w:rFonts w:ascii="Tahoma" w:hAnsi="Tahoma" w:cs="Tahoma"/>
        </w:rPr>
        <w:t xml:space="preserve">V zvezi z oddajo javnega naročila št. </w:t>
      </w:r>
      <w:r w:rsidR="00C25B97" w:rsidRPr="00C25B97">
        <w:rPr>
          <w:rFonts w:ascii="Tahoma" w:hAnsi="Tahoma" w:cs="Tahoma"/>
          <w:b/>
        </w:rPr>
        <w:t>LPT-</w:t>
      </w:r>
      <w:r w:rsidR="00ED5D2C">
        <w:rPr>
          <w:rFonts w:ascii="Tahoma" w:hAnsi="Tahoma" w:cs="Tahoma"/>
          <w:b/>
        </w:rPr>
        <w:t>33/24</w:t>
      </w:r>
      <w:r w:rsidR="00C25B97" w:rsidRPr="00C25B97">
        <w:rPr>
          <w:rFonts w:ascii="Tahoma" w:hAnsi="Tahoma" w:cs="Tahoma"/>
          <w:b/>
        </w:rPr>
        <w:t xml:space="preserve"> </w:t>
      </w:r>
      <w:r w:rsidR="00706681">
        <w:rPr>
          <w:rFonts w:ascii="Tahoma" w:hAnsi="Tahoma" w:cs="Tahoma"/>
          <w:b/>
        </w:rPr>
        <w:t>Lesene zložljive stojnice</w:t>
      </w:r>
      <w:r w:rsidR="00E14E2A" w:rsidRPr="00076910">
        <w:rPr>
          <w:rFonts w:ascii="Tahoma" w:hAnsi="Tahoma" w:cs="Tahoma"/>
        </w:rPr>
        <w:t xml:space="preserve"> izjavljamo da</w:t>
      </w:r>
      <w:r w:rsidRPr="00076910">
        <w:rPr>
          <w:rFonts w:ascii="Tahoma" w:hAnsi="Tahoma" w:cs="Tahoma"/>
        </w:rPr>
        <w:t>:</w:t>
      </w:r>
    </w:p>
    <w:p w14:paraId="73A43C6C"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nam (gospodarskem subjektu) ali osebi, ki je članica upravnega, vodstvenega ali nadzornega organa tega gospodarskega subjekta ali ki ima pooblastila za njegovo zastopanje ali odločanje ali nadzor v njem, </w:t>
      </w:r>
      <w:r w:rsidR="00BC2459" w:rsidRPr="00BC2459">
        <w:rPr>
          <w:rFonts w:ascii="Tahoma" w:eastAsia="Calibri" w:hAnsi="Tahoma" w:cs="Tahoma"/>
          <w:lang w:eastAsia="en-US"/>
        </w:rPr>
        <w:t xml:space="preserve">ni bila izrečena pravnomočna sodba za kazniva dejanja iz Kazenskega zakonika (Ur. l. RS, št. 50/12 – uradno prečiščeno besedilo, 6/16 – </w:t>
      </w:r>
      <w:proofErr w:type="spellStart"/>
      <w:r w:rsidR="00BC2459" w:rsidRPr="00BC2459">
        <w:rPr>
          <w:rFonts w:ascii="Tahoma" w:eastAsia="Calibri" w:hAnsi="Tahoma" w:cs="Tahoma"/>
          <w:lang w:eastAsia="en-US"/>
        </w:rPr>
        <w:t>popr</w:t>
      </w:r>
      <w:proofErr w:type="spellEnd"/>
      <w:r w:rsidR="00BC2459" w:rsidRPr="00BC2459">
        <w:rPr>
          <w:rFonts w:ascii="Tahoma" w:eastAsia="Calibri" w:hAnsi="Tahoma" w:cs="Tahoma"/>
          <w:lang w:eastAsia="en-US"/>
        </w:rPr>
        <w:t>., 54/15, 38/16, 27/17, 23/20, 91/20, 95/21, 186/21 in 105/22 – ZZNŠPP; v nadaljnjem besedilu: KZ-1) ali za primerljiva kazniva dejanja, kot so opredeljena v prvem odstavku 75. člena ZJN-3</w:t>
      </w:r>
      <w:r w:rsidRPr="00076910">
        <w:rPr>
          <w:rFonts w:ascii="Tahoma" w:eastAsia="Calibri" w:hAnsi="Tahoma" w:cs="Tahoma"/>
          <w:lang w:eastAsia="en-US"/>
        </w:rPr>
        <w:t>;</w:t>
      </w:r>
    </w:p>
    <w:p w14:paraId="7EAEDE96"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159E1B4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6D8A27B8"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6822BA5F" w14:textId="77777777" w:rsidR="00EB57C7" w:rsidRPr="00076910" w:rsidRDefault="00EB57C7"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BC2459">
        <w:rPr>
          <w:rFonts w:ascii="Tahoma" w:hAnsi="Tahoma" w:cs="Tahoma"/>
        </w:rPr>
        <w:t>treh</w:t>
      </w:r>
      <w:r w:rsidR="00BC2459" w:rsidRPr="00076910">
        <w:rPr>
          <w:rFonts w:ascii="Tahoma" w:hAnsi="Tahoma" w:cs="Tahoma"/>
        </w:rPr>
        <w:t xml:space="preserve"> </w:t>
      </w:r>
      <w:r w:rsidRPr="00076910">
        <w:rPr>
          <w:rFonts w:ascii="Tahoma" w:hAnsi="Tahoma" w:cs="Tahoma"/>
        </w:rPr>
        <w:t>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754CA85"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2AEA1B65"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7229CBA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4877B1D2"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32ED967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5FB115A9"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2798DF78"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14:paraId="2EC1C7BA"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5B17E8D6"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nismo uvrščeni v evidenco poslovnih subjektov katerim je prepovedano poslovanje z naročnikom na </w:t>
      </w:r>
      <w:r w:rsidRPr="00076910">
        <w:rPr>
          <w:rFonts w:ascii="Tahoma" w:eastAsia="Calibri" w:hAnsi="Tahoma" w:cs="Tahoma"/>
          <w:lang w:eastAsia="en-US"/>
        </w:rPr>
        <w:lastRenderedPageBreak/>
        <w:t>podlagi 35. člena Zakona o integriteti in preprečevanju korupcije (Uradni list RS, št. 69/11 ZIntPK-UPB2</w:t>
      </w:r>
      <w:r w:rsidR="0050255C" w:rsidRPr="00076910">
        <w:rPr>
          <w:rFonts w:ascii="Tahoma" w:eastAsia="Calibri" w:hAnsi="Tahoma" w:cs="Tahoma"/>
          <w:lang w:eastAsia="en-US"/>
        </w:rPr>
        <w:t xml:space="preserve"> in 158/20</w:t>
      </w:r>
      <w:r w:rsidRPr="00076910">
        <w:rPr>
          <w:rFonts w:ascii="Tahoma" w:eastAsia="Calibri" w:hAnsi="Tahoma" w:cs="Tahoma"/>
          <w:lang w:eastAsia="en-US"/>
        </w:rPr>
        <w:t>);</w:t>
      </w:r>
    </w:p>
    <w:p w14:paraId="3F4C3169"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6910508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31EF0F09"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3B208FA1"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6B32F8A4" w14:textId="77777777" w:rsidR="00F730CB"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r w:rsidR="004C1FEA">
        <w:rPr>
          <w:rFonts w:ascii="Tahoma" w:eastAsia="Calibri" w:hAnsi="Tahoma" w:cs="Tahoma"/>
          <w:lang w:eastAsia="en-US"/>
        </w:rPr>
        <w:t>,</w:t>
      </w:r>
    </w:p>
    <w:p w14:paraId="1D798DA9" w14:textId="77777777" w:rsidR="004C1FEA" w:rsidRPr="00076910" w:rsidRDefault="004C1FEA" w:rsidP="004C1FEA">
      <w:pPr>
        <w:keepNext/>
        <w:widowControl w:val="0"/>
        <w:numPr>
          <w:ilvl w:val="0"/>
          <w:numId w:val="19"/>
        </w:numPr>
        <w:spacing w:after="200"/>
        <w:ind w:left="142" w:hanging="79"/>
        <w:jc w:val="both"/>
        <w:rPr>
          <w:rFonts w:ascii="Tahoma" w:eastAsia="Calibri" w:hAnsi="Tahoma" w:cs="Tahoma"/>
          <w:lang w:eastAsia="en-US"/>
        </w:rPr>
      </w:pPr>
      <w:r>
        <w:rPr>
          <w:rFonts w:ascii="Tahoma" w:eastAsia="Calibri" w:hAnsi="Tahoma" w:cs="Tahoma"/>
          <w:lang w:eastAsia="en-US"/>
        </w:rPr>
        <w:t xml:space="preserve">  izpolnjujemo</w:t>
      </w:r>
      <w:r w:rsidRPr="004C1FEA">
        <w:rPr>
          <w:rFonts w:ascii="Tahoma" w:eastAsia="Calibri" w:hAnsi="Tahoma" w:cs="Tahoma"/>
          <w:lang w:eastAsia="en-US"/>
        </w:rPr>
        <w:t xml:space="preserve"> tehnične zahteve, navedene v prilogah Tehnična specifikacija – Izdelava in dobava lesenih zložljivih stojnic Tehnična specifikacija – Izdelava in dobava lesnih klopi.</w:t>
      </w:r>
    </w:p>
    <w:p w14:paraId="5B3C5D64" w14:textId="77777777"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r w:rsidR="00BC2459">
        <w:rPr>
          <w:rFonts w:ascii="Tahoma" w:hAnsi="Tahoma" w:cs="Tahoma"/>
        </w:rPr>
        <w:t>oziroma pooblaščeni predstavnik naročnika</w:t>
      </w:r>
    </w:p>
    <w:p w14:paraId="35D7ACBB" w14:textId="77777777"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8A192A">
        <w:rPr>
          <w:rFonts w:ascii="Tahoma" w:hAnsi="Tahoma" w:cs="Tahoma"/>
        </w:rPr>
        <w:t>LPT-</w:t>
      </w:r>
      <w:r w:rsidR="00ED5D2C">
        <w:rPr>
          <w:rFonts w:ascii="Tahoma" w:hAnsi="Tahoma" w:cs="Tahoma"/>
        </w:rPr>
        <w:t>33/24</w:t>
      </w:r>
      <w:r w:rsidRPr="00076910">
        <w:rPr>
          <w:rFonts w:ascii="Tahoma" w:hAnsi="Tahoma" w:cs="Tahoma"/>
        </w:rPr>
        <w:t xml:space="preserve"> pridobi podatke za preveritev ponudbe v skladu z 89. členom ZJN-3 v enotnem informacijskem sistemu – </w:t>
      </w:r>
      <w:proofErr w:type="spellStart"/>
      <w:r w:rsidRPr="00076910">
        <w:rPr>
          <w:rFonts w:ascii="Tahoma" w:hAnsi="Tahoma" w:cs="Tahoma"/>
        </w:rPr>
        <w:t>eDosje</w:t>
      </w:r>
      <w:proofErr w:type="spellEnd"/>
      <w:r w:rsidRPr="00076910">
        <w:rPr>
          <w:rFonts w:ascii="Tahoma" w:hAnsi="Tahoma" w:cs="Tahoma"/>
        </w:rPr>
        <w:t xml:space="preserve"> iz devetega odstavka 77. člena ZJN-3</w:t>
      </w:r>
      <w:r w:rsidR="00BC2459">
        <w:rPr>
          <w:rFonts w:ascii="Tahoma" w:hAnsi="Tahoma" w:cs="Tahoma"/>
        </w:rPr>
        <w:t xml:space="preserve"> </w:t>
      </w:r>
      <w:r w:rsidR="00BC2459" w:rsidRPr="00BC2459">
        <w:rPr>
          <w:rFonts w:ascii="Tahoma" w:hAnsi="Tahoma" w:cs="Tahoma"/>
        </w:rPr>
        <w:t>ter se tudi zavezujemo, da bomo na zahtevo naročnika predložiti dodatna pooblastila za preveritev podatkov iz uradnih evidenc</w:t>
      </w:r>
      <w:r w:rsidR="00BC2459">
        <w:rPr>
          <w:rFonts w:ascii="Tahoma" w:hAnsi="Tahoma" w:cs="Tahoma"/>
        </w:rPr>
        <w:t>.</w:t>
      </w:r>
    </w:p>
    <w:p w14:paraId="2E0A4EE3" w14:textId="77777777" w:rsidR="00F730CB" w:rsidRPr="00076910" w:rsidRDefault="00BC2459" w:rsidP="00B11E1B">
      <w:pPr>
        <w:keepNext/>
        <w:widowControl w:val="0"/>
        <w:tabs>
          <w:tab w:val="left" w:pos="0"/>
        </w:tabs>
        <w:ind w:right="-2"/>
        <w:jc w:val="both"/>
        <w:rPr>
          <w:rFonts w:ascii="Tahoma" w:hAnsi="Tahoma" w:cs="Tahoma"/>
          <w:i/>
        </w:rPr>
      </w:pPr>
      <w:r w:rsidRPr="00076910" w:rsidDel="00BC2459">
        <w:rPr>
          <w:rFonts w:ascii="Tahoma" w:hAnsi="Tahoma" w:cs="Tahoma"/>
        </w:rPr>
        <w:t xml:space="preserve"> </w:t>
      </w:r>
      <w:r w:rsidR="00F730CB" w:rsidRPr="00076910">
        <w:rPr>
          <w:rFonts w:ascii="Tahoma" w:hAnsi="Tahoma" w:cs="Tahoma"/>
          <w:i/>
        </w:rPr>
        <w:t>(velja za gospodarski subjekt s sedežem v Republiki Sloveniji)</w:t>
      </w:r>
    </w:p>
    <w:p w14:paraId="5C8122D8" w14:textId="77777777" w:rsidR="00F730CB" w:rsidRPr="00076910" w:rsidRDefault="00F730CB" w:rsidP="00B11E1B">
      <w:pPr>
        <w:keepNext/>
        <w:widowControl w:val="0"/>
        <w:jc w:val="both"/>
        <w:rPr>
          <w:rFonts w:ascii="Tahoma" w:hAnsi="Tahoma" w:cs="Tahoma"/>
        </w:rPr>
      </w:pPr>
    </w:p>
    <w:p w14:paraId="6122A424" w14:textId="77777777" w:rsidR="00F730CB" w:rsidRPr="00076910" w:rsidRDefault="00F730CB" w:rsidP="00B11E1B">
      <w:pPr>
        <w:keepNext/>
        <w:widowControl w:val="0"/>
        <w:jc w:val="both"/>
        <w:rPr>
          <w:rFonts w:ascii="Tahoma" w:hAnsi="Tahoma" w:cs="Tahoma"/>
        </w:rPr>
      </w:pPr>
    </w:p>
    <w:p w14:paraId="08FFD398" w14:textId="77777777" w:rsidR="00532DF1" w:rsidRPr="00076910" w:rsidRDefault="00532DF1" w:rsidP="00B11E1B">
      <w:pPr>
        <w:keepNext/>
        <w:widowControl w:val="0"/>
        <w:jc w:val="both"/>
        <w:rPr>
          <w:rFonts w:ascii="Tahoma" w:hAnsi="Tahoma" w:cs="Tahoma"/>
        </w:rPr>
      </w:pPr>
    </w:p>
    <w:p w14:paraId="596531E1" w14:textId="77777777" w:rsidR="00532DF1" w:rsidRPr="00076910" w:rsidRDefault="00532DF1" w:rsidP="00B11E1B">
      <w:pPr>
        <w:keepNext/>
        <w:widowControl w:val="0"/>
        <w:jc w:val="both"/>
        <w:rPr>
          <w:rFonts w:ascii="Tahoma" w:hAnsi="Tahoma" w:cs="Tahoma"/>
        </w:rPr>
      </w:pPr>
    </w:p>
    <w:p w14:paraId="1A375F67" w14:textId="77777777" w:rsidR="00515E77" w:rsidRPr="00076910" w:rsidRDefault="00515E77" w:rsidP="00B11E1B">
      <w:pPr>
        <w:keepNext/>
        <w:widowControl w:val="0"/>
        <w:jc w:val="both"/>
        <w:rPr>
          <w:rFonts w:ascii="Tahoma" w:hAnsi="Tahoma" w:cs="Tahoma"/>
        </w:rPr>
      </w:pPr>
    </w:p>
    <w:p w14:paraId="5953C403" w14:textId="77777777"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14:paraId="7D939FDF" w14:textId="77777777"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236926B9" w14:textId="77777777" w:rsidR="00532DF1" w:rsidRPr="00076910" w:rsidRDefault="00532DF1" w:rsidP="00B11E1B">
      <w:pPr>
        <w:keepNext/>
        <w:widowControl w:val="0"/>
        <w:jc w:val="both"/>
        <w:rPr>
          <w:rFonts w:ascii="Tahoma" w:hAnsi="Tahoma" w:cs="Tahoma"/>
        </w:rPr>
      </w:pPr>
    </w:p>
    <w:p w14:paraId="13FF52AA" w14:textId="77777777" w:rsidR="00532DF1" w:rsidRPr="00076910" w:rsidRDefault="00532DF1" w:rsidP="00B11E1B">
      <w:pPr>
        <w:keepNext/>
        <w:widowControl w:val="0"/>
        <w:jc w:val="both"/>
        <w:rPr>
          <w:rFonts w:ascii="Tahoma" w:hAnsi="Tahoma" w:cs="Tahoma"/>
        </w:rPr>
      </w:pPr>
    </w:p>
    <w:p w14:paraId="4512F3DD" w14:textId="77777777" w:rsidR="00532DF1" w:rsidRPr="00076910" w:rsidRDefault="00532DF1" w:rsidP="00B11E1B">
      <w:pPr>
        <w:keepNext/>
        <w:widowControl w:val="0"/>
        <w:jc w:val="both"/>
        <w:rPr>
          <w:rFonts w:ascii="Tahoma" w:hAnsi="Tahoma" w:cs="Tahoma"/>
        </w:rPr>
      </w:pPr>
    </w:p>
    <w:p w14:paraId="0322304B" w14:textId="77777777" w:rsidR="00F730CB" w:rsidRPr="00076910" w:rsidRDefault="00F730CB" w:rsidP="00B11E1B">
      <w:pPr>
        <w:keepNext/>
        <w:widowControl w:val="0"/>
        <w:jc w:val="both"/>
        <w:rPr>
          <w:rFonts w:ascii="Tahoma" w:hAnsi="Tahoma" w:cs="Tahoma"/>
          <w:b/>
          <w:bCs/>
          <w:i/>
        </w:rPr>
      </w:pPr>
    </w:p>
    <w:p w14:paraId="51A359E7" w14:textId="77777777"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14:paraId="02BCD6A7" w14:textId="77777777"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p w14:paraId="21838615" w14:textId="77777777"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0D44261C" w14:textId="77777777" w:rsidTr="006007C8">
        <w:trPr>
          <w:trHeight w:val="283"/>
        </w:trPr>
        <w:tc>
          <w:tcPr>
            <w:tcW w:w="569" w:type="dxa"/>
            <w:tcBorders>
              <w:right w:val="nil"/>
            </w:tcBorders>
          </w:tcPr>
          <w:p w14:paraId="4DBB9D0F" w14:textId="77777777" w:rsidR="0061693F" w:rsidRPr="00076910" w:rsidRDefault="0061693F" w:rsidP="00B11E1B">
            <w:pPr>
              <w:keepNext/>
              <w:widowControl w:val="0"/>
              <w:jc w:val="both"/>
              <w:rPr>
                <w:rFonts w:ascii="Tahoma" w:hAnsi="Tahoma" w:cs="Tahoma"/>
              </w:rPr>
            </w:pPr>
          </w:p>
        </w:tc>
        <w:tc>
          <w:tcPr>
            <w:tcW w:w="6638" w:type="dxa"/>
            <w:tcBorders>
              <w:left w:val="nil"/>
            </w:tcBorders>
          </w:tcPr>
          <w:p w14:paraId="31853998" w14:textId="77777777"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14:paraId="5EFF3A55" w14:textId="77777777" w:rsidR="0061693F" w:rsidRPr="00076910" w:rsidRDefault="0061693F" w:rsidP="00B11E1B">
            <w:pPr>
              <w:keepNext/>
              <w:widowControl w:val="0"/>
              <w:jc w:val="both"/>
              <w:rPr>
                <w:rFonts w:ascii="Tahoma" w:hAnsi="Tahoma" w:cs="Tahoma"/>
                <w:b/>
                <w:i/>
                <w:strike/>
              </w:rPr>
            </w:pPr>
          </w:p>
        </w:tc>
        <w:tc>
          <w:tcPr>
            <w:tcW w:w="524" w:type="dxa"/>
            <w:tcBorders>
              <w:left w:val="nil"/>
            </w:tcBorders>
          </w:tcPr>
          <w:p w14:paraId="006DBEFA" w14:textId="77777777" w:rsidR="0061693F" w:rsidRPr="00076910" w:rsidRDefault="0061693F" w:rsidP="00B11E1B">
            <w:pPr>
              <w:keepNext/>
              <w:widowControl w:val="0"/>
              <w:jc w:val="both"/>
              <w:rPr>
                <w:rFonts w:ascii="Tahoma" w:hAnsi="Tahoma" w:cs="Tahoma"/>
                <w:b/>
                <w:i/>
                <w:strike/>
              </w:rPr>
            </w:pPr>
          </w:p>
        </w:tc>
      </w:tr>
    </w:tbl>
    <w:p w14:paraId="0A76B6E0" w14:textId="77777777" w:rsidR="0061693F" w:rsidRPr="00177C96" w:rsidRDefault="0061693F" w:rsidP="00B11E1B">
      <w:pPr>
        <w:keepNext/>
        <w:widowControl w:val="0"/>
        <w:jc w:val="both"/>
        <w:rPr>
          <w:rFonts w:ascii="Tahoma" w:hAnsi="Tahoma" w:cs="Tahoma"/>
          <w:bCs/>
          <w:noProof/>
        </w:rPr>
      </w:pPr>
    </w:p>
    <w:p w14:paraId="07525EEC" w14:textId="77777777" w:rsidR="00100715" w:rsidRPr="00177C96" w:rsidRDefault="00100715" w:rsidP="00B11E1B">
      <w:pPr>
        <w:keepNext/>
        <w:widowControl w:val="0"/>
        <w:jc w:val="both"/>
        <w:rPr>
          <w:rFonts w:ascii="Tahoma" w:hAnsi="Tahoma" w:cs="Tahoma"/>
          <w:bCs/>
          <w:noProof/>
        </w:rPr>
      </w:pPr>
      <w:r w:rsidRPr="00177C96">
        <w:rPr>
          <w:rFonts w:ascii="Tahoma" w:hAnsi="Tahoma" w:cs="Tahoma"/>
        </w:rPr>
        <w:t xml:space="preserve">V zvezi z oddajo javnega naročila št. </w:t>
      </w:r>
      <w:r w:rsidR="00D71E6A" w:rsidRPr="00D70CAD">
        <w:rPr>
          <w:rFonts w:ascii="Tahoma" w:hAnsi="Tahoma" w:cs="Tahoma"/>
          <w:b/>
          <w:bCs/>
        </w:rPr>
        <w:t>LPT-33/23 Lesene zložljive stojnice</w:t>
      </w:r>
      <w:r w:rsidR="00412F3A" w:rsidRPr="00177C96">
        <w:rPr>
          <w:rFonts w:ascii="Tahoma" w:hAnsi="Tahoma" w:cs="Tahoma"/>
          <w:b/>
        </w:rPr>
        <w:t xml:space="preserve"> </w:t>
      </w:r>
      <w:r w:rsidRPr="00177C96">
        <w:rPr>
          <w:rFonts w:ascii="Tahoma" w:hAnsi="Tahoma" w:cs="Tahoma"/>
        </w:rPr>
        <w:t>dajem naslednjo izjavo:</w:t>
      </w:r>
    </w:p>
    <w:p w14:paraId="7E102DA7"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DB464C7"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1C8B0754"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CA4DD9C"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7BD67712"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DA2DFBA"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C6DDBE2"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3D992393"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36F69A44"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2D88F0B4"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79870699"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4C151A49"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09E425A"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32645CC0"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4F46F45C"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7019599E"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178FE754"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6AA4EC5"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4E9C9975"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8B7F8B1"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74CC7A4F"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637D2AFF"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53E7740B" w14:textId="77777777" w:rsidR="0061693F"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da mi ni bila izrečena </w:t>
      </w:r>
      <w:r w:rsidR="00BC2459" w:rsidRPr="00BC2459">
        <w:rPr>
          <w:rFonts w:ascii="Tahoma" w:hAnsi="Tahoma" w:cs="Tahoma"/>
        </w:rPr>
        <w:t xml:space="preserve">pravnomočna sodba za kazniva dejanja iz Kazenskega zakonika (Ur. l. RS, št. 50/12 – uradno prečiščeno besedilo, 6/16 – </w:t>
      </w:r>
      <w:proofErr w:type="spellStart"/>
      <w:r w:rsidR="00BC2459" w:rsidRPr="00BC2459">
        <w:rPr>
          <w:rFonts w:ascii="Tahoma" w:hAnsi="Tahoma" w:cs="Tahoma"/>
        </w:rPr>
        <w:t>popr</w:t>
      </w:r>
      <w:proofErr w:type="spellEnd"/>
      <w:r w:rsidR="00BC2459" w:rsidRPr="00BC2459">
        <w:rPr>
          <w:rFonts w:ascii="Tahoma" w:hAnsi="Tahoma" w:cs="Tahoma"/>
        </w:rPr>
        <w:t>., 54/15, 38/16, 27/17, 23/20, 91/20, 95/21, 186/21 in 105/22 – ZZNŠPP; v nadaljnjem besedilu: KZ-1) ali za primerljiva kazniva dejanja, kot so opredeljena v prvem odstavku 75. člena ZJN-3</w:t>
      </w:r>
      <w:r w:rsidRPr="00076910">
        <w:rPr>
          <w:rFonts w:ascii="Tahoma" w:hAnsi="Tahoma" w:cs="Tahoma"/>
        </w:rPr>
        <w:t xml:space="preserve"> </w:t>
      </w:r>
    </w:p>
    <w:p w14:paraId="715BAA0D" w14:textId="77777777" w:rsidR="000C3CC8" w:rsidRPr="00076910" w:rsidRDefault="000C3CC8" w:rsidP="00B11E1B">
      <w:pPr>
        <w:keepNext/>
        <w:widowControl w:val="0"/>
        <w:tabs>
          <w:tab w:val="left" w:pos="567"/>
          <w:tab w:val="num" w:pos="851"/>
          <w:tab w:val="left" w:pos="993"/>
        </w:tabs>
        <w:jc w:val="both"/>
        <w:rPr>
          <w:rFonts w:ascii="Tahoma" w:hAnsi="Tahoma" w:cs="Tahoma"/>
        </w:rPr>
      </w:pPr>
    </w:p>
    <w:p w14:paraId="6497AFAE" w14:textId="77777777" w:rsidR="0061693F" w:rsidRPr="00076910" w:rsidRDefault="000C3CC8" w:rsidP="00B11E1B">
      <w:pPr>
        <w:keepNext/>
        <w:widowControl w:val="0"/>
        <w:tabs>
          <w:tab w:val="left" w:pos="567"/>
          <w:tab w:val="num" w:pos="851"/>
          <w:tab w:val="left" w:pos="993"/>
        </w:tabs>
        <w:jc w:val="both"/>
        <w:rPr>
          <w:rFonts w:ascii="Tahoma" w:hAnsi="Tahoma" w:cs="Tahoma"/>
        </w:rPr>
      </w:pPr>
      <w:r w:rsidRPr="000C3CC8">
        <w:rPr>
          <w:rFonts w:ascii="Tahoma" w:hAnsi="Tahoma" w:cs="Tahoma"/>
        </w:rPr>
        <w:t xml:space="preserve">in soglašam, da lahko JAVNI HOLDING Ljubljana, </w:t>
      </w:r>
      <w:proofErr w:type="spellStart"/>
      <w:r w:rsidRPr="000C3CC8">
        <w:rPr>
          <w:rFonts w:ascii="Tahoma" w:hAnsi="Tahoma" w:cs="Tahoma"/>
        </w:rPr>
        <w:t>d.o.o</w:t>
      </w:r>
      <w:proofErr w:type="spellEnd"/>
      <w:r w:rsidRPr="000C3CC8">
        <w:rPr>
          <w:rFonts w:ascii="Tahoma" w:hAnsi="Tahoma" w:cs="Tahoma"/>
        </w:rPr>
        <w:t xml:space="preserve">., ki na podlagi pooblastila naročnika vodi postopek javnega naročila, za preveritev ponudbe v enotnem informacijskem sistemu – </w:t>
      </w:r>
      <w:proofErr w:type="spellStart"/>
      <w:r w:rsidRPr="000C3CC8">
        <w:rPr>
          <w:rFonts w:ascii="Tahoma" w:hAnsi="Tahoma" w:cs="Tahoma"/>
        </w:rPr>
        <w:t>eDosje</w:t>
      </w:r>
      <w:proofErr w:type="spellEnd"/>
      <w:r w:rsidRPr="000C3CC8">
        <w:rPr>
          <w:rFonts w:ascii="Tahoma" w:hAnsi="Tahoma" w:cs="Tahoma"/>
        </w:rPr>
        <w:t xml:space="preserve"> na podlagi devetega odstavka 77. člena ZJN-3, podatke preveri oziroma pridobi z uporabo enotnega informacijskega sistema </w:t>
      </w:r>
      <w:proofErr w:type="spellStart"/>
      <w:r w:rsidRPr="000C3CC8">
        <w:rPr>
          <w:rFonts w:ascii="Tahoma" w:hAnsi="Tahoma" w:cs="Tahoma"/>
        </w:rPr>
        <w:t>eJN</w:t>
      </w:r>
      <w:proofErr w:type="spellEnd"/>
      <w:r w:rsidRPr="000C3CC8">
        <w:rPr>
          <w:rFonts w:ascii="Tahoma" w:hAnsi="Tahoma" w:cs="Tahoma"/>
        </w:rPr>
        <w:t xml:space="preserve"> – </w:t>
      </w:r>
      <w:proofErr w:type="spellStart"/>
      <w:r w:rsidRPr="000C3CC8">
        <w:rPr>
          <w:rFonts w:ascii="Tahoma" w:hAnsi="Tahoma" w:cs="Tahoma"/>
        </w:rPr>
        <w:t>eDosje</w:t>
      </w:r>
      <w:proofErr w:type="spellEnd"/>
      <w:r w:rsidRPr="000C3CC8">
        <w:rPr>
          <w:rFonts w:ascii="Tahoma" w:hAnsi="Tahoma" w:cs="Tahoma"/>
        </w:rPr>
        <w:t>.</w:t>
      </w:r>
    </w:p>
    <w:p w14:paraId="2A3B82E6"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8197F7B"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53C67EE"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4B829F62" w14:textId="77777777" w:rsidTr="00653FA7">
        <w:trPr>
          <w:trHeight w:val="235"/>
        </w:trPr>
        <w:tc>
          <w:tcPr>
            <w:tcW w:w="3402" w:type="dxa"/>
            <w:tcBorders>
              <w:top w:val="single" w:sz="4" w:space="0" w:color="auto"/>
            </w:tcBorders>
          </w:tcPr>
          <w:p w14:paraId="496BCB8F"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476D0C55"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3D7EFB7C"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6D295C8C" w14:textId="77777777" w:rsidR="0061693F" w:rsidRPr="00076910" w:rsidRDefault="0061693F" w:rsidP="00B11E1B">
      <w:pPr>
        <w:keepNext/>
        <w:widowControl w:val="0"/>
        <w:tabs>
          <w:tab w:val="left" w:pos="284"/>
        </w:tabs>
        <w:jc w:val="both"/>
        <w:rPr>
          <w:rFonts w:ascii="Tahoma" w:hAnsi="Tahoma" w:cs="Tahoma"/>
        </w:rPr>
      </w:pPr>
    </w:p>
    <w:p w14:paraId="66D060EA" w14:textId="77777777" w:rsidR="0061693F" w:rsidRPr="00076910" w:rsidRDefault="0061693F" w:rsidP="00B11E1B">
      <w:pPr>
        <w:keepNext/>
        <w:widowControl w:val="0"/>
        <w:tabs>
          <w:tab w:val="left" w:pos="284"/>
        </w:tabs>
        <w:jc w:val="both"/>
        <w:rPr>
          <w:rFonts w:ascii="Tahoma" w:hAnsi="Tahoma" w:cs="Tahoma"/>
        </w:rPr>
      </w:pPr>
    </w:p>
    <w:p w14:paraId="6322ED2A" w14:textId="77777777" w:rsidR="0061693F" w:rsidRPr="00076910" w:rsidRDefault="0061693F" w:rsidP="00B11E1B">
      <w:pPr>
        <w:keepNext/>
        <w:widowControl w:val="0"/>
        <w:tabs>
          <w:tab w:val="left" w:pos="284"/>
        </w:tabs>
        <w:jc w:val="both"/>
        <w:rPr>
          <w:rFonts w:ascii="Tahoma" w:hAnsi="Tahoma" w:cs="Tahoma"/>
        </w:rPr>
      </w:pPr>
    </w:p>
    <w:p w14:paraId="4DF13D46" w14:textId="77777777"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3AC8782D"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14:paraId="37B736B5"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14:paraId="0ABA87DD" w14:textId="77777777" w:rsidR="0061693F" w:rsidRPr="00076910" w:rsidRDefault="0061693F" w:rsidP="00B11E1B">
      <w:pPr>
        <w:keepNext/>
        <w:widowControl w:val="0"/>
        <w:tabs>
          <w:tab w:val="left" w:pos="284"/>
        </w:tabs>
        <w:jc w:val="both"/>
        <w:rPr>
          <w:rFonts w:ascii="Tahoma" w:hAnsi="Tahoma" w:cs="Tahoma"/>
          <w:i/>
        </w:rPr>
      </w:pPr>
    </w:p>
    <w:p w14:paraId="30FACF0D" w14:textId="77777777" w:rsidR="0061693F" w:rsidRPr="00076910" w:rsidRDefault="0061693F" w:rsidP="00B11E1B">
      <w:pPr>
        <w:keepNext/>
        <w:widowControl w:val="0"/>
        <w:tabs>
          <w:tab w:val="left" w:pos="284"/>
        </w:tabs>
        <w:jc w:val="both"/>
        <w:rPr>
          <w:rFonts w:ascii="Tahoma" w:hAnsi="Tahoma" w:cs="Tahoma"/>
          <w:i/>
        </w:rPr>
      </w:pPr>
    </w:p>
    <w:p w14:paraId="20E5EE2E" w14:textId="77777777" w:rsidR="008A4F70" w:rsidRPr="00076910" w:rsidRDefault="008A4F70" w:rsidP="00B11E1B">
      <w:pPr>
        <w:keepNext/>
        <w:widowControl w:val="0"/>
        <w:tabs>
          <w:tab w:val="left" w:pos="284"/>
        </w:tabs>
        <w:jc w:val="both"/>
        <w:rPr>
          <w:rFonts w:ascii="Tahoma" w:hAnsi="Tahoma" w:cs="Tahoma"/>
          <w:i/>
        </w:rPr>
      </w:pPr>
    </w:p>
    <w:p w14:paraId="2FEF26FD" w14:textId="77777777" w:rsidR="00B50CC9" w:rsidRDefault="00B50CC9">
      <w:pPr>
        <w:rPr>
          <w:rFonts w:ascii="Tahoma" w:hAnsi="Tahoma" w:cs="Tahoma"/>
          <w:i/>
        </w:rPr>
      </w:pPr>
      <w:r>
        <w:rPr>
          <w:rFonts w:ascii="Tahoma" w:hAnsi="Tahoma" w:cs="Tahoma"/>
          <w:i/>
        </w:rPr>
        <w:br w:type="page"/>
      </w:r>
    </w:p>
    <w:p w14:paraId="04B78E4E" w14:textId="77777777"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14:paraId="5876DE0F" w14:textId="77777777" w:rsidTr="002A4383">
        <w:trPr>
          <w:trHeight w:val="283"/>
        </w:trPr>
        <w:tc>
          <w:tcPr>
            <w:tcW w:w="569" w:type="dxa"/>
            <w:tcBorders>
              <w:right w:val="nil"/>
            </w:tcBorders>
          </w:tcPr>
          <w:p w14:paraId="10DB0A60" w14:textId="77777777" w:rsidR="00B50CC9" w:rsidRPr="00FB2CFB" w:rsidRDefault="00B50CC9" w:rsidP="002A4383">
            <w:pPr>
              <w:keepNext/>
              <w:widowControl w:val="0"/>
              <w:jc w:val="both"/>
              <w:rPr>
                <w:rFonts w:ascii="Tahoma" w:hAnsi="Tahoma" w:cs="Tahoma"/>
              </w:rPr>
            </w:pPr>
          </w:p>
        </w:tc>
        <w:tc>
          <w:tcPr>
            <w:tcW w:w="6638" w:type="dxa"/>
            <w:tcBorders>
              <w:left w:val="nil"/>
            </w:tcBorders>
          </w:tcPr>
          <w:p w14:paraId="3E29B5A7" w14:textId="77777777" w:rsidR="00B50CC9" w:rsidRPr="00FB2CFB" w:rsidRDefault="00B50CC9" w:rsidP="00EE0CCA">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w:t>
            </w:r>
            <w:r w:rsidR="00EE0CCA">
              <w:rPr>
                <w:rFonts w:ascii="Tahoma" w:hAnsi="Tahoma" w:cs="Tahoma"/>
                <w:bCs/>
                <w:iCs/>
              </w:rPr>
              <w:t>ih in pravnih oseb v lastništvu</w:t>
            </w:r>
          </w:p>
        </w:tc>
        <w:tc>
          <w:tcPr>
            <w:tcW w:w="1503" w:type="dxa"/>
            <w:tcBorders>
              <w:right w:val="nil"/>
            </w:tcBorders>
          </w:tcPr>
          <w:p w14:paraId="612AAB05" w14:textId="77777777" w:rsidR="00B50CC9" w:rsidRPr="00FB2CFB" w:rsidRDefault="00B50CC9" w:rsidP="002A4383">
            <w:pPr>
              <w:keepNext/>
              <w:widowControl w:val="0"/>
              <w:jc w:val="both"/>
              <w:rPr>
                <w:rFonts w:ascii="Tahoma" w:hAnsi="Tahoma" w:cs="Tahoma"/>
                <w:b/>
                <w:strike/>
              </w:rPr>
            </w:pPr>
          </w:p>
        </w:tc>
        <w:tc>
          <w:tcPr>
            <w:tcW w:w="524" w:type="dxa"/>
            <w:tcBorders>
              <w:left w:val="nil"/>
            </w:tcBorders>
          </w:tcPr>
          <w:p w14:paraId="3CEFD979" w14:textId="77777777" w:rsidR="00B50CC9" w:rsidRPr="00FB2CFB" w:rsidRDefault="00B50CC9" w:rsidP="002A4383">
            <w:pPr>
              <w:keepNext/>
              <w:widowControl w:val="0"/>
              <w:jc w:val="both"/>
              <w:rPr>
                <w:rFonts w:ascii="Tahoma" w:hAnsi="Tahoma" w:cs="Tahoma"/>
                <w:b/>
                <w:strike/>
              </w:rPr>
            </w:pPr>
          </w:p>
        </w:tc>
      </w:tr>
    </w:tbl>
    <w:p w14:paraId="6331BCE4" w14:textId="77777777" w:rsidR="00B50CC9" w:rsidRPr="00FB2CFB" w:rsidRDefault="00B50CC9" w:rsidP="00B50CC9">
      <w:pPr>
        <w:keepNext/>
        <w:widowControl w:val="0"/>
        <w:jc w:val="both"/>
        <w:rPr>
          <w:rFonts w:ascii="Tahoma" w:hAnsi="Tahoma" w:cs="Tahoma"/>
          <w:bCs/>
          <w:noProof/>
        </w:rPr>
      </w:pPr>
    </w:p>
    <w:p w14:paraId="06284FB2" w14:textId="77777777" w:rsidR="00B50CC9" w:rsidRPr="00FB2CFB" w:rsidRDefault="00B50CC9" w:rsidP="00B50CC9">
      <w:pPr>
        <w:keepNext/>
        <w:widowControl w:val="0"/>
        <w:jc w:val="both"/>
        <w:rPr>
          <w:rFonts w:ascii="Tahoma" w:hAnsi="Tahoma" w:cs="Tahoma"/>
          <w:bCs/>
          <w:noProof/>
        </w:rPr>
      </w:pPr>
    </w:p>
    <w:p w14:paraId="53862379" w14:textId="77777777" w:rsidR="00B50CC9" w:rsidRPr="00FB2CFB" w:rsidRDefault="00B50CC9" w:rsidP="00B50CC9">
      <w:pPr>
        <w:keepNext/>
        <w:widowControl w:val="0"/>
        <w:jc w:val="both"/>
        <w:rPr>
          <w:rFonts w:ascii="Tahoma" w:hAnsi="Tahoma" w:cs="Tahoma"/>
          <w:bCs/>
          <w:noProof/>
        </w:rPr>
      </w:pPr>
      <w:r w:rsidRPr="00FB2CFB">
        <w:rPr>
          <w:rFonts w:ascii="Tahoma" w:hAnsi="Tahoma" w:cs="Tahoma"/>
        </w:rPr>
        <w:t xml:space="preserve">V zvezi z oddajo javnega naročila št. </w:t>
      </w:r>
      <w:r w:rsidRPr="00FB2CFB">
        <w:rPr>
          <w:rFonts w:ascii="Tahoma" w:hAnsi="Tahoma" w:cs="Tahoma"/>
          <w:b/>
        </w:rPr>
        <w:t xml:space="preserve"> </w:t>
      </w:r>
      <w:r w:rsidR="001043C0" w:rsidRPr="00C25B97">
        <w:rPr>
          <w:rFonts w:ascii="Tahoma" w:hAnsi="Tahoma" w:cs="Tahoma"/>
          <w:b/>
        </w:rPr>
        <w:t>LPT-</w:t>
      </w:r>
      <w:r w:rsidR="00ED5D2C">
        <w:rPr>
          <w:rFonts w:ascii="Tahoma" w:hAnsi="Tahoma" w:cs="Tahoma"/>
          <w:b/>
        </w:rPr>
        <w:t>33/24</w:t>
      </w:r>
      <w:r w:rsidR="001043C0" w:rsidRPr="00C25B97">
        <w:rPr>
          <w:rFonts w:ascii="Tahoma" w:hAnsi="Tahoma" w:cs="Tahoma"/>
          <w:b/>
        </w:rPr>
        <w:t xml:space="preserve"> </w:t>
      </w:r>
      <w:r w:rsidR="00706681">
        <w:rPr>
          <w:rFonts w:ascii="Tahoma" w:hAnsi="Tahoma" w:cs="Tahoma"/>
          <w:b/>
        </w:rPr>
        <w:t>Lesene zložljive stojnice</w:t>
      </w:r>
    </w:p>
    <w:p w14:paraId="5C0BC18E"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4A0D544E"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7C680781" w14:textId="77777777"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3DF4D188" w14:textId="77777777" w:rsidR="00B50CC9" w:rsidRPr="00FB2CFB" w:rsidRDefault="00B50CC9" w:rsidP="00B50CC9">
      <w:pPr>
        <w:ind w:right="1"/>
        <w:jc w:val="both"/>
        <w:rPr>
          <w:rFonts w:ascii="Tahoma" w:hAnsi="Tahoma" w:cs="Tahoma"/>
          <w:b/>
        </w:rPr>
      </w:pPr>
    </w:p>
    <w:p w14:paraId="74171702" w14:textId="77777777" w:rsidR="00B50CC9" w:rsidRPr="00FB2CFB" w:rsidRDefault="00B50CC9" w:rsidP="00B50CC9">
      <w:pPr>
        <w:ind w:right="1"/>
        <w:jc w:val="both"/>
        <w:rPr>
          <w:rFonts w:ascii="Tahoma" w:hAnsi="Tahoma" w:cs="Tahoma"/>
          <w:b/>
        </w:rPr>
      </w:pPr>
    </w:p>
    <w:p w14:paraId="34DAA84E" w14:textId="77777777"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14:paraId="4377867C" w14:textId="77777777"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5B6F2E31" w14:textId="77777777"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534C0443" w14:textId="77777777"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264C5ED9" w14:textId="77777777"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5ADF82DF" w14:textId="77777777"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4BAC8F42" w14:textId="77777777"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3600C68C" w14:textId="77777777" w:rsidR="00B50CC9" w:rsidRPr="00FB2CFB" w:rsidRDefault="00B50CC9" w:rsidP="00B50CC9">
      <w:pPr>
        <w:ind w:right="1"/>
        <w:jc w:val="both"/>
        <w:rPr>
          <w:rFonts w:ascii="Tahoma" w:hAnsi="Tahoma" w:cs="Tahoma"/>
        </w:rPr>
      </w:pPr>
    </w:p>
    <w:p w14:paraId="56CDAE18" w14:textId="77777777"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2B9CA244" w14:textId="77777777" w:rsidR="00B50CC9" w:rsidRPr="00FB2CFB" w:rsidRDefault="00B50CC9" w:rsidP="00B50CC9">
      <w:pPr>
        <w:jc w:val="both"/>
        <w:rPr>
          <w:rFonts w:ascii="Tahoma" w:hAnsi="Tahoma" w:cs="Tahoma"/>
        </w:rPr>
      </w:pPr>
    </w:p>
    <w:p w14:paraId="3309D27C"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1ADCB957"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53296498"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20BEED5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57A4C97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67D1114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5A8FA13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383382C3"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605075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39F77291"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4F2F61F"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7D8EE1C" w14:textId="77777777" w:rsidR="00B50CC9" w:rsidRPr="00FB2CFB" w:rsidRDefault="00B50CC9" w:rsidP="002A4383">
            <w:pPr>
              <w:spacing w:line="276" w:lineRule="auto"/>
              <w:jc w:val="both"/>
              <w:rPr>
                <w:rFonts w:ascii="Tahoma" w:hAnsi="Tahoma" w:cs="Tahoma"/>
                <w:lang w:eastAsia="en-US"/>
              </w:rPr>
            </w:pPr>
          </w:p>
        </w:tc>
      </w:tr>
      <w:tr w:rsidR="00B50CC9" w:rsidRPr="00FB2CFB" w14:paraId="2D8E22D9"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B2C3D7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5B3EFB22"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A353FB0"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7D911D7" w14:textId="77777777" w:rsidR="00B50CC9" w:rsidRPr="00FB2CFB" w:rsidRDefault="00B50CC9" w:rsidP="002A4383">
            <w:pPr>
              <w:spacing w:line="276" w:lineRule="auto"/>
              <w:jc w:val="both"/>
              <w:rPr>
                <w:rFonts w:ascii="Tahoma" w:hAnsi="Tahoma" w:cs="Tahoma"/>
                <w:lang w:eastAsia="en-US"/>
              </w:rPr>
            </w:pPr>
          </w:p>
        </w:tc>
      </w:tr>
      <w:tr w:rsidR="00B50CC9" w:rsidRPr="00FB2CFB" w14:paraId="2CF5F121"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40DBAC1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466585E2"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FCE0A4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E6D94E5" w14:textId="77777777" w:rsidR="00B50CC9" w:rsidRPr="00FB2CFB" w:rsidRDefault="00B50CC9" w:rsidP="002A4383">
            <w:pPr>
              <w:spacing w:line="276" w:lineRule="auto"/>
              <w:jc w:val="both"/>
              <w:rPr>
                <w:rFonts w:ascii="Tahoma" w:hAnsi="Tahoma" w:cs="Tahoma"/>
                <w:lang w:eastAsia="en-US"/>
              </w:rPr>
            </w:pPr>
          </w:p>
        </w:tc>
      </w:tr>
      <w:tr w:rsidR="00B50CC9" w:rsidRPr="00FB2CFB" w14:paraId="7179DAAE"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23053F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311B718"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9A9EC83"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6E31A6F" w14:textId="77777777" w:rsidR="00B50CC9" w:rsidRPr="00FB2CFB" w:rsidRDefault="00B50CC9" w:rsidP="002A4383">
            <w:pPr>
              <w:spacing w:line="276" w:lineRule="auto"/>
              <w:jc w:val="both"/>
              <w:rPr>
                <w:rFonts w:ascii="Tahoma" w:hAnsi="Tahoma" w:cs="Tahoma"/>
                <w:lang w:eastAsia="en-US"/>
              </w:rPr>
            </w:pPr>
          </w:p>
        </w:tc>
      </w:tr>
      <w:tr w:rsidR="00B50CC9" w:rsidRPr="00FB2CFB" w14:paraId="6DB64061"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AC7348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7738026D"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AC1FD85"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3F279CC6" w14:textId="77777777" w:rsidR="00B50CC9" w:rsidRPr="00FB2CFB" w:rsidRDefault="00B50CC9" w:rsidP="002A4383">
            <w:pPr>
              <w:spacing w:line="276" w:lineRule="auto"/>
              <w:jc w:val="both"/>
              <w:rPr>
                <w:rFonts w:ascii="Tahoma" w:hAnsi="Tahoma" w:cs="Tahoma"/>
                <w:lang w:eastAsia="en-US"/>
              </w:rPr>
            </w:pPr>
          </w:p>
        </w:tc>
      </w:tr>
      <w:tr w:rsidR="00B50CC9" w:rsidRPr="00FB2CFB" w14:paraId="3DABFB58"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3D0AB0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773DBA4D"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62113DC"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E03AA61" w14:textId="77777777" w:rsidR="00B50CC9" w:rsidRPr="00FB2CFB" w:rsidRDefault="00B50CC9" w:rsidP="002A4383">
            <w:pPr>
              <w:spacing w:line="276" w:lineRule="auto"/>
              <w:jc w:val="both"/>
              <w:rPr>
                <w:rFonts w:ascii="Tahoma" w:hAnsi="Tahoma" w:cs="Tahoma"/>
                <w:lang w:eastAsia="en-US"/>
              </w:rPr>
            </w:pPr>
          </w:p>
        </w:tc>
      </w:tr>
    </w:tbl>
    <w:p w14:paraId="09D629FA" w14:textId="77777777" w:rsidR="00B50CC9" w:rsidRPr="00FB2CFB" w:rsidRDefault="00B50CC9" w:rsidP="00B50CC9">
      <w:pPr>
        <w:jc w:val="both"/>
        <w:rPr>
          <w:rFonts w:ascii="Tahoma" w:hAnsi="Tahoma" w:cs="Tahoma"/>
          <w:b/>
        </w:rPr>
      </w:pPr>
    </w:p>
    <w:p w14:paraId="78150879" w14:textId="77777777" w:rsidR="00B50CC9" w:rsidRDefault="00B50CC9" w:rsidP="00B50CC9">
      <w:pPr>
        <w:jc w:val="both"/>
        <w:rPr>
          <w:rFonts w:ascii="Tahoma" w:hAnsi="Tahoma" w:cs="Tahoma"/>
          <w:b/>
        </w:rPr>
      </w:pPr>
    </w:p>
    <w:p w14:paraId="59F3140C" w14:textId="77777777"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5D550792"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1F36AD9F"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2210458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65473B0E"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78B1761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4B0BCFF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11145012"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FAF73A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58F45456"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0544774"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C45E94F" w14:textId="77777777" w:rsidR="00B50CC9" w:rsidRPr="00FB2CFB" w:rsidRDefault="00B50CC9" w:rsidP="002A4383">
            <w:pPr>
              <w:spacing w:line="276" w:lineRule="auto"/>
              <w:jc w:val="both"/>
              <w:rPr>
                <w:rFonts w:ascii="Tahoma" w:hAnsi="Tahoma" w:cs="Tahoma"/>
                <w:lang w:eastAsia="en-US"/>
              </w:rPr>
            </w:pPr>
          </w:p>
        </w:tc>
      </w:tr>
      <w:tr w:rsidR="00B50CC9" w:rsidRPr="00FB2CFB" w14:paraId="24A36998"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3508A3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53D46635"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661D87F"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2BB406D" w14:textId="77777777" w:rsidR="00B50CC9" w:rsidRPr="00FB2CFB" w:rsidRDefault="00B50CC9" w:rsidP="002A4383">
            <w:pPr>
              <w:spacing w:line="276" w:lineRule="auto"/>
              <w:jc w:val="both"/>
              <w:rPr>
                <w:rFonts w:ascii="Tahoma" w:hAnsi="Tahoma" w:cs="Tahoma"/>
                <w:lang w:eastAsia="en-US"/>
              </w:rPr>
            </w:pPr>
          </w:p>
        </w:tc>
      </w:tr>
      <w:tr w:rsidR="00B50CC9" w:rsidRPr="00FB2CFB" w14:paraId="6D7DBCBB"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C16B77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7E887856"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47D78F9"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C96BA80" w14:textId="77777777" w:rsidR="00B50CC9" w:rsidRPr="00FB2CFB" w:rsidRDefault="00B50CC9" w:rsidP="002A4383">
            <w:pPr>
              <w:spacing w:line="276" w:lineRule="auto"/>
              <w:jc w:val="both"/>
              <w:rPr>
                <w:rFonts w:ascii="Tahoma" w:hAnsi="Tahoma" w:cs="Tahoma"/>
                <w:lang w:eastAsia="en-US"/>
              </w:rPr>
            </w:pPr>
          </w:p>
        </w:tc>
      </w:tr>
      <w:tr w:rsidR="00B50CC9" w:rsidRPr="00FB2CFB" w14:paraId="5605B08B"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BBE321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1A9391D1"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A4DB806"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2998165" w14:textId="77777777" w:rsidR="00B50CC9" w:rsidRPr="00FB2CFB" w:rsidRDefault="00B50CC9" w:rsidP="002A4383">
            <w:pPr>
              <w:spacing w:line="276" w:lineRule="auto"/>
              <w:jc w:val="both"/>
              <w:rPr>
                <w:rFonts w:ascii="Tahoma" w:hAnsi="Tahoma" w:cs="Tahoma"/>
                <w:lang w:eastAsia="en-US"/>
              </w:rPr>
            </w:pPr>
          </w:p>
        </w:tc>
      </w:tr>
      <w:tr w:rsidR="00B50CC9" w:rsidRPr="00FB2CFB" w14:paraId="70F97056"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352AED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06099578"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8B7D4A4"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F656C52" w14:textId="77777777" w:rsidR="00B50CC9" w:rsidRPr="00FB2CFB" w:rsidRDefault="00B50CC9" w:rsidP="002A4383">
            <w:pPr>
              <w:spacing w:line="276" w:lineRule="auto"/>
              <w:jc w:val="both"/>
              <w:rPr>
                <w:rFonts w:ascii="Tahoma" w:hAnsi="Tahoma" w:cs="Tahoma"/>
                <w:lang w:eastAsia="en-US"/>
              </w:rPr>
            </w:pPr>
          </w:p>
        </w:tc>
      </w:tr>
      <w:tr w:rsidR="00B50CC9" w:rsidRPr="00FB2CFB" w14:paraId="18840036"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C57787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32B57CB8"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77E729C"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8FFCDB9" w14:textId="77777777" w:rsidR="00B50CC9" w:rsidRPr="00FB2CFB" w:rsidRDefault="00B50CC9" w:rsidP="002A4383">
            <w:pPr>
              <w:spacing w:line="276" w:lineRule="auto"/>
              <w:jc w:val="both"/>
              <w:rPr>
                <w:rFonts w:ascii="Tahoma" w:hAnsi="Tahoma" w:cs="Tahoma"/>
                <w:lang w:eastAsia="en-US"/>
              </w:rPr>
            </w:pPr>
          </w:p>
        </w:tc>
      </w:tr>
    </w:tbl>
    <w:p w14:paraId="1B08CE78" w14:textId="77777777" w:rsidR="00B50CC9" w:rsidRPr="00FB2CFB" w:rsidRDefault="00B50CC9" w:rsidP="00B50CC9">
      <w:pPr>
        <w:jc w:val="both"/>
        <w:rPr>
          <w:rFonts w:ascii="Tahoma" w:hAnsi="Tahoma" w:cs="Tahoma"/>
        </w:rPr>
      </w:pPr>
    </w:p>
    <w:p w14:paraId="3BE58392"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6EF557CB"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6162F41E"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55360C3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157EA0F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35F23CE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29168E6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61C7D067"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C3BFAC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1410F3B3"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961C51C"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6D3AE04" w14:textId="77777777" w:rsidR="00B50CC9" w:rsidRPr="00FB2CFB" w:rsidRDefault="00B50CC9" w:rsidP="002A4383">
            <w:pPr>
              <w:spacing w:line="276" w:lineRule="auto"/>
              <w:jc w:val="both"/>
              <w:rPr>
                <w:rFonts w:ascii="Tahoma" w:hAnsi="Tahoma" w:cs="Tahoma"/>
                <w:lang w:eastAsia="en-US"/>
              </w:rPr>
            </w:pPr>
          </w:p>
        </w:tc>
      </w:tr>
      <w:tr w:rsidR="00B50CC9" w:rsidRPr="00FB2CFB" w14:paraId="4005309A"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4992F06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251DC2B0"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1C2ABE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449D88C" w14:textId="77777777" w:rsidR="00B50CC9" w:rsidRPr="00FB2CFB" w:rsidRDefault="00B50CC9" w:rsidP="002A4383">
            <w:pPr>
              <w:spacing w:line="276" w:lineRule="auto"/>
              <w:jc w:val="both"/>
              <w:rPr>
                <w:rFonts w:ascii="Tahoma" w:hAnsi="Tahoma" w:cs="Tahoma"/>
                <w:lang w:eastAsia="en-US"/>
              </w:rPr>
            </w:pPr>
          </w:p>
        </w:tc>
      </w:tr>
      <w:tr w:rsidR="00B50CC9" w:rsidRPr="00FB2CFB" w14:paraId="0057AF17"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226683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367847B7"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F64137E"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D4CA4B5" w14:textId="77777777" w:rsidR="00B50CC9" w:rsidRPr="00FB2CFB" w:rsidRDefault="00B50CC9" w:rsidP="002A4383">
            <w:pPr>
              <w:spacing w:line="276" w:lineRule="auto"/>
              <w:jc w:val="both"/>
              <w:rPr>
                <w:rFonts w:ascii="Tahoma" w:hAnsi="Tahoma" w:cs="Tahoma"/>
                <w:lang w:eastAsia="en-US"/>
              </w:rPr>
            </w:pPr>
          </w:p>
        </w:tc>
      </w:tr>
      <w:tr w:rsidR="00B50CC9" w:rsidRPr="00FB2CFB" w14:paraId="7C5597A5"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EE4B83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677C9616"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196AC60"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C5FA54E" w14:textId="77777777" w:rsidR="00B50CC9" w:rsidRPr="00FB2CFB" w:rsidRDefault="00B50CC9" w:rsidP="002A4383">
            <w:pPr>
              <w:spacing w:line="276" w:lineRule="auto"/>
              <w:jc w:val="both"/>
              <w:rPr>
                <w:rFonts w:ascii="Tahoma" w:hAnsi="Tahoma" w:cs="Tahoma"/>
                <w:lang w:eastAsia="en-US"/>
              </w:rPr>
            </w:pPr>
          </w:p>
        </w:tc>
      </w:tr>
      <w:tr w:rsidR="00B50CC9" w:rsidRPr="00FB2CFB" w14:paraId="5488EB93"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AA78DF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08FD8A9B"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1BB225F"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322439F" w14:textId="77777777" w:rsidR="00B50CC9" w:rsidRPr="00FB2CFB" w:rsidRDefault="00B50CC9" w:rsidP="002A4383">
            <w:pPr>
              <w:spacing w:line="276" w:lineRule="auto"/>
              <w:jc w:val="both"/>
              <w:rPr>
                <w:rFonts w:ascii="Tahoma" w:hAnsi="Tahoma" w:cs="Tahoma"/>
                <w:lang w:eastAsia="en-US"/>
              </w:rPr>
            </w:pPr>
          </w:p>
        </w:tc>
      </w:tr>
      <w:tr w:rsidR="00B50CC9" w:rsidRPr="00FB2CFB" w14:paraId="0EB3CE8E"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3C25BD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7248FE98"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55C0AB9"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7143EA3" w14:textId="77777777" w:rsidR="00B50CC9" w:rsidRPr="00FB2CFB" w:rsidRDefault="00B50CC9" w:rsidP="002A4383">
            <w:pPr>
              <w:spacing w:line="276" w:lineRule="auto"/>
              <w:jc w:val="both"/>
              <w:rPr>
                <w:rFonts w:ascii="Tahoma" w:hAnsi="Tahoma" w:cs="Tahoma"/>
                <w:lang w:eastAsia="en-US"/>
              </w:rPr>
            </w:pPr>
          </w:p>
        </w:tc>
      </w:tr>
    </w:tbl>
    <w:p w14:paraId="2307E12C" w14:textId="77777777" w:rsidR="00B50CC9" w:rsidRPr="00FB2CFB" w:rsidRDefault="00B50CC9" w:rsidP="00B50CC9">
      <w:pPr>
        <w:jc w:val="both"/>
        <w:rPr>
          <w:rFonts w:ascii="Tahoma" w:hAnsi="Tahoma" w:cs="Tahoma"/>
        </w:rPr>
      </w:pPr>
    </w:p>
    <w:p w14:paraId="005628AF" w14:textId="77777777"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46370EF" w14:textId="77777777" w:rsidR="00B50CC9" w:rsidRPr="00FB2CFB" w:rsidRDefault="00B50CC9" w:rsidP="00B50CC9">
      <w:pPr>
        <w:jc w:val="both"/>
        <w:rPr>
          <w:rFonts w:ascii="Tahoma" w:hAnsi="Tahoma" w:cs="Tahoma"/>
        </w:rPr>
      </w:pPr>
    </w:p>
    <w:p w14:paraId="75F02C82" w14:textId="77777777"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19E85B78" w14:textId="77777777" w:rsidR="00B50CC9" w:rsidRPr="00FB2CFB" w:rsidRDefault="00B50CC9" w:rsidP="00B50CC9">
      <w:pPr>
        <w:jc w:val="both"/>
        <w:rPr>
          <w:rFonts w:ascii="Tahoma" w:hAnsi="Tahoma" w:cs="Tahoma"/>
          <w:b/>
        </w:rPr>
      </w:pPr>
    </w:p>
    <w:p w14:paraId="0209CF02" w14:textId="77777777" w:rsidR="00B50CC9" w:rsidRPr="00FB2CFB" w:rsidRDefault="00B50CC9" w:rsidP="00B50CC9">
      <w:pPr>
        <w:jc w:val="both"/>
        <w:rPr>
          <w:rFonts w:ascii="Tahoma" w:hAnsi="Tahoma" w:cs="Tahoma"/>
          <w:b/>
        </w:rPr>
      </w:pPr>
    </w:p>
    <w:p w14:paraId="4D572CFC"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24658E4D" w14:textId="77777777" w:rsidR="00B50CC9" w:rsidRPr="00FB2CFB" w:rsidRDefault="00B50CC9" w:rsidP="00B50CC9">
      <w:pPr>
        <w:pStyle w:val="Telobesedila-zamik"/>
        <w:tabs>
          <w:tab w:val="left" w:pos="0"/>
        </w:tabs>
        <w:ind w:left="0"/>
        <w:rPr>
          <w:rFonts w:ascii="Tahoma" w:hAnsi="Tahoma" w:cs="Tahoma"/>
          <w:sz w:val="20"/>
          <w:lang w:val="sl-SI"/>
        </w:rPr>
      </w:pPr>
    </w:p>
    <w:p w14:paraId="6710E6C7" w14:textId="77777777" w:rsidR="00B50CC9" w:rsidRPr="00FB2CFB" w:rsidRDefault="00B50CC9" w:rsidP="00B50CC9">
      <w:pPr>
        <w:pStyle w:val="Telobesedila-zamik"/>
        <w:tabs>
          <w:tab w:val="left" w:pos="0"/>
        </w:tabs>
        <w:ind w:left="0"/>
        <w:rPr>
          <w:rFonts w:ascii="Tahoma" w:hAnsi="Tahoma" w:cs="Tahoma"/>
          <w:sz w:val="20"/>
          <w:lang w:val="sl-SI"/>
        </w:rPr>
      </w:pPr>
    </w:p>
    <w:p w14:paraId="0E725316"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52EA30F5"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7D650928" w14:textId="77777777" w:rsidR="00B50CC9" w:rsidRPr="00FB2CFB" w:rsidRDefault="00B50CC9" w:rsidP="00B50CC9">
      <w:pPr>
        <w:pStyle w:val="Telobesedila-zamik"/>
        <w:tabs>
          <w:tab w:val="left" w:pos="0"/>
        </w:tabs>
        <w:ind w:left="0"/>
        <w:rPr>
          <w:rFonts w:ascii="Tahoma" w:hAnsi="Tahoma" w:cs="Tahoma"/>
          <w:sz w:val="20"/>
          <w:lang w:val="sl-SI"/>
        </w:rPr>
      </w:pPr>
    </w:p>
    <w:p w14:paraId="281D41CA"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05719869"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14:paraId="71F0A632" w14:textId="77777777" w:rsidR="00EB45E9" w:rsidRDefault="00EB45E9" w:rsidP="00B11E1B">
      <w:pPr>
        <w:keepNext/>
        <w:widowControl w:val="0"/>
        <w:tabs>
          <w:tab w:val="left" w:pos="284"/>
        </w:tabs>
        <w:jc w:val="both"/>
        <w:rPr>
          <w:rFonts w:ascii="Tahoma" w:hAnsi="Tahoma" w:cs="Tahoma"/>
          <w:i/>
        </w:rPr>
      </w:pPr>
    </w:p>
    <w:p w14:paraId="3824B2E4" w14:textId="77777777" w:rsidR="00EE0CCA" w:rsidRDefault="00EE0CCA" w:rsidP="00EE0CCA">
      <w:pPr>
        <w:keepNext/>
        <w:widowControl w:val="0"/>
        <w:tabs>
          <w:tab w:val="left" w:pos="284"/>
        </w:tabs>
        <w:jc w:val="both"/>
        <w:rPr>
          <w:rFonts w:ascii="Tahoma" w:hAnsi="Tahoma" w:cs="Tahoma"/>
          <w:i/>
        </w:rPr>
      </w:pPr>
      <w:r>
        <w:rPr>
          <w:rFonts w:ascii="Tahoma" w:hAnsi="Tahoma" w:cs="Tahoma"/>
          <w:i/>
        </w:rPr>
        <w:t>Navodilo:</w:t>
      </w:r>
    </w:p>
    <w:p w14:paraId="72EFAFDD" w14:textId="77777777" w:rsidR="00EE0CCA" w:rsidRPr="00076910" w:rsidRDefault="00EE0CCA" w:rsidP="00EE0CCA">
      <w:pPr>
        <w:keepNext/>
        <w:widowControl w:val="0"/>
        <w:tabs>
          <w:tab w:val="left" w:pos="284"/>
        </w:tabs>
        <w:jc w:val="both"/>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14:paraId="703AA5B9" w14:textId="77777777" w:rsidR="00EE0CCA" w:rsidRPr="00076910" w:rsidRDefault="00EE0CCA" w:rsidP="00B11E1B">
      <w:pPr>
        <w:keepNext/>
        <w:widowControl w:val="0"/>
        <w:tabs>
          <w:tab w:val="left" w:pos="284"/>
        </w:tabs>
        <w:jc w:val="both"/>
        <w:rPr>
          <w:rFonts w:ascii="Tahoma" w:hAnsi="Tahoma" w:cs="Tahoma"/>
          <w:i/>
        </w:rPr>
      </w:pPr>
    </w:p>
    <w:p w14:paraId="14F48E8A" w14:textId="77777777"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76910" w14:paraId="6803761C" w14:textId="77777777" w:rsidTr="00C84907">
        <w:tc>
          <w:tcPr>
            <w:tcW w:w="7740" w:type="dxa"/>
            <w:tcBorders>
              <w:top w:val="single" w:sz="4" w:space="0" w:color="000000"/>
              <w:left w:val="single" w:sz="4" w:space="0" w:color="000000"/>
              <w:bottom w:val="single" w:sz="4" w:space="0" w:color="000000"/>
            </w:tcBorders>
          </w:tcPr>
          <w:p w14:paraId="050D0001" w14:textId="77777777" w:rsidR="00693E44" w:rsidRPr="00076910" w:rsidRDefault="00693E44" w:rsidP="00B11E1B">
            <w:pPr>
              <w:keepNext/>
              <w:widowControl w:val="0"/>
              <w:snapToGrid w:val="0"/>
              <w:jc w:val="both"/>
              <w:rPr>
                <w:rFonts w:ascii="Tahoma" w:eastAsia="Calibri" w:hAnsi="Tahoma" w:cs="Tahoma"/>
                <w:sz w:val="22"/>
                <w:szCs w:val="22"/>
                <w:lang w:eastAsia="en-US"/>
              </w:rPr>
            </w:pPr>
            <w:r w:rsidRPr="00076910">
              <w:rPr>
                <w:rFonts w:ascii="Calibri" w:eastAsia="Calibri" w:hAnsi="Calibri"/>
                <w:sz w:val="22"/>
                <w:szCs w:val="22"/>
                <w:lang w:eastAsia="en-US"/>
              </w:rPr>
              <w:lastRenderedPageBreak/>
              <w:br w:type="page"/>
            </w:r>
            <w:r w:rsidRPr="00076910">
              <w:rPr>
                <w:rFonts w:ascii="Tahoma" w:eastAsia="Calibri" w:hAnsi="Tahoma" w:cs="Tahoma"/>
                <w:b/>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14:paraId="5EC5DEDC" w14:textId="77777777" w:rsidR="00693E44" w:rsidRPr="00076910" w:rsidRDefault="00693E44" w:rsidP="00B11E1B">
            <w:pPr>
              <w:keepNext/>
              <w:widowControl w:val="0"/>
              <w:ind w:left="72" w:hanging="72"/>
              <w:jc w:val="both"/>
              <w:rPr>
                <w:rFonts w:ascii="Tahoma" w:eastAsia="Calibri" w:hAnsi="Tahoma" w:cs="Tahoma"/>
                <w:i/>
                <w:sz w:val="22"/>
                <w:szCs w:val="22"/>
                <w:lang w:eastAsia="en-US"/>
              </w:rPr>
            </w:pPr>
          </w:p>
        </w:tc>
      </w:tr>
    </w:tbl>
    <w:p w14:paraId="67D7085B" w14:textId="77777777" w:rsidR="00693E44" w:rsidRPr="00076910" w:rsidRDefault="00693E44" w:rsidP="00B11E1B">
      <w:pPr>
        <w:keepNext/>
        <w:widowControl w:val="0"/>
        <w:jc w:val="both"/>
        <w:rPr>
          <w:rFonts w:ascii="Tahoma" w:eastAsia="Calibri" w:hAnsi="Tahoma" w:cs="Tahoma"/>
          <w:sz w:val="22"/>
          <w:szCs w:val="22"/>
          <w:lang w:eastAsia="en-US"/>
        </w:rPr>
      </w:pPr>
    </w:p>
    <w:p w14:paraId="3F687263" w14:textId="77777777"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14:paraId="24F905F3" w14:textId="77777777" w:rsidR="00CC7A49" w:rsidRPr="00076910" w:rsidRDefault="00CC7A49" w:rsidP="00B11E1B">
      <w:pPr>
        <w:keepNext/>
        <w:widowControl w:val="0"/>
        <w:jc w:val="both"/>
        <w:rPr>
          <w:rFonts w:ascii="Tahoma" w:eastAsia="Calibri" w:hAnsi="Tahoma" w:cs="Tahoma"/>
          <w:lang w:eastAsia="en-US"/>
        </w:rPr>
      </w:pPr>
    </w:p>
    <w:p w14:paraId="006607C9"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izjavljamo, da bomo pri izvedbi javnega naročila</w:t>
      </w:r>
      <w:r w:rsidR="00AF612D" w:rsidRPr="00076910">
        <w:rPr>
          <w:rFonts w:ascii="Tahoma" w:eastAsia="Calibri" w:hAnsi="Tahoma" w:cs="Tahoma"/>
          <w:lang w:eastAsia="en-US"/>
        </w:rPr>
        <w:t xml:space="preserve"> št. </w:t>
      </w:r>
      <w:r w:rsidR="008A192A">
        <w:rPr>
          <w:rFonts w:ascii="Tahoma" w:eastAsia="Calibri" w:hAnsi="Tahoma" w:cs="Tahoma"/>
          <w:b/>
          <w:lang w:eastAsia="en-US"/>
        </w:rPr>
        <w:t>LPT-</w:t>
      </w:r>
      <w:r w:rsidR="00ED5D2C">
        <w:rPr>
          <w:rFonts w:ascii="Tahoma" w:eastAsia="Calibri" w:hAnsi="Tahoma" w:cs="Tahoma"/>
          <w:b/>
          <w:lang w:eastAsia="en-US"/>
        </w:rPr>
        <w:t>33/24</w:t>
      </w:r>
      <w:r w:rsidR="00063C72" w:rsidRPr="00076910">
        <w:rPr>
          <w:rFonts w:ascii="Tahoma" w:eastAsia="Calibri" w:hAnsi="Tahoma" w:cs="Tahoma"/>
          <w:b/>
          <w:lang w:eastAsia="en-US"/>
        </w:rPr>
        <w:t xml:space="preserve"> </w:t>
      </w:r>
      <w:r w:rsidR="009F6CEC">
        <w:rPr>
          <w:rFonts w:ascii="Tahoma" w:eastAsia="Calibri" w:hAnsi="Tahoma" w:cs="Tahoma"/>
          <w:b/>
          <w:lang w:eastAsia="en-US"/>
        </w:rPr>
        <w:t xml:space="preserve">Lesene zložljive </w:t>
      </w:r>
      <w:r w:rsidR="00B104AF">
        <w:rPr>
          <w:rFonts w:ascii="Tahoma" w:eastAsia="Calibri" w:hAnsi="Tahoma" w:cs="Tahoma"/>
          <w:b/>
          <w:lang w:eastAsia="en-US"/>
        </w:rPr>
        <w:t>stojnice</w:t>
      </w:r>
      <w:r w:rsidR="00793DD8" w:rsidRPr="00076910">
        <w:rPr>
          <w:rFonts w:ascii="Tahoma" w:eastAsia="Calibri" w:hAnsi="Tahoma" w:cs="Tahoma"/>
          <w:lang w:eastAsia="en-US"/>
        </w:rPr>
        <w:t xml:space="preserve"> </w:t>
      </w:r>
      <w:r w:rsidRPr="00076910">
        <w:rPr>
          <w:rFonts w:ascii="Tahoma" w:eastAsia="Calibri" w:hAnsi="Tahoma" w:cs="Tahoma"/>
          <w:lang w:eastAsia="en-US"/>
        </w:rPr>
        <w:t>sodelovali z naslednjim podizvajalcem: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076910" w14:paraId="6F3CC5AD" w14:textId="77777777" w:rsidTr="00C84907">
        <w:trPr>
          <w:trHeight w:val="460"/>
        </w:trPr>
        <w:tc>
          <w:tcPr>
            <w:tcW w:w="2943" w:type="dxa"/>
            <w:tcBorders>
              <w:top w:val="nil"/>
              <w:left w:val="nil"/>
              <w:right w:val="nil"/>
            </w:tcBorders>
            <w:shd w:val="clear" w:color="auto" w:fill="auto"/>
          </w:tcPr>
          <w:p w14:paraId="65454897" w14:textId="77777777" w:rsidR="00693E44" w:rsidRPr="00076910" w:rsidRDefault="00693E44" w:rsidP="00B11E1B">
            <w:pPr>
              <w:keepNext/>
              <w:widowControl w:val="0"/>
              <w:jc w:val="both"/>
              <w:rPr>
                <w:rFonts w:ascii="Tahoma" w:eastAsia="Calibri" w:hAnsi="Tahoma" w:cs="Tahoma"/>
                <w:sz w:val="22"/>
                <w:szCs w:val="22"/>
                <w:lang w:eastAsia="en-US"/>
              </w:rPr>
            </w:pPr>
          </w:p>
        </w:tc>
        <w:tc>
          <w:tcPr>
            <w:tcW w:w="5245" w:type="dxa"/>
            <w:tcBorders>
              <w:top w:val="nil"/>
              <w:left w:val="nil"/>
            </w:tcBorders>
            <w:shd w:val="clear" w:color="auto" w:fill="auto"/>
          </w:tcPr>
          <w:p w14:paraId="2DFEA6E5" w14:textId="77777777" w:rsidR="00693E44" w:rsidRPr="00076910" w:rsidRDefault="00693E44" w:rsidP="00B11E1B">
            <w:pPr>
              <w:keepNext/>
              <w:widowControl w:val="0"/>
              <w:jc w:val="both"/>
              <w:rPr>
                <w:rFonts w:ascii="Tahoma" w:eastAsia="Calibri" w:hAnsi="Tahoma" w:cs="Tahoma"/>
                <w:sz w:val="22"/>
                <w:szCs w:val="22"/>
                <w:lang w:eastAsia="en-US"/>
              </w:rPr>
            </w:pPr>
          </w:p>
        </w:tc>
        <w:tc>
          <w:tcPr>
            <w:tcW w:w="1418" w:type="dxa"/>
            <w:shd w:val="clear" w:color="auto" w:fill="auto"/>
          </w:tcPr>
          <w:p w14:paraId="1D555F7B" w14:textId="77777777" w:rsidR="00693E44" w:rsidRPr="006F2CD6" w:rsidRDefault="00693E44" w:rsidP="00B11E1B">
            <w:pPr>
              <w:keepNext/>
              <w:widowControl w:val="0"/>
              <w:jc w:val="center"/>
              <w:rPr>
                <w:rFonts w:ascii="Tahoma" w:eastAsia="Calibri" w:hAnsi="Tahoma" w:cs="Tahoma"/>
                <w:lang w:eastAsia="en-US"/>
              </w:rPr>
            </w:pPr>
            <w:r w:rsidRPr="006F2CD6">
              <w:rPr>
                <w:rFonts w:ascii="Tahoma" w:eastAsia="Calibri" w:hAnsi="Tahoma" w:cs="Tahoma"/>
                <w:lang w:eastAsia="en-US"/>
              </w:rPr>
              <w:t xml:space="preserve">Zahteva za neposredno plačilo od podizvajalca </w:t>
            </w:r>
            <w:r w:rsidRPr="006F2CD6">
              <w:rPr>
                <w:rFonts w:ascii="Tahoma" w:eastAsia="Calibri" w:hAnsi="Tahoma" w:cs="Tahoma"/>
                <w:b/>
                <w:lang w:eastAsia="en-US"/>
              </w:rPr>
              <w:t xml:space="preserve">DA </w:t>
            </w:r>
            <w:r w:rsidRPr="006F2CD6">
              <w:rPr>
                <w:rFonts w:ascii="Tahoma" w:eastAsia="Calibri" w:hAnsi="Tahoma" w:cs="Tahoma"/>
                <w:lang w:eastAsia="en-US"/>
              </w:rPr>
              <w:t xml:space="preserve">ali </w:t>
            </w:r>
            <w:r w:rsidRPr="006F2CD6">
              <w:rPr>
                <w:rFonts w:ascii="Tahoma" w:eastAsia="Calibri" w:hAnsi="Tahoma" w:cs="Tahoma"/>
                <w:b/>
                <w:lang w:eastAsia="en-US"/>
              </w:rPr>
              <w:t>NE</w:t>
            </w:r>
          </w:p>
        </w:tc>
      </w:tr>
      <w:tr w:rsidR="00693E44" w:rsidRPr="00076910" w14:paraId="2597C277" w14:textId="77777777" w:rsidTr="00E125E8">
        <w:trPr>
          <w:trHeight w:val="847"/>
        </w:trPr>
        <w:tc>
          <w:tcPr>
            <w:tcW w:w="2943" w:type="dxa"/>
            <w:shd w:val="clear" w:color="auto" w:fill="auto"/>
          </w:tcPr>
          <w:p w14:paraId="09786F71" w14:textId="77777777" w:rsidR="00693E44" w:rsidRPr="00076910" w:rsidRDefault="00693E44" w:rsidP="00B11E1B">
            <w:pPr>
              <w:keepNext/>
              <w:widowControl w:val="0"/>
              <w:jc w:val="both"/>
              <w:rPr>
                <w:rFonts w:ascii="Tahoma" w:eastAsia="Calibri" w:hAnsi="Tahoma" w:cs="Tahoma"/>
                <w:sz w:val="12"/>
                <w:szCs w:val="12"/>
                <w:lang w:eastAsia="en-US"/>
              </w:rPr>
            </w:pPr>
            <w:r w:rsidRPr="00076910">
              <w:rPr>
                <w:rFonts w:ascii="Tahoma" w:eastAsia="Calibri" w:hAnsi="Tahoma" w:cs="Tahoma"/>
                <w:bCs/>
                <w:sz w:val="22"/>
                <w:szCs w:val="22"/>
                <w:lang w:eastAsia="en-US"/>
              </w:rPr>
              <w:t xml:space="preserve">NAZIV IN NASLOV PODIZVAJALCA </w:t>
            </w:r>
          </w:p>
        </w:tc>
        <w:tc>
          <w:tcPr>
            <w:tcW w:w="5245" w:type="dxa"/>
            <w:shd w:val="clear" w:color="auto" w:fill="auto"/>
          </w:tcPr>
          <w:p w14:paraId="6C58039C" w14:textId="77777777" w:rsidR="00693E44" w:rsidRPr="00076910" w:rsidRDefault="00693E44" w:rsidP="00B11E1B">
            <w:pPr>
              <w:keepNext/>
              <w:widowControl w:val="0"/>
              <w:jc w:val="both"/>
              <w:rPr>
                <w:rFonts w:ascii="Tahoma" w:eastAsia="Calibri" w:hAnsi="Tahoma" w:cs="Tahoma"/>
                <w:sz w:val="22"/>
                <w:szCs w:val="22"/>
                <w:lang w:eastAsia="en-US"/>
              </w:rPr>
            </w:pPr>
          </w:p>
        </w:tc>
        <w:tc>
          <w:tcPr>
            <w:tcW w:w="1418" w:type="dxa"/>
            <w:shd w:val="clear" w:color="auto" w:fill="auto"/>
          </w:tcPr>
          <w:p w14:paraId="078F7568" w14:textId="77777777" w:rsidR="00693E44" w:rsidRPr="00076910" w:rsidRDefault="00693E44" w:rsidP="00B11E1B">
            <w:pPr>
              <w:keepNext/>
              <w:widowControl w:val="0"/>
              <w:jc w:val="both"/>
              <w:rPr>
                <w:rFonts w:ascii="Tahoma" w:eastAsia="Calibri" w:hAnsi="Tahoma" w:cs="Tahoma"/>
                <w:sz w:val="22"/>
                <w:szCs w:val="22"/>
                <w:lang w:eastAsia="en-US"/>
              </w:rPr>
            </w:pPr>
          </w:p>
        </w:tc>
      </w:tr>
    </w:tbl>
    <w:p w14:paraId="4A0C2519" w14:textId="77777777" w:rsidR="00693E44" w:rsidRPr="00076910" w:rsidRDefault="00693E44" w:rsidP="00B11E1B">
      <w:pPr>
        <w:keepNext/>
        <w:widowControl w:val="0"/>
        <w:jc w:val="both"/>
        <w:rPr>
          <w:rFonts w:ascii="Tahoma" w:eastAsia="Calibri" w:hAnsi="Tahoma" w:cs="Tahoma"/>
          <w:b/>
          <w:bCs/>
          <w:sz w:val="22"/>
          <w:szCs w:val="22"/>
          <w:lang w:eastAsia="en-US"/>
        </w:rPr>
      </w:pPr>
    </w:p>
    <w:p w14:paraId="4EF81011"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14:paraId="1D8D29CE"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14:paraId="4B897E34" w14:textId="77777777" w:rsidR="00693E44" w:rsidRPr="00076910" w:rsidRDefault="00693E44" w:rsidP="00B11E1B">
      <w:pPr>
        <w:keepNext/>
        <w:widowControl w:val="0"/>
        <w:jc w:val="both"/>
        <w:rPr>
          <w:rFonts w:ascii="Tahoma" w:eastAsia="Calibri" w:hAnsi="Tahoma" w:cs="Tahoma"/>
          <w:sz w:val="22"/>
          <w:szCs w:val="22"/>
          <w:lang w:eastAsia="en-US"/>
        </w:rPr>
      </w:pPr>
    </w:p>
    <w:p w14:paraId="74BB7DD5" w14:textId="77777777" w:rsidR="00693E44" w:rsidRPr="00076910" w:rsidRDefault="00693E44" w:rsidP="00B11E1B">
      <w:pPr>
        <w:keepNext/>
        <w:widowControl w:val="0"/>
        <w:jc w:val="both"/>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57D758A0" w14:textId="77777777" w:rsidR="00693E44" w:rsidRPr="00076910" w:rsidRDefault="00693E44" w:rsidP="00B11E1B">
      <w:pPr>
        <w:keepNext/>
        <w:widowControl w:val="0"/>
        <w:jc w:val="both"/>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20C3260C" w14:textId="77777777" w:rsidTr="00C84907">
        <w:trPr>
          <w:trHeight w:val="235"/>
        </w:trPr>
        <w:tc>
          <w:tcPr>
            <w:tcW w:w="3374" w:type="dxa"/>
            <w:tcBorders>
              <w:bottom w:val="single" w:sz="4" w:space="0" w:color="auto"/>
            </w:tcBorders>
          </w:tcPr>
          <w:p w14:paraId="7B6FE2E4" w14:textId="77777777" w:rsidR="00693E44" w:rsidRDefault="00693E44" w:rsidP="00B11E1B">
            <w:pPr>
              <w:keepNext/>
              <w:widowControl w:val="0"/>
              <w:jc w:val="both"/>
              <w:rPr>
                <w:rFonts w:ascii="Tahoma" w:eastAsia="Calibri" w:hAnsi="Tahoma" w:cs="Tahoma"/>
                <w:snapToGrid w:val="0"/>
                <w:lang w:eastAsia="en-US"/>
              </w:rPr>
            </w:pPr>
          </w:p>
          <w:p w14:paraId="0E602CD5" w14:textId="77777777" w:rsidR="00CC7A49" w:rsidRPr="00076910" w:rsidRDefault="00CC7A49" w:rsidP="00B11E1B">
            <w:pPr>
              <w:keepNext/>
              <w:widowControl w:val="0"/>
              <w:jc w:val="both"/>
              <w:rPr>
                <w:rFonts w:ascii="Tahoma" w:eastAsia="Calibri" w:hAnsi="Tahoma" w:cs="Tahoma"/>
                <w:snapToGrid w:val="0"/>
                <w:lang w:eastAsia="en-US"/>
              </w:rPr>
            </w:pPr>
          </w:p>
          <w:p w14:paraId="1AA49F5A"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38820D79"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704BA343"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6D6CBD7F" w14:textId="77777777" w:rsidTr="00C84907">
        <w:trPr>
          <w:trHeight w:val="235"/>
        </w:trPr>
        <w:tc>
          <w:tcPr>
            <w:tcW w:w="3374" w:type="dxa"/>
            <w:tcBorders>
              <w:top w:val="single" w:sz="4" w:space="0" w:color="auto"/>
            </w:tcBorders>
          </w:tcPr>
          <w:p w14:paraId="799752A1"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14:paraId="3D49D423"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14:paraId="545C210C"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14:paraId="7FAE9FCD" w14:textId="77777777" w:rsidR="00693E44" w:rsidRPr="00076910" w:rsidRDefault="00693E44" w:rsidP="00B11E1B">
      <w:pPr>
        <w:keepNext/>
        <w:widowControl w:val="0"/>
        <w:jc w:val="both"/>
        <w:rPr>
          <w:rFonts w:ascii="Tahoma" w:eastAsia="Calibri" w:hAnsi="Tahoma" w:cs="Tahoma"/>
          <w:b/>
          <w:sz w:val="22"/>
          <w:szCs w:val="22"/>
          <w:lang w:eastAsia="en-US"/>
        </w:rPr>
      </w:pPr>
    </w:p>
    <w:p w14:paraId="6935869D" w14:textId="77777777" w:rsidR="00214044" w:rsidRPr="00076910" w:rsidRDefault="00214044" w:rsidP="00B11E1B">
      <w:pPr>
        <w:keepNext/>
        <w:widowControl w:val="0"/>
        <w:jc w:val="both"/>
        <w:rPr>
          <w:rFonts w:ascii="Tahoma" w:eastAsia="Calibri" w:hAnsi="Tahoma" w:cs="Tahoma"/>
          <w:b/>
          <w:sz w:val="22"/>
          <w:szCs w:val="22"/>
          <w:lang w:eastAsia="en-US"/>
        </w:rPr>
      </w:pPr>
    </w:p>
    <w:p w14:paraId="457A1AB6"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14:paraId="785FA49C"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14:paraId="083AF57A" w14:textId="77777777" w:rsidR="00214044" w:rsidRPr="00076910" w:rsidRDefault="00214044" w:rsidP="00B11E1B">
      <w:pPr>
        <w:keepNext/>
        <w:widowControl w:val="0"/>
        <w:jc w:val="both"/>
        <w:rPr>
          <w:rFonts w:ascii="Tahoma" w:hAnsi="Tahoma" w:cs="Tahoma"/>
        </w:rPr>
      </w:pPr>
    </w:p>
    <w:p w14:paraId="58E80616" w14:textId="77777777" w:rsidR="00693E44" w:rsidRPr="00076910" w:rsidRDefault="00693E44" w:rsidP="00B11E1B">
      <w:pPr>
        <w:keepNext/>
        <w:widowControl w:val="0"/>
        <w:jc w:val="both"/>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583E5FBE" w14:textId="77777777" w:rsidR="00693E44" w:rsidRPr="00076910" w:rsidRDefault="00693E44" w:rsidP="00B11E1B">
      <w:pPr>
        <w:keepNext/>
        <w:widowControl w:val="0"/>
        <w:jc w:val="both"/>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2992A09B" w14:textId="77777777" w:rsidTr="00C84907">
        <w:trPr>
          <w:trHeight w:val="235"/>
        </w:trPr>
        <w:tc>
          <w:tcPr>
            <w:tcW w:w="3374" w:type="dxa"/>
            <w:tcBorders>
              <w:bottom w:val="single" w:sz="4" w:space="0" w:color="auto"/>
            </w:tcBorders>
          </w:tcPr>
          <w:p w14:paraId="6BEBEF7C" w14:textId="77777777" w:rsidR="00693E44" w:rsidRDefault="00693E44" w:rsidP="00B11E1B">
            <w:pPr>
              <w:keepNext/>
              <w:widowControl w:val="0"/>
              <w:jc w:val="both"/>
              <w:rPr>
                <w:rFonts w:ascii="Tahoma" w:eastAsia="Calibri" w:hAnsi="Tahoma" w:cs="Tahoma"/>
                <w:snapToGrid w:val="0"/>
                <w:lang w:eastAsia="en-US"/>
              </w:rPr>
            </w:pPr>
          </w:p>
          <w:p w14:paraId="554F64BA" w14:textId="77777777" w:rsidR="00CC7A49" w:rsidRPr="00076910" w:rsidRDefault="00CC7A49" w:rsidP="00B11E1B">
            <w:pPr>
              <w:keepNext/>
              <w:widowControl w:val="0"/>
              <w:jc w:val="both"/>
              <w:rPr>
                <w:rFonts w:ascii="Tahoma" w:eastAsia="Calibri" w:hAnsi="Tahoma" w:cs="Tahoma"/>
                <w:snapToGrid w:val="0"/>
                <w:lang w:eastAsia="en-US"/>
              </w:rPr>
            </w:pPr>
          </w:p>
          <w:p w14:paraId="61D81700"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39F73643"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5BE98B52"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1A28E3EC" w14:textId="77777777" w:rsidTr="00C84907">
        <w:trPr>
          <w:trHeight w:val="235"/>
        </w:trPr>
        <w:tc>
          <w:tcPr>
            <w:tcW w:w="3374" w:type="dxa"/>
            <w:tcBorders>
              <w:top w:val="single" w:sz="4" w:space="0" w:color="auto"/>
            </w:tcBorders>
          </w:tcPr>
          <w:p w14:paraId="79282FA6"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14:paraId="15B8EF3D"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14:paraId="72BEBB6B"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14:paraId="2DBC8584" w14:textId="77777777" w:rsidR="00214044" w:rsidRPr="00076910" w:rsidRDefault="00214044" w:rsidP="00B11E1B">
      <w:pPr>
        <w:keepNext/>
        <w:widowControl w:val="0"/>
        <w:tabs>
          <w:tab w:val="left" w:pos="284"/>
        </w:tabs>
        <w:jc w:val="both"/>
        <w:rPr>
          <w:rFonts w:ascii="Tahoma" w:eastAsia="Calibri" w:hAnsi="Tahoma" w:cs="Tahoma"/>
          <w:b/>
          <w:i/>
          <w:sz w:val="16"/>
          <w:szCs w:val="16"/>
          <w:lang w:eastAsia="en-US"/>
        </w:rPr>
      </w:pPr>
    </w:p>
    <w:p w14:paraId="345AD5F2" w14:textId="77777777" w:rsidR="00693E44" w:rsidRPr="00076910" w:rsidRDefault="00693E44" w:rsidP="00293213">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1BCE7936"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5B0CCD5B"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za vsakega podizvajalca posebej.</w:t>
      </w:r>
    </w:p>
    <w:p w14:paraId="152EF381"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 xml:space="preserve">V primeru, da ponudnik ne namerava izvesti javno naročilo s podizvajalcem, obrazca ni potrebno izpolniti ter predložiti.  </w:t>
      </w:r>
    </w:p>
    <w:p w14:paraId="45404E5D" w14:textId="77777777" w:rsidR="00AC5DA3" w:rsidRPr="00076910" w:rsidRDefault="00AC5DA3" w:rsidP="00B11E1B">
      <w:pPr>
        <w:keepNext/>
        <w:widowControl w:val="0"/>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14:paraId="7B3BB29A" w14:textId="77777777" w:rsidTr="00DC5C33">
        <w:tc>
          <w:tcPr>
            <w:tcW w:w="9426" w:type="dxa"/>
            <w:tcBorders>
              <w:top w:val="single" w:sz="4" w:space="0" w:color="auto"/>
              <w:bottom w:val="single" w:sz="4" w:space="0" w:color="auto"/>
            </w:tcBorders>
          </w:tcPr>
          <w:p w14:paraId="4F0B2FF5" w14:textId="77777777" w:rsidR="00DC5C33" w:rsidRPr="00076910" w:rsidRDefault="00DC5C33" w:rsidP="00B11E1B">
            <w:pPr>
              <w:keepNext/>
              <w:widowControl w:val="0"/>
              <w:jc w:val="both"/>
              <w:rPr>
                <w:rFonts w:ascii="Tahoma" w:eastAsia="Calibri" w:hAnsi="Tahoma" w:cs="Tahoma"/>
                <w:highlight w:val="yellow"/>
                <w:lang w:eastAsia="en-US"/>
              </w:rPr>
            </w:pPr>
            <w:r w:rsidRPr="00076910">
              <w:rPr>
                <w:rFonts w:ascii="Calibri" w:eastAsia="Calibri" w:hAnsi="Calibri"/>
                <w:lang w:eastAsia="en-US"/>
              </w:rPr>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t>PODATKI PODIZVAJALCA</w:t>
            </w:r>
          </w:p>
        </w:tc>
      </w:tr>
    </w:tbl>
    <w:p w14:paraId="3C3FADAA" w14:textId="77777777" w:rsidR="00693E44" w:rsidRPr="00076910" w:rsidRDefault="00693E44" w:rsidP="00B11E1B">
      <w:pPr>
        <w:keepNext/>
        <w:widowControl w:val="0"/>
        <w:jc w:val="both"/>
        <w:rPr>
          <w:rFonts w:ascii="Tahoma" w:eastAsia="Calibri" w:hAnsi="Tahoma" w:cs="Tahoma"/>
          <w:lang w:eastAsia="en-US"/>
        </w:rPr>
      </w:pPr>
    </w:p>
    <w:p w14:paraId="71F62600" w14:textId="77777777" w:rsidR="008A0CD3" w:rsidRPr="00076910" w:rsidRDefault="008A0CD3" w:rsidP="00B11E1B">
      <w:pPr>
        <w:keepNext/>
        <w:widowControl w:val="0"/>
        <w:jc w:val="both"/>
        <w:rPr>
          <w:rFonts w:ascii="Tahoma" w:eastAsia="Calibri" w:hAnsi="Tahoma" w:cs="Tahoma"/>
          <w:lang w:eastAsia="en-US"/>
        </w:rPr>
      </w:pPr>
    </w:p>
    <w:p w14:paraId="0B1CC6A3" w14:textId="77777777" w:rsidR="00693E44" w:rsidRPr="00076910" w:rsidRDefault="00693E44" w:rsidP="00B11E1B">
      <w:pPr>
        <w:keepNext/>
        <w:widowControl w:val="0"/>
        <w:jc w:val="both"/>
        <w:rPr>
          <w:rFonts w:ascii="Tahoma" w:eastAsia="Calibri" w:hAnsi="Tahoma" w:cs="Tahoma"/>
          <w:b/>
          <w:lang w:eastAsia="en-US"/>
        </w:rPr>
      </w:pPr>
      <w:r w:rsidRPr="00076910">
        <w:rPr>
          <w:rFonts w:ascii="Tahoma" w:eastAsia="Calibri" w:hAnsi="Tahoma" w:cs="Tahoma"/>
          <w:b/>
          <w:noProof/>
          <w:lang w:eastAsia="en-US"/>
        </w:rPr>
        <w:t>Št.</w:t>
      </w:r>
      <w:r w:rsidR="009913E9" w:rsidRPr="00076910">
        <w:rPr>
          <w:rFonts w:ascii="Tahoma" w:eastAsia="Calibri" w:hAnsi="Tahoma" w:cs="Tahoma"/>
          <w:b/>
          <w:noProof/>
          <w:lang w:eastAsia="en-US"/>
        </w:rPr>
        <w:t xml:space="preserve"> </w:t>
      </w:r>
      <w:r w:rsidRPr="00076910">
        <w:rPr>
          <w:rFonts w:ascii="Tahoma" w:eastAsia="Calibri" w:hAnsi="Tahoma" w:cs="Tahoma"/>
          <w:b/>
          <w:noProof/>
          <w:lang w:eastAsia="en-US"/>
        </w:rPr>
        <w:t>in naziv JN</w:t>
      </w:r>
      <w:r w:rsidR="00677618" w:rsidRPr="00076910">
        <w:rPr>
          <w:rFonts w:ascii="Tahoma" w:eastAsia="Calibri" w:hAnsi="Tahoma" w:cs="Tahoma"/>
          <w:b/>
          <w:noProof/>
          <w:lang w:eastAsia="en-US"/>
        </w:rPr>
        <w:t xml:space="preserve">: </w:t>
      </w:r>
      <w:r w:rsidR="0099472D" w:rsidRPr="00C25B97">
        <w:rPr>
          <w:rFonts w:ascii="Tahoma" w:hAnsi="Tahoma" w:cs="Tahoma"/>
          <w:b/>
        </w:rPr>
        <w:t>LPT-</w:t>
      </w:r>
      <w:r w:rsidR="00ED5D2C">
        <w:rPr>
          <w:rFonts w:ascii="Tahoma" w:hAnsi="Tahoma" w:cs="Tahoma"/>
          <w:b/>
        </w:rPr>
        <w:t>33/24</w:t>
      </w:r>
      <w:r w:rsidR="0099472D" w:rsidRPr="00C25B97">
        <w:rPr>
          <w:rFonts w:ascii="Tahoma" w:hAnsi="Tahoma" w:cs="Tahoma"/>
          <w:b/>
        </w:rPr>
        <w:t xml:space="preserve"> </w:t>
      </w:r>
      <w:r w:rsidR="00706681">
        <w:rPr>
          <w:rFonts w:ascii="Tahoma" w:hAnsi="Tahoma" w:cs="Tahoma"/>
          <w:b/>
        </w:rPr>
        <w:t>Lesene zložljive stojnice</w:t>
      </w:r>
    </w:p>
    <w:p w14:paraId="69FD1FC6" w14:textId="77777777" w:rsidR="00693E44" w:rsidRPr="00076910" w:rsidRDefault="00693E44" w:rsidP="00B11E1B">
      <w:pPr>
        <w:keepNext/>
        <w:widowControl w:val="0"/>
        <w:jc w:val="both"/>
        <w:rPr>
          <w:rFonts w:ascii="Tahoma" w:eastAsia="Calibri" w:hAnsi="Tahoma" w:cs="Tahoma"/>
          <w:sz w:val="22"/>
          <w:szCs w:val="22"/>
          <w:lang w:eastAsia="en-US"/>
        </w:rPr>
      </w:pPr>
    </w:p>
    <w:p w14:paraId="2EB8D07D" w14:textId="77777777" w:rsidR="008A0CD3" w:rsidRPr="00076910" w:rsidRDefault="008A0CD3" w:rsidP="00B11E1B">
      <w:pPr>
        <w:keepNext/>
        <w:widowControl w:val="0"/>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14:paraId="3BCE388A" w14:textId="77777777" w:rsidTr="00C84907">
        <w:trPr>
          <w:trHeight w:val="385"/>
          <w:jc w:val="center"/>
        </w:trPr>
        <w:tc>
          <w:tcPr>
            <w:tcW w:w="2762" w:type="dxa"/>
          </w:tcPr>
          <w:p w14:paraId="032311EC"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NAZIV PODIZVAJALCA</w:t>
            </w:r>
          </w:p>
          <w:p w14:paraId="73733B49"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26B65456"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2169DBBA" w14:textId="77777777" w:rsidTr="00C84907">
        <w:trPr>
          <w:jc w:val="center"/>
        </w:trPr>
        <w:tc>
          <w:tcPr>
            <w:tcW w:w="2762" w:type="dxa"/>
          </w:tcPr>
          <w:p w14:paraId="715BE30B"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POLNI NASLOV</w:t>
            </w:r>
          </w:p>
          <w:p w14:paraId="6D21FFD3"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4C6031F8"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32A40FD3" w14:textId="77777777" w:rsidTr="00C84907">
        <w:trPr>
          <w:jc w:val="center"/>
        </w:trPr>
        <w:tc>
          <w:tcPr>
            <w:tcW w:w="2762" w:type="dxa"/>
          </w:tcPr>
          <w:p w14:paraId="751F1FDF"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TELEFON</w:t>
            </w:r>
          </w:p>
          <w:p w14:paraId="46169BC8"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6C63258A"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3D0A2E4F"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5AFFF2AF"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14:paraId="280E0608"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D7B395C"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4A9F5887"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VSI ZAKONITI ZASTOPNIKI</w:t>
            </w:r>
          </w:p>
          <w:p w14:paraId="5E1405FD" w14:textId="77777777" w:rsidR="00693E44" w:rsidRPr="00076910" w:rsidRDefault="00693E44" w:rsidP="00B11E1B">
            <w:pPr>
              <w:keepNext/>
              <w:widowControl w:val="0"/>
              <w:jc w:val="both"/>
              <w:rPr>
                <w:rFonts w:ascii="Tahoma" w:eastAsia="Calibri" w:hAnsi="Tahoma" w:cs="Tahoma"/>
                <w:lang w:eastAsia="en-US"/>
              </w:rPr>
            </w:pPr>
          </w:p>
          <w:p w14:paraId="413697AC" w14:textId="77777777" w:rsidR="00693E44" w:rsidRPr="00076910" w:rsidRDefault="00693E44" w:rsidP="00B11E1B">
            <w:pPr>
              <w:keepNext/>
              <w:widowControl w:val="0"/>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14:paraId="66657660"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3434DC1B" w14:textId="77777777" w:rsidTr="00C84907">
        <w:trPr>
          <w:trHeight w:val="163"/>
          <w:jc w:val="center"/>
        </w:trPr>
        <w:tc>
          <w:tcPr>
            <w:tcW w:w="2762" w:type="dxa"/>
          </w:tcPr>
          <w:p w14:paraId="5B545B42"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14:paraId="4E3DCED7"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2BC7535E" w14:textId="77777777" w:rsidTr="00C84907">
        <w:trPr>
          <w:jc w:val="center"/>
        </w:trPr>
        <w:tc>
          <w:tcPr>
            <w:tcW w:w="2762" w:type="dxa"/>
          </w:tcPr>
          <w:p w14:paraId="6AECD504"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14:paraId="1AB4F929"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26AA06AE" w14:textId="77777777" w:rsidTr="00C84907">
        <w:trPr>
          <w:jc w:val="center"/>
        </w:trPr>
        <w:tc>
          <w:tcPr>
            <w:tcW w:w="2762" w:type="dxa"/>
          </w:tcPr>
          <w:p w14:paraId="18D5FCD7"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14:paraId="645186B7"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1A646A19" w14:textId="77777777" w:rsidTr="00B46D2B">
        <w:trPr>
          <w:trHeight w:val="1140"/>
          <w:jc w:val="center"/>
        </w:trPr>
        <w:tc>
          <w:tcPr>
            <w:tcW w:w="2762" w:type="dxa"/>
          </w:tcPr>
          <w:p w14:paraId="63CEFFC6" w14:textId="77777777" w:rsidR="00693E44" w:rsidRPr="00076910" w:rsidRDefault="00B46D2B" w:rsidP="00B11E1B">
            <w:pPr>
              <w:keepNext/>
              <w:widowControl w:val="0"/>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del, ki jih ponudnik namerava oddati v podizvajanje</w:t>
            </w:r>
          </w:p>
        </w:tc>
        <w:tc>
          <w:tcPr>
            <w:tcW w:w="6446" w:type="dxa"/>
          </w:tcPr>
          <w:p w14:paraId="17374279" w14:textId="77777777" w:rsidR="00693E44" w:rsidRPr="00076910" w:rsidRDefault="00693E44" w:rsidP="00B11E1B">
            <w:pPr>
              <w:keepNext/>
              <w:widowControl w:val="0"/>
              <w:jc w:val="both"/>
              <w:rPr>
                <w:rFonts w:ascii="Tahoma" w:eastAsia="Calibri" w:hAnsi="Tahoma" w:cs="Tahoma"/>
                <w:lang w:eastAsia="en-US"/>
              </w:rPr>
            </w:pPr>
          </w:p>
          <w:p w14:paraId="3DFDD2E1" w14:textId="77777777" w:rsidR="00693E44" w:rsidRPr="00076910" w:rsidRDefault="00693E44" w:rsidP="00B11E1B">
            <w:pPr>
              <w:keepNext/>
              <w:widowControl w:val="0"/>
              <w:jc w:val="both"/>
              <w:rPr>
                <w:rFonts w:ascii="Tahoma" w:eastAsia="Calibri" w:hAnsi="Tahoma" w:cs="Tahoma"/>
                <w:lang w:eastAsia="en-US"/>
              </w:rPr>
            </w:pPr>
          </w:p>
          <w:p w14:paraId="4D8FE10C" w14:textId="77777777" w:rsidR="00693E44" w:rsidRPr="00076910" w:rsidRDefault="00693E44" w:rsidP="00B11E1B">
            <w:pPr>
              <w:keepNext/>
              <w:widowControl w:val="0"/>
              <w:jc w:val="both"/>
              <w:rPr>
                <w:rFonts w:ascii="Tahoma" w:eastAsia="Calibri" w:hAnsi="Tahoma" w:cs="Tahoma"/>
                <w:lang w:eastAsia="en-US"/>
              </w:rPr>
            </w:pPr>
          </w:p>
          <w:p w14:paraId="23B96500" w14:textId="77777777" w:rsidR="00693E44" w:rsidRPr="00076910" w:rsidRDefault="00693E44" w:rsidP="00B11E1B">
            <w:pPr>
              <w:keepNext/>
              <w:widowControl w:val="0"/>
              <w:jc w:val="both"/>
              <w:rPr>
                <w:rFonts w:ascii="Tahoma" w:eastAsia="Calibri" w:hAnsi="Tahoma" w:cs="Tahoma"/>
                <w:lang w:eastAsia="en-US"/>
              </w:rPr>
            </w:pPr>
          </w:p>
        </w:tc>
      </w:tr>
    </w:tbl>
    <w:p w14:paraId="1947044C" w14:textId="77777777" w:rsidR="00965820" w:rsidRPr="00076910" w:rsidRDefault="00965820" w:rsidP="00B11E1B">
      <w:pPr>
        <w:keepNext/>
        <w:widowControl w:val="0"/>
        <w:jc w:val="center"/>
        <w:rPr>
          <w:rFonts w:ascii="Tahoma" w:hAnsi="Tahoma" w:cs="Tahoma"/>
          <w:b/>
          <w:bCs/>
          <w:sz w:val="22"/>
          <w:szCs w:val="22"/>
        </w:rPr>
      </w:pPr>
    </w:p>
    <w:p w14:paraId="547C8876" w14:textId="77777777" w:rsidR="00693E44" w:rsidRPr="00076910" w:rsidRDefault="00693E44" w:rsidP="00FD4DEB">
      <w:pPr>
        <w:keepLines/>
        <w:widowControl w:val="0"/>
        <w:jc w:val="center"/>
        <w:rPr>
          <w:rFonts w:ascii="Tahoma" w:hAnsi="Tahoma" w:cs="Tahoma"/>
          <w:b/>
          <w:bCs/>
          <w:sz w:val="22"/>
          <w:szCs w:val="22"/>
        </w:rPr>
      </w:pPr>
      <w:r w:rsidRPr="00076910">
        <w:rPr>
          <w:rFonts w:ascii="Tahoma" w:hAnsi="Tahoma" w:cs="Tahoma"/>
          <w:b/>
          <w:bCs/>
          <w:sz w:val="22"/>
          <w:szCs w:val="22"/>
        </w:rPr>
        <w:t>SOGLASJE ZA NEPOSREDNO PLAČEVANJE PODIZVAJALCEM</w:t>
      </w:r>
    </w:p>
    <w:p w14:paraId="488C0131" w14:textId="77777777" w:rsidR="00A27B0F" w:rsidRPr="00076910" w:rsidRDefault="00A27B0F" w:rsidP="00FD4DEB">
      <w:pPr>
        <w:keepLines/>
        <w:widowControl w:val="0"/>
        <w:jc w:val="both"/>
        <w:rPr>
          <w:rFonts w:ascii="Tahoma" w:hAnsi="Tahoma" w:cs="Tahoma"/>
        </w:rPr>
      </w:pPr>
    </w:p>
    <w:p w14:paraId="3E1684F9" w14:textId="77777777" w:rsidR="00A27B0F" w:rsidRPr="00076910" w:rsidRDefault="00A27B0F" w:rsidP="00FD4DEB">
      <w:pPr>
        <w:keepLines/>
        <w:widowControl w:val="0"/>
        <w:jc w:val="both"/>
        <w:rPr>
          <w:rFonts w:ascii="Tahoma" w:hAnsi="Tahoma" w:cs="Tahoma"/>
        </w:rPr>
      </w:pPr>
    </w:p>
    <w:p w14:paraId="00F82BF0" w14:textId="77777777" w:rsidR="00693E44" w:rsidRPr="00076910" w:rsidRDefault="00693E44" w:rsidP="00FD4DEB">
      <w:pPr>
        <w:keepLines/>
        <w:widowControl w:val="0"/>
        <w:jc w:val="both"/>
        <w:rPr>
          <w:rFonts w:ascii="Tahoma" w:hAnsi="Tahoma" w:cs="Tahoma"/>
        </w:rPr>
      </w:pPr>
      <w:r w:rsidRPr="0007691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76910" w14:paraId="13964374" w14:textId="77777777" w:rsidTr="00C84907">
        <w:tc>
          <w:tcPr>
            <w:tcW w:w="4820" w:type="dxa"/>
          </w:tcPr>
          <w:p w14:paraId="4BBA43BE" w14:textId="77777777" w:rsidR="00693E44" w:rsidRPr="00076910" w:rsidRDefault="00693E44" w:rsidP="00FD4DEB">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14:paraId="43C5BAA6" w14:textId="77777777" w:rsidR="00693E44" w:rsidRPr="00076910" w:rsidRDefault="00693E44" w:rsidP="00FD4DEB">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ne soglašam,</w:t>
            </w:r>
          </w:p>
        </w:tc>
      </w:tr>
    </w:tbl>
    <w:p w14:paraId="06A6881E" w14:textId="77777777" w:rsidR="00AC3E40" w:rsidRPr="00076910" w:rsidRDefault="00AC3E40" w:rsidP="00FD4DEB">
      <w:pPr>
        <w:keepLines/>
        <w:widowControl w:val="0"/>
        <w:jc w:val="both"/>
        <w:rPr>
          <w:rFonts w:ascii="Tahoma" w:hAnsi="Tahoma" w:cs="Tahoma"/>
        </w:rPr>
      </w:pPr>
    </w:p>
    <w:p w14:paraId="3DC0AB9C" w14:textId="77777777" w:rsidR="00693E44" w:rsidRPr="00076910" w:rsidRDefault="00693E44" w:rsidP="00FD4DEB">
      <w:pPr>
        <w:keepLines/>
        <w:widowControl w:val="0"/>
        <w:jc w:val="both"/>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14:paraId="238448CE" w14:textId="77777777" w:rsidR="00693E44" w:rsidRPr="00076910" w:rsidRDefault="00693E44" w:rsidP="00FD4DEB">
      <w:pPr>
        <w:keepLines/>
        <w:widowControl w:val="0"/>
        <w:jc w:val="both"/>
        <w:rPr>
          <w:rFonts w:ascii="Tahoma" w:hAnsi="Tahoma" w:cs="Tahoma"/>
          <w:b/>
        </w:rPr>
      </w:pPr>
    </w:p>
    <w:p w14:paraId="24E9C51A" w14:textId="77777777" w:rsidR="00214044" w:rsidRPr="00076910" w:rsidRDefault="00214044" w:rsidP="00FD4DEB">
      <w:pPr>
        <w:keepLines/>
        <w:widowControl w:val="0"/>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14:paraId="7994BF24" w14:textId="77777777" w:rsidTr="00C84907">
        <w:trPr>
          <w:trHeight w:val="235"/>
        </w:trPr>
        <w:tc>
          <w:tcPr>
            <w:tcW w:w="3402" w:type="dxa"/>
            <w:tcBorders>
              <w:bottom w:val="single" w:sz="4" w:space="0" w:color="auto"/>
            </w:tcBorders>
          </w:tcPr>
          <w:p w14:paraId="373B4E1D" w14:textId="77777777" w:rsidR="00693E44" w:rsidRPr="00076910" w:rsidRDefault="00693E44" w:rsidP="00FD4DEB">
            <w:pPr>
              <w:keepLines/>
              <w:widowControl w:val="0"/>
              <w:jc w:val="both"/>
              <w:rPr>
                <w:rFonts w:ascii="Tahoma" w:hAnsi="Tahoma" w:cs="Tahoma"/>
                <w:snapToGrid w:val="0"/>
              </w:rPr>
            </w:pPr>
          </w:p>
        </w:tc>
        <w:tc>
          <w:tcPr>
            <w:tcW w:w="2977" w:type="dxa"/>
          </w:tcPr>
          <w:p w14:paraId="793075F0" w14:textId="77777777" w:rsidR="00693E44" w:rsidRPr="00076910" w:rsidRDefault="00693E44" w:rsidP="00FD4DEB">
            <w:pPr>
              <w:keepLines/>
              <w:widowControl w:val="0"/>
              <w:jc w:val="both"/>
              <w:rPr>
                <w:rFonts w:ascii="Tahoma" w:hAnsi="Tahoma" w:cs="Tahoma"/>
                <w:snapToGrid w:val="0"/>
              </w:rPr>
            </w:pPr>
          </w:p>
        </w:tc>
        <w:tc>
          <w:tcPr>
            <w:tcW w:w="3119" w:type="dxa"/>
            <w:tcBorders>
              <w:bottom w:val="single" w:sz="4" w:space="0" w:color="auto"/>
            </w:tcBorders>
          </w:tcPr>
          <w:p w14:paraId="53297C5C" w14:textId="77777777" w:rsidR="00693E44" w:rsidRPr="00076910" w:rsidRDefault="00693E44" w:rsidP="00FD4DEB">
            <w:pPr>
              <w:keepLines/>
              <w:widowControl w:val="0"/>
              <w:jc w:val="both"/>
              <w:rPr>
                <w:rFonts w:ascii="Tahoma" w:hAnsi="Tahoma" w:cs="Tahoma"/>
                <w:snapToGrid w:val="0"/>
              </w:rPr>
            </w:pPr>
          </w:p>
        </w:tc>
      </w:tr>
      <w:tr w:rsidR="00693E44" w:rsidRPr="00076910" w14:paraId="60DA878E" w14:textId="77777777" w:rsidTr="00C84907">
        <w:trPr>
          <w:trHeight w:val="235"/>
        </w:trPr>
        <w:tc>
          <w:tcPr>
            <w:tcW w:w="3402" w:type="dxa"/>
            <w:tcBorders>
              <w:top w:val="single" w:sz="4" w:space="0" w:color="auto"/>
            </w:tcBorders>
          </w:tcPr>
          <w:p w14:paraId="5A75D398"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(kraj, datum)</w:t>
            </w:r>
          </w:p>
        </w:tc>
        <w:tc>
          <w:tcPr>
            <w:tcW w:w="2977" w:type="dxa"/>
          </w:tcPr>
          <w:p w14:paraId="75435072" w14:textId="77777777" w:rsidR="00693E44" w:rsidRPr="00076910" w:rsidRDefault="00693E44" w:rsidP="00FD4DEB">
            <w:pPr>
              <w:keepLines/>
              <w:widowControl w:val="0"/>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14:paraId="32722AA3"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14:paraId="141201C0" w14:textId="77777777" w:rsidTr="00364004">
        <w:trPr>
          <w:trHeight w:val="1380"/>
        </w:trPr>
        <w:tc>
          <w:tcPr>
            <w:tcW w:w="3402" w:type="dxa"/>
          </w:tcPr>
          <w:p w14:paraId="3A8F3258"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2977" w:type="dxa"/>
          </w:tcPr>
          <w:p w14:paraId="228B390E"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3119" w:type="dxa"/>
          </w:tcPr>
          <w:p w14:paraId="521894D1"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r>
      <w:tr w:rsidR="00693E44" w:rsidRPr="00076910" w14:paraId="2BBAD246" w14:textId="77777777" w:rsidTr="00364004">
        <w:trPr>
          <w:trHeight w:val="235"/>
        </w:trPr>
        <w:tc>
          <w:tcPr>
            <w:tcW w:w="3402" w:type="dxa"/>
          </w:tcPr>
          <w:p w14:paraId="11D9E4D7"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2977" w:type="dxa"/>
          </w:tcPr>
          <w:p w14:paraId="6F2CC785"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3119" w:type="dxa"/>
          </w:tcPr>
          <w:p w14:paraId="23EF3B18"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r>
    </w:tbl>
    <w:p w14:paraId="39219701" w14:textId="77777777" w:rsidR="00693E44" w:rsidRPr="00076910" w:rsidRDefault="00693E44" w:rsidP="00FD4DEB">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58AAD774" w14:textId="77777777" w:rsidR="00693E44" w:rsidRPr="00076910" w:rsidRDefault="00693E44" w:rsidP="00FD4DEB">
      <w:pPr>
        <w:keepLines/>
        <w:widowControl w:val="0"/>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79E202D2" w14:textId="77777777" w:rsidTr="00A34167">
        <w:tc>
          <w:tcPr>
            <w:tcW w:w="599" w:type="dxa"/>
            <w:tcBorders>
              <w:top w:val="single" w:sz="4" w:space="0" w:color="auto"/>
              <w:bottom w:val="single" w:sz="4" w:space="0" w:color="auto"/>
              <w:right w:val="nil"/>
            </w:tcBorders>
          </w:tcPr>
          <w:p w14:paraId="2D187208"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1DDB5E2C" w14:textId="77777777" w:rsidR="00DC10BE" w:rsidRPr="00962503" w:rsidRDefault="00DC10BE" w:rsidP="00B11E1B">
            <w:pPr>
              <w:keepNext/>
              <w:widowControl w:val="0"/>
              <w:rPr>
                <w:rFonts w:ascii="Tahoma" w:hAnsi="Tahoma" w:cs="Tahoma"/>
              </w:rPr>
            </w:pPr>
            <w:r w:rsidRPr="00962503">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14:paraId="03B8797B" w14:textId="77777777" w:rsidR="00DC10BE" w:rsidRPr="00076910" w:rsidRDefault="00BE71E3" w:rsidP="00B11E1B">
            <w:pPr>
              <w:keepNext/>
              <w:widowControl w:val="0"/>
              <w:jc w:val="right"/>
              <w:rPr>
                <w:rFonts w:ascii="Tahoma" w:hAnsi="Tahoma" w:cs="Tahoma"/>
                <w:b/>
              </w:rPr>
            </w:pPr>
            <w:r w:rsidRPr="00962503">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57191FB3" w14:textId="77777777" w:rsidR="00DC10BE" w:rsidRPr="00076910" w:rsidRDefault="00DC10BE" w:rsidP="00B11E1B">
            <w:pPr>
              <w:keepNext/>
              <w:widowControl w:val="0"/>
              <w:rPr>
                <w:rFonts w:ascii="Tahoma" w:hAnsi="Tahoma" w:cs="Tahoma"/>
                <w:b/>
                <w:i/>
              </w:rPr>
            </w:pPr>
          </w:p>
        </w:tc>
      </w:tr>
    </w:tbl>
    <w:p w14:paraId="6E932899" w14:textId="77777777" w:rsidR="00DC10BE" w:rsidRPr="00076910" w:rsidRDefault="00DC10BE" w:rsidP="00B11E1B">
      <w:pPr>
        <w:keepNext/>
        <w:widowControl w:val="0"/>
        <w:jc w:val="both"/>
        <w:rPr>
          <w:rFonts w:ascii="Tahoma" w:hAnsi="Tahoma" w:cs="Tahoma"/>
          <w:sz w:val="22"/>
          <w:szCs w:val="22"/>
        </w:rPr>
      </w:pPr>
    </w:p>
    <w:p w14:paraId="1E896E98" w14:textId="77777777" w:rsidR="00DC10BE" w:rsidRPr="00076910" w:rsidRDefault="00DC10BE" w:rsidP="00B11E1B">
      <w:pPr>
        <w:keepNext/>
        <w:widowControl w:val="0"/>
        <w:jc w:val="both"/>
        <w:rPr>
          <w:rFonts w:ascii="Tahoma" w:hAnsi="Tahoma" w:cs="Tahoma"/>
          <w:sz w:val="22"/>
          <w:szCs w:val="22"/>
        </w:rPr>
      </w:pPr>
    </w:p>
    <w:p w14:paraId="19647E2F" w14:textId="77777777" w:rsidR="00DC10BE" w:rsidRPr="00076910" w:rsidRDefault="00DC10BE" w:rsidP="00B11E1B">
      <w:pPr>
        <w:keepNext/>
        <w:widowControl w:val="0"/>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noProof/>
        </w:rPr>
        <w:t>_________________</w:t>
      </w:r>
    </w:p>
    <w:p w14:paraId="3F49970F"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t>(Kraj in datum)</w:t>
      </w:r>
    </w:p>
    <w:p w14:paraId="0534E6F4"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(Izdajatelj menice)</w:t>
      </w:r>
    </w:p>
    <w:p w14:paraId="598CE393" w14:textId="77777777" w:rsidR="00DC10BE" w:rsidRPr="00076910" w:rsidRDefault="00DC10BE" w:rsidP="00B11E1B">
      <w:pPr>
        <w:keepNext/>
        <w:widowControl w:val="0"/>
        <w:jc w:val="both"/>
        <w:rPr>
          <w:rFonts w:ascii="Tahoma" w:hAnsi="Tahoma" w:cs="Tahoma"/>
          <w:noProof/>
        </w:rPr>
      </w:pPr>
    </w:p>
    <w:p w14:paraId="0D035C71"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MENIČNA IZJAVA  </w:t>
      </w:r>
    </w:p>
    <w:p w14:paraId="54FE0CF4"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ZA DOBRO IZVEDBO POGODBENIH OBVEZNOSTI </w:t>
      </w:r>
    </w:p>
    <w:p w14:paraId="3143C56F" w14:textId="77777777" w:rsidR="00DC10BE" w:rsidRPr="00076910" w:rsidRDefault="00DC10BE" w:rsidP="00B11E1B">
      <w:pPr>
        <w:keepNext/>
        <w:widowControl w:val="0"/>
        <w:jc w:val="center"/>
        <w:rPr>
          <w:rFonts w:ascii="Tahoma" w:hAnsi="Tahoma" w:cs="Tahoma"/>
          <w:b/>
          <w:noProof/>
          <w:sz w:val="22"/>
          <w:szCs w:val="22"/>
        </w:rPr>
      </w:pPr>
    </w:p>
    <w:p w14:paraId="0FF9F02B" w14:textId="77777777" w:rsidR="00DC10BE" w:rsidRPr="00076910" w:rsidRDefault="00DC10BE" w:rsidP="00B11E1B">
      <w:pPr>
        <w:keepNext/>
        <w:widowControl w:val="0"/>
        <w:jc w:val="center"/>
        <w:rPr>
          <w:rFonts w:ascii="Tahoma" w:hAnsi="Tahoma" w:cs="Tahoma"/>
          <w:noProof/>
          <w:sz w:val="22"/>
          <w:szCs w:val="22"/>
        </w:rPr>
      </w:pPr>
    </w:p>
    <w:p w14:paraId="027F67FC"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V skladu z pogodbo št. ________</w:t>
      </w:r>
      <w:r w:rsidR="00844A72" w:rsidRPr="00076910">
        <w:rPr>
          <w:rFonts w:ascii="Tahoma" w:hAnsi="Tahoma" w:cs="Tahoma"/>
          <w:noProof/>
        </w:rPr>
        <w:t xml:space="preserve"> z dne _______</w:t>
      </w:r>
      <w:r w:rsidRPr="00076910">
        <w:rPr>
          <w:rFonts w:ascii="Tahoma" w:hAnsi="Tahoma" w:cs="Tahoma"/>
          <w:noProof/>
        </w:rPr>
        <w:t xml:space="preserve">, sklenjeno med naročnikom </w:t>
      </w:r>
      <w:r w:rsidR="00FF2E1F">
        <w:rPr>
          <w:rFonts w:ascii="Tahoma" w:hAnsi="Tahoma" w:cs="Tahoma"/>
          <w:noProof/>
        </w:rPr>
        <w:t>Javno podjetje Ljubljanska parkirišča in tržnice</w:t>
      </w:r>
      <w:r w:rsidRPr="00076910">
        <w:rPr>
          <w:rFonts w:ascii="Tahoma" w:hAnsi="Tahoma" w:cs="Tahoma"/>
          <w:noProof/>
        </w:rPr>
        <w:t>,</w:t>
      </w:r>
      <w:r w:rsidR="00FF2E1F">
        <w:rPr>
          <w:rFonts w:ascii="Tahoma" w:hAnsi="Tahoma" w:cs="Tahoma"/>
          <w:noProof/>
        </w:rPr>
        <w:t xml:space="preserve"> d.o.o., Kopitarjeva ulica 2, 1000 Ljubljana</w:t>
      </w:r>
      <w:r w:rsidRPr="00076910">
        <w:rPr>
          <w:rFonts w:ascii="Tahoma" w:hAnsi="Tahoma" w:cs="Tahoma"/>
          <w:noProof/>
        </w:rPr>
        <w:t xml:space="preserve"> (upravičenec) in ______________ (naziv in naslov izvajalca), je izvajalec dolžan izvesti ____________________ (predmet pogodbe) v pogodbeni vrednosti ______________ EUR brez DDV.</w:t>
      </w:r>
    </w:p>
    <w:p w14:paraId="6CC4D129" w14:textId="77777777" w:rsidR="00DC10BE" w:rsidRPr="00076910" w:rsidRDefault="00DC10BE" w:rsidP="00B11E1B">
      <w:pPr>
        <w:keepNext/>
        <w:widowControl w:val="0"/>
        <w:jc w:val="both"/>
        <w:rPr>
          <w:rFonts w:ascii="Tahoma" w:hAnsi="Tahoma" w:cs="Tahoma"/>
          <w:noProof/>
        </w:rPr>
      </w:pPr>
    </w:p>
    <w:p w14:paraId="55990EF4"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14:paraId="6BDF7730" w14:textId="77777777" w:rsidR="00DC10BE" w:rsidRPr="00076910" w:rsidRDefault="00DC10BE" w:rsidP="00B11E1B">
      <w:pPr>
        <w:keepNext/>
        <w:widowControl w:val="0"/>
        <w:jc w:val="both"/>
        <w:rPr>
          <w:rFonts w:ascii="Tahoma" w:hAnsi="Tahoma" w:cs="Tahoma"/>
          <w:noProof/>
        </w:rPr>
      </w:pPr>
    </w:p>
    <w:p w14:paraId="76EC5064"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14:paraId="62D4F227"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14:paraId="1E5ABCAE" w14:textId="77777777" w:rsidR="00DC10BE" w:rsidRPr="00076910" w:rsidRDefault="00DC10BE" w:rsidP="00B11E1B">
      <w:pPr>
        <w:keepNext/>
        <w:widowControl w:val="0"/>
        <w:jc w:val="both"/>
        <w:rPr>
          <w:rFonts w:ascii="Tahoma" w:hAnsi="Tahoma" w:cs="Tahoma"/>
        </w:rPr>
      </w:pPr>
    </w:p>
    <w:p w14:paraId="1A051204" w14:textId="77777777"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14:paraId="4F90DCC6"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14:paraId="0372700D" w14:textId="77777777" w:rsidR="00DC10BE" w:rsidRPr="00076910" w:rsidRDefault="00DC10BE" w:rsidP="00B11E1B">
      <w:pPr>
        <w:keepNext/>
        <w:widowControl w:val="0"/>
        <w:jc w:val="both"/>
        <w:rPr>
          <w:rFonts w:ascii="Tahoma" w:hAnsi="Tahoma" w:cs="Tahoma"/>
        </w:rPr>
      </w:pPr>
    </w:p>
    <w:p w14:paraId="58414736"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Pooblaščamo </w:t>
      </w:r>
      <w:r w:rsidR="008929A0">
        <w:rPr>
          <w:rFonts w:ascii="Tahoma" w:hAnsi="Tahoma" w:cs="Tahoma"/>
        </w:rPr>
        <w:t xml:space="preserve">Javno podjetje Ljubljanska parkirišča in tržnice, </w:t>
      </w:r>
      <w:proofErr w:type="spellStart"/>
      <w:r w:rsidR="008929A0">
        <w:rPr>
          <w:rFonts w:ascii="Tahoma" w:hAnsi="Tahoma" w:cs="Tahoma"/>
        </w:rPr>
        <w:t>d.o.o</w:t>
      </w:r>
      <w:proofErr w:type="spellEnd"/>
      <w:r w:rsidR="008929A0">
        <w:rPr>
          <w:rFonts w:ascii="Tahoma" w:hAnsi="Tahoma" w:cs="Tahoma"/>
        </w:rPr>
        <w:t>.</w:t>
      </w:r>
      <w:r w:rsidRPr="00076910">
        <w:rPr>
          <w:rFonts w:ascii="Tahoma" w:hAnsi="Tahoma" w:cs="Tahoma"/>
        </w:rPr>
        <w:t xml:space="preserve">, </w:t>
      </w:r>
      <w:r w:rsidR="008929A0">
        <w:rPr>
          <w:rFonts w:ascii="Tahoma" w:hAnsi="Tahoma" w:cs="Tahoma"/>
        </w:rPr>
        <w:t xml:space="preserve">Kopitarjeva ulica 2, 1000 Ljubljana, </w:t>
      </w:r>
      <w:r w:rsidRPr="00076910">
        <w:rPr>
          <w:rFonts w:ascii="Tahoma" w:hAnsi="Tahoma" w:cs="Tahoma"/>
        </w:rPr>
        <w:t>da v primeru, če mi kot izvajalec ne bomo izpolnili pogodbenih obveznosti v dogovorjeni kvaliteti, količini in rokih, opredeljenih v zgoraj citirani pogodbi, da:</w:t>
      </w:r>
    </w:p>
    <w:p w14:paraId="5B55CE10"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izpolni bianko menico v višini do ______________ EUR,</w:t>
      </w:r>
    </w:p>
    <w:p w14:paraId="05CF27CA"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izpolni vse druge sestavne dele menic, ki niso izpolnjeni,</w:t>
      </w:r>
    </w:p>
    <w:p w14:paraId="77361A0A"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po potrebi zapiše na menici tudi katerokoli menično klavzulo, ki sicer ni bistvena menična sestavina.</w:t>
      </w:r>
    </w:p>
    <w:p w14:paraId="7191F188" w14:textId="77777777" w:rsidR="00DC10BE" w:rsidRPr="00076910" w:rsidRDefault="00DC10BE" w:rsidP="00B11E1B">
      <w:pPr>
        <w:keepNext/>
        <w:widowControl w:val="0"/>
        <w:tabs>
          <w:tab w:val="left" w:pos="4253"/>
        </w:tabs>
        <w:jc w:val="both"/>
        <w:rPr>
          <w:rFonts w:ascii="Tahoma" w:hAnsi="Tahoma" w:cs="Tahoma"/>
        </w:rPr>
      </w:pPr>
    </w:p>
    <w:p w14:paraId="06EBF103" w14:textId="77777777"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V primeru spremembe upnika predmetnih terjatev, veljajo določbe tega pooblastila tudi v korist novih upnikov.</w:t>
      </w:r>
    </w:p>
    <w:p w14:paraId="2489A448" w14:textId="77777777" w:rsidR="00214044" w:rsidRPr="00076910" w:rsidRDefault="00214044" w:rsidP="00B11E1B">
      <w:pPr>
        <w:keepNext/>
        <w:widowControl w:val="0"/>
        <w:tabs>
          <w:tab w:val="left" w:pos="4253"/>
        </w:tabs>
        <w:jc w:val="both"/>
        <w:rPr>
          <w:rFonts w:ascii="Tahoma" w:hAnsi="Tahoma" w:cs="Tahoma"/>
        </w:rPr>
      </w:pPr>
    </w:p>
    <w:p w14:paraId="4F702DBB" w14:textId="77777777"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 xml:space="preserve">Pooblaščamo </w:t>
      </w:r>
      <w:r w:rsidR="008929A0">
        <w:rPr>
          <w:rFonts w:ascii="Tahoma" w:hAnsi="Tahoma" w:cs="Tahoma"/>
        </w:rPr>
        <w:t>Javno podjetje Ljubljanska parkirišča in tržnice</w:t>
      </w:r>
      <w:r w:rsidRPr="00076910">
        <w:rPr>
          <w:rFonts w:ascii="Tahoma" w:hAnsi="Tahoma" w:cs="Tahoma"/>
        </w:rPr>
        <w:t>,</w:t>
      </w:r>
      <w:r w:rsidR="008929A0">
        <w:rPr>
          <w:rFonts w:ascii="Tahoma" w:hAnsi="Tahoma" w:cs="Tahoma"/>
        </w:rPr>
        <w:t xml:space="preserve"> </w:t>
      </w:r>
      <w:proofErr w:type="spellStart"/>
      <w:r w:rsidR="008929A0">
        <w:rPr>
          <w:rFonts w:ascii="Tahoma" w:hAnsi="Tahoma" w:cs="Tahoma"/>
        </w:rPr>
        <w:t>d.o.o</w:t>
      </w:r>
      <w:proofErr w:type="spellEnd"/>
      <w:r w:rsidR="008929A0">
        <w:rPr>
          <w:rFonts w:ascii="Tahoma" w:hAnsi="Tahoma" w:cs="Tahoma"/>
        </w:rPr>
        <w:t>.,</w:t>
      </w:r>
      <w:r w:rsidRPr="00076910">
        <w:rPr>
          <w:rFonts w:ascii="Tahoma" w:hAnsi="Tahoma" w:cs="Tahoma"/>
        </w:rPr>
        <w:t xml:space="preserve"> da menico po potrebi domicilira pri katerikoli banki, pri kateri imamo odprt račun.</w:t>
      </w:r>
    </w:p>
    <w:p w14:paraId="1D973507" w14:textId="77777777" w:rsidR="00DC10BE" w:rsidRPr="00076910" w:rsidRDefault="00DC10BE" w:rsidP="00B11E1B">
      <w:pPr>
        <w:keepNext/>
        <w:widowControl w:val="0"/>
        <w:tabs>
          <w:tab w:val="left" w:pos="4253"/>
        </w:tabs>
        <w:jc w:val="both"/>
        <w:rPr>
          <w:rFonts w:ascii="Tahoma" w:hAnsi="Tahoma" w:cs="Tahoma"/>
        </w:rPr>
      </w:pPr>
    </w:p>
    <w:p w14:paraId="4CDA1C11" w14:textId="77777777" w:rsidR="00DC10BE" w:rsidRPr="00076910" w:rsidRDefault="00DC10BE" w:rsidP="00B11E1B">
      <w:pPr>
        <w:keepNext/>
        <w:widowControl w:val="0"/>
        <w:jc w:val="both"/>
        <w:rPr>
          <w:rFonts w:ascii="Tahoma" w:hAnsi="Tahoma" w:cs="Tahoma"/>
        </w:rPr>
      </w:pPr>
      <w:r w:rsidRPr="00076910">
        <w:rPr>
          <w:rFonts w:ascii="Tahoma" w:hAnsi="Tahoma" w:cs="Tahoma"/>
        </w:rPr>
        <w:t>S to menično izjavo pooblaščamo _________________________(navedba banke), da v breme našega transakcijskega računa št. _________________________ unovči predloženo menico najkasneje do _____________ .</w:t>
      </w:r>
    </w:p>
    <w:p w14:paraId="66739FCD" w14:textId="77777777" w:rsidR="00214044" w:rsidRPr="00076910" w:rsidRDefault="00214044" w:rsidP="00B11E1B">
      <w:pPr>
        <w:keepNext/>
        <w:widowControl w:val="0"/>
        <w:jc w:val="both"/>
        <w:rPr>
          <w:rFonts w:ascii="Tahoma" w:hAnsi="Tahoma" w:cs="Tahoma"/>
        </w:rPr>
      </w:pPr>
    </w:p>
    <w:p w14:paraId="7CC65D53" w14:textId="77777777" w:rsidR="00DC10BE" w:rsidRPr="00076910" w:rsidRDefault="00DC10BE" w:rsidP="00B11E1B">
      <w:pPr>
        <w:keepNext/>
        <w:widowControl w:val="0"/>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14:paraId="60F741E5" w14:textId="77777777" w:rsidR="00214044" w:rsidRPr="00076910" w:rsidRDefault="00214044" w:rsidP="00B11E1B">
      <w:pPr>
        <w:keepNext/>
        <w:widowControl w:val="0"/>
        <w:jc w:val="both"/>
        <w:rPr>
          <w:rFonts w:ascii="Tahoma" w:hAnsi="Tahoma" w:cs="Tahoma"/>
        </w:rPr>
      </w:pPr>
    </w:p>
    <w:p w14:paraId="08A7DB11"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w:t>
      </w:r>
      <w:r w:rsidR="008929A0">
        <w:rPr>
          <w:rFonts w:ascii="Tahoma" w:hAnsi="Tahoma" w:cs="Tahoma"/>
        </w:rPr>
        <w:t xml:space="preserve">Javno podjetje Ljubljanska parkirišča in tržnice, </w:t>
      </w:r>
      <w:proofErr w:type="spellStart"/>
      <w:r w:rsidR="008929A0">
        <w:rPr>
          <w:rFonts w:ascii="Tahoma" w:hAnsi="Tahoma" w:cs="Tahoma"/>
        </w:rPr>
        <w:t>d.o.o</w:t>
      </w:r>
      <w:proofErr w:type="spellEnd"/>
      <w:r w:rsidR="008929A0">
        <w:rPr>
          <w:rFonts w:ascii="Tahoma" w:hAnsi="Tahoma" w:cs="Tahoma"/>
        </w:rPr>
        <w:t>.</w:t>
      </w:r>
      <w:r w:rsidRPr="00076910">
        <w:rPr>
          <w:rFonts w:ascii="Tahoma" w:hAnsi="Tahoma" w:cs="Tahoma"/>
        </w:rPr>
        <w:t xml:space="preserve">,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14:paraId="2A8BCBBB" w14:textId="77777777" w:rsidR="00DC10BE" w:rsidRPr="00076910" w:rsidRDefault="00DC10BE" w:rsidP="00B11E1B">
      <w:pPr>
        <w:keepNext/>
        <w:widowControl w:val="0"/>
        <w:jc w:val="both"/>
        <w:rPr>
          <w:rFonts w:ascii="Tahoma" w:hAnsi="Tahoma" w:cs="Tahoma"/>
        </w:rPr>
      </w:pPr>
    </w:p>
    <w:p w14:paraId="50139362" w14:textId="77777777" w:rsidR="00DC10BE" w:rsidRPr="00076910" w:rsidRDefault="00DC10BE" w:rsidP="00B11E1B">
      <w:pPr>
        <w:keepNext/>
        <w:widowControl w:val="0"/>
        <w:jc w:val="both"/>
        <w:rPr>
          <w:rFonts w:ascii="Tahoma" w:hAnsi="Tahoma" w:cs="Tahoma"/>
        </w:rPr>
      </w:pPr>
      <w:r w:rsidRPr="00076910">
        <w:rPr>
          <w:rFonts w:ascii="Tahoma" w:hAnsi="Tahoma" w:cs="Tahoma"/>
        </w:rPr>
        <w:t>Zavezujemo se, da tega pooblastila ne bomo preklicali.</w:t>
      </w:r>
    </w:p>
    <w:p w14:paraId="1A09F743" w14:textId="77777777" w:rsidR="00DC10BE" w:rsidRPr="00076910" w:rsidRDefault="00DC10BE" w:rsidP="00B11E1B">
      <w:pPr>
        <w:keepNext/>
        <w:widowControl w:val="0"/>
        <w:jc w:val="both"/>
        <w:rPr>
          <w:rFonts w:ascii="Tahoma" w:hAnsi="Tahoma" w:cs="Tahoma"/>
        </w:rPr>
      </w:pPr>
    </w:p>
    <w:p w14:paraId="0B5F84F5" w14:textId="77777777"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14:paraId="6A7C66A5" w14:textId="77777777" w:rsidR="00DC10BE" w:rsidRPr="00076910" w:rsidRDefault="00DC10BE" w:rsidP="00B11E1B">
      <w:pPr>
        <w:keepNext/>
        <w:widowControl w:val="0"/>
        <w:jc w:val="both"/>
        <w:rPr>
          <w:rFonts w:ascii="Tahoma" w:hAnsi="Tahoma" w:cs="Tahoma"/>
        </w:rPr>
      </w:pPr>
    </w:p>
    <w:p w14:paraId="417AB842"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t xml:space="preserve"> (Žig in podpis)</w:t>
      </w:r>
    </w:p>
    <w:p w14:paraId="1BFBA088" w14:textId="77777777" w:rsidR="00DC10BE" w:rsidRPr="00076910" w:rsidRDefault="00DC10BE" w:rsidP="00B11E1B">
      <w:pPr>
        <w:keepNext/>
        <w:widowControl w:val="0"/>
        <w:ind w:left="5672" w:firstLine="709"/>
        <w:jc w:val="both"/>
        <w:rPr>
          <w:rFonts w:ascii="Tahoma" w:hAnsi="Tahoma" w:cs="Tahoma"/>
        </w:rPr>
      </w:pPr>
    </w:p>
    <w:sectPr w:rsidR="00DC10BE" w:rsidRPr="00076910" w:rsidSect="001F1336">
      <w:footerReference w:type="default" r:id="rId14"/>
      <w:headerReference w:type="first" r:id="rId15"/>
      <w:footerReference w:type="first" r:id="rId16"/>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0BE99" w14:textId="77777777" w:rsidR="005D19A4" w:rsidRDefault="005D19A4">
      <w:r>
        <w:separator/>
      </w:r>
    </w:p>
  </w:endnote>
  <w:endnote w:type="continuationSeparator" w:id="0">
    <w:p w14:paraId="5B486E78" w14:textId="77777777" w:rsidR="005D19A4" w:rsidRDefault="005D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rutiger">
    <w:altName w:val="Arial"/>
    <w:charset w:val="EE"/>
    <w:family w:val="auto"/>
    <w:pitch w:val="variable"/>
    <w:sig w:usb0="00000007" w:usb1="00000000" w:usb2="00000000" w:usb3="00000000" w:csb0="00000093"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9F881" w14:textId="53A6D9D8" w:rsidR="00D62F3D" w:rsidRPr="004D7C18" w:rsidRDefault="00D62F3D">
    <w:pPr>
      <w:pStyle w:val="Noga"/>
      <w:rPr>
        <w:rFonts w:ascii="Tahoma" w:hAnsi="Tahoma" w:cs="Tahoma"/>
        <w:sz w:val="16"/>
        <w:szCs w:val="16"/>
      </w:rPr>
    </w:pPr>
    <w:r>
      <w:rPr>
        <w:rFonts w:ascii="Tahoma" w:hAnsi="Tahoma" w:cs="Tahoma"/>
        <w:sz w:val="16"/>
        <w:szCs w:val="16"/>
        <w:lang w:val="sl-SI"/>
      </w:rPr>
      <w:t xml:space="preserve">RD, LPT-33/24, Stojnice </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F3155E">
      <w:rPr>
        <w:rFonts w:ascii="Tahoma" w:hAnsi="Tahoma" w:cs="Tahoma"/>
        <w:bCs/>
        <w:noProof/>
        <w:sz w:val="16"/>
        <w:szCs w:val="16"/>
      </w:rPr>
      <w:t>30</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F3155E">
      <w:rPr>
        <w:rFonts w:ascii="Tahoma" w:hAnsi="Tahoma" w:cs="Tahoma"/>
        <w:bCs/>
        <w:noProof/>
        <w:sz w:val="16"/>
        <w:szCs w:val="16"/>
      </w:rPr>
      <w:t>30</w:t>
    </w:r>
    <w:r w:rsidRPr="004D7C18">
      <w:rPr>
        <w:rFonts w:ascii="Tahoma" w:hAnsi="Tahoma" w:cs="Tahoma"/>
        <w:bCs/>
        <w:sz w:val="16"/>
        <w:szCs w:val="16"/>
      </w:rPr>
      <w:fldChar w:fldCharType="end"/>
    </w:r>
  </w:p>
  <w:p w14:paraId="756F4CB2" w14:textId="77777777" w:rsidR="00D62F3D" w:rsidRPr="007653AE" w:rsidRDefault="00D62F3D"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F951A" w14:textId="77777777" w:rsidR="00D62F3D" w:rsidRPr="00F043FE" w:rsidRDefault="00D62F3D" w:rsidP="004D7C18">
    <w:pPr>
      <w:pStyle w:val="Noga"/>
      <w:rPr>
        <w:rFonts w:ascii="Tahoma" w:hAnsi="Tahoma" w:cs="Tahoma"/>
        <w:sz w:val="16"/>
        <w:szCs w:val="16"/>
      </w:rPr>
    </w:pPr>
  </w:p>
  <w:p w14:paraId="3637E24F" w14:textId="77777777" w:rsidR="00D62F3D" w:rsidRPr="00B62FAB" w:rsidRDefault="00D62F3D" w:rsidP="00D555FC">
    <w:pPr>
      <w:tabs>
        <w:tab w:val="center" w:pos="4536"/>
        <w:tab w:val="right" w:pos="9072"/>
      </w:tabs>
      <w:spacing w:after="200" w:line="276" w:lineRule="auto"/>
      <w:ind w:left="2124" w:right="-1134"/>
      <w:jc w:val="right"/>
      <w:rPr>
        <w:rFonts w:ascii="Tahoma" w:eastAsia="Calibri" w:hAnsi="Tahoma"/>
        <w:szCs w:val="22"/>
        <w:lang w:eastAsia="en-US"/>
      </w:rPr>
    </w:pPr>
    <w:r>
      <w:rPr>
        <w:rFonts w:ascii="Tahoma" w:eastAsia="Calibri" w:hAnsi="Tahoma"/>
        <w:sz w:val="16"/>
        <w:szCs w:val="16"/>
        <w:lang w:eastAsia="en-US"/>
      </w:rPr>
      <w:tab/>
      <w:t xml:space="preserve">                                                          </w:t>
    </w:r>
    <w:r w:rsidRPr="005332C6">
      <w:rPr>
        <w:noProof/>
        <w:sz w:val="16"/>
        <w:szCs w:val="16"/>
      </w:rPr>
      <w:drawing>
        <wp:inline distT="0" distB="0" distL="0" distR="0" wp14:anchorId="4AE35751" wp14:editId="0E99A6E1">
          <wp:extent cx="2289600" cy="738000"/>
          <wp:effectExtent l="0" t="0" r="0" b="5080"/>
          <wp:docPr id="41"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289600" cy="738000"/>
                  </a:xfrm>
                  <a:prstGeom prst="rect">
                    <a:avLst/>
                  </a:prstGeom>
                </pic:spPr>
              </pic:pic>
            </a:graphicData>
          </a:graphic>
        </wp:inline>
      </w:drawing>
    </w:r>
    <w:r w:rsidRPr="00B62FAB">
      <w:rPr>
        <w:rFonts w:ascii="Tahoma" w:eastAsia="Calibri" w:hAnsi="Tahoma"/>
        <w:szCs w:val="22"/>
        <w:lang w:eastAsia="en-US"/>
      </w:rPr>
      <w:tab/>
      <w:t xml:space="preserve">      </w:t>
    </w:r>
    <w:r w:rsidRPr="00B62FAB">
      <w:rPr>
        <w:rFonts w:ascii="Tahoma" w:eastAsia="Calibri" w:hAnsi="Tahoma"/>
        <w:szCs w:val="22"/>
        <w:lang w:eastAsia="en-US"/>
      </w:rPr>
      <w:tab/>
    </w:r>
  </w:p>
  <w:p w14:paraId="18F1BEB4" w14:textId="77777777" w:rsidR="00D62F3D" w:rsidRDefault="00D62F3D">
    <w:pPr>
      <w:pStyle w:val="Noga"/>
    </w:pPr>
  </w:p>
  <w:p w14:paraId="0D2DB63E" w14:textId="77777777" w:rsidR="00D62F3D" w:rsidRDefault="00D62F3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85C25" w14:textId="77777777" w:rsidR="005D19A4" w:rsidRDefault="005D19A4">
      <w:r>
        <w:separator/>
      </w:r>
    </w:p>
  </w:footnote>
  <w:footnote w:type="continuationSeparator" w:id="0">
    <w:p w14:paraId="6985D697" w14:textId="77777777" w:rsidR="005D19A4" w:rsidRDefault="005D19A4">
      <w:r>
        <w:continuationSeparator/>
      </w:r>
    </w:p>
  </w:footnote>
  <w:footnote w:id="1">
    <w:p w14:paraId="37A3C128" w14:textId="77777777" w:rsidR="00D62F3D" w:rsidRPr="00877182" w:rsidRDefault="00D62F3D"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w:t>
      </w:r>
      <w:proofErr w:type="spellStart"/>
      <w:r w:rsidRPr="00877182">
        <w:rPr>
          <w:rFonts w:ascii="Tahoma" w:hAnsi="Tahoma" w:cs="Tahoma"/>
          <w:sz w:val="16"/>
          <w:szCs w:val="16"/>
        </w:rPr>
        <w:t>mikro</w:t>
      </w:r>
      <w:proofErr w:type="spellEnd"/>
      <w:r w:rsidRPr="00877182">
        <w:rPr>
          <w:rFonts w:ascii="Tahoma" w:hAnsi="Tahoma" w:cs="Tahoma"/>
          <w:sz w:val="16"/>
          <w:szCs w:val="16"/>
        </w:rPr>
        <w:t xml:space="preserve">,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30B9A" w14:textId="77777777" w:rsidR="00D62F3D" w:rsidRDefault="00D62F3D" w:rsidP="00E17DA7">
    <w:pPr>
      <w:pStyle w:val="Glava"/>
      <w:ind w:left="4248"/>
    </w:pPr>
    <w:r>
      <w:rPr>
        <w:noProof/>
        <w:lang w:val="sl-SI"/>
      </w:rPr>
      <w:drawing>
        <wp:inline distT="0" distB="0" distL="0" distR="0" wp14:anchorId="35334310" wp14:editId="0AA0838C">
          <wp:extent cx="3342999" cy="1721485"/>
          <wp:effectExtent l="0" t="0" r="0" b="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999" cy="17214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5A77793"/>
    <w:multiLevelType w:val="singleLevel"/>
    <w:tmpl w:val="8A2AE042"/>
    <w:lvl w:ilvl="0">
      <w:start w:val="1"/>
      <w:numFmt w:val="decimal"/>
      <w:lvlText w:val="%1."/>
      <w:lvlJc w:val="left"/>
      <w:pPr>
        <w:tabs>
          <w:tab w:val="num" w:pos="0"/>
        </w:tabs>
        <w:ind w:left="720" w:hanging="360"/>
      </w:pPr>
      <w:rPr>
        <w:rFonts w:ascii="Tahoma" w:eastAsia="Times New Roman" w:hAnsi="Tahoma" w:cs="Tahoma"/>
        <w:sz w:val="20"/>
        <w:szCs w:val="20"/>
      </w:rPr>
    </w:lvl>
  </w:abstractNum>
  <w:abstractNum w:abstractNumId="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C90512"/>
    <w:multiLevelType w:val="hybridMultilevel"/>
    <w:tmpl w:val="82EC260C"/>
    <w:lvl w:ilvl="0" w:tplc="B418AE8E">
      <w:start w:val="1"/>
      <w:numFmt w:val="upperRoman"/>
      <w:lvlText w:val="%1."/>
      <w:lvlJc w:val="left"/>
      <w:pPr>
        <w:tabs>
          <w:tab w:val="num" w:pos="1440"/>
        </w:tabs>
        <w:ind w:left="144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1324F7"/>
    <w:multiLevelType w:val="hybridMultilevel"/>
    <w:tmpl w:val="9C24836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2"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 w15:restartNumberingAfterBreak="0">
    <w:nsid w:val="37BC59C7"/>
    <w:multiLevelType w:val="hybridMultilevel"/>
    <w:tmpl w:val="04F47B66"/>
    <w:lvl w:ilvl="0" w:tplc="36CA34AC">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9202F4F"/>
    <w:multiLevelType w:val="hybridMultilevel"/>
    <w:tmpl w:val="2DE298B0"/>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5"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15:restartNumberingAfterBreak="0">
    <w:nsid w:val="3A657E2D"/>
    <w:multiLevelType w:val="hybridMultilevel"/>
    <w:tmpl w:val="E3B4FD48"/>
    <w:name w:val="WW8Num42"/>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4965E7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3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7604FB"/>
    <w:multiLevelType w:val="hybridMultilevel"/>
    <w:tmpl w:val="68B087F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447383A"/>
    <w:multiLevelType w:val="multilevel"/>
    <w:tmpl w:val="3F4495DA"/>
    <w:lvl w:ilvl="0">
      <w:start w:val="1"/>
      <w:numFmt w:val="decimal"/>
      <w:lvlText w:val="%1."/>
      <w:lvlJc w:val="left"/>
      <w:pPr>
        <w:tabs>
          <w:tab w:val="num" w:pos="720"/>
        </w:tabs>
        <w:ind w:left="720" w:hanging="493"/>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6536134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36"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0"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43" w15:restartNumberingAfterBreak="0">
    <w:nsid w:val="7F1E7FED"/>
    <w:multiLevelType w:val="multilevel"/>
    <w:tmpl w:val="AAC0F2A4"/>
    <w:lvl w:ilvl="0">
      <w:start w:val="1"/>
      <w:numFmt w:val="decimal"/>
      <w:lvlText w:val="%1."/>
      <w:lvlJc w:val="left"/>
      <w:pPr>
        <w:tabs>
          <w:tab w:val="num" w:pos="1290"/>
        </w:tabs>
        <w:ind w:left="1290" w:hanging="360"/>
      </w:pPr>
    </w:lvl>
    <w:lvl w:ilvl="1">
      <w:start w:val="1"/>
      <w:numFmt w:val="lowerLetter"/>
      <w:lvlText w:val="%2."/>
      <w:lvlJc w:val="left"/>
      <w:pPr>
        <w:ind w:left="2010" w:hanging="360"/>
      </w:pPr>
      <w:rPr>
        <w:rFonts w:hint="default"/>
      </w:r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num w:numId="1">
    <w:abstractNumId w:val="8"/>
  </w:num>
  <w:num w:numId="2">
    <w:abstractNumId w:val="16"/>
  </w:num>
  <w:num w:numId="3">
    <w:abstractNumId w:val="31"/>
  </w:num>
  <w:num w:numId="4">
    <w:abstractNumId w:val="29"/>
  </w:num>
  <w:num w:numId="5">
    <w:abstractNumId w:val="7"/>
  </w:num>
  <w:num w:numId="6">
    <w:abstractNumId w:val="22"/>
  </w:num>
  <w:num w:numId="7">
    <w:abstractNumId w:val="12"/>
  </w:num>
  <w:num w:numId="8">
    <w:abstractNumId w:val="39"/>
  </w:num>
  <w:num w:numId="9">
    <w:abstractNumId w:val="10"/>
  </w:num>
  <w:num w:numId="10">
    <w:abstractNumId w:val="28"/>
  </w:num>
  <w:num w:numId="11">
    <w:abstractNumId w:val="21"/>
  </w:num>
  <w:num w:numId="12">
    <w:abstractNumId w:val="37"/>
  </w:num>
  <w:num w:numId="13">
    <w:abstractNumId w:val="41"/>
  </w:num>
  <w:num w:numId="14">
    <w:abstractNumId w:val="9"/>
  </w:num>
  <w:num w:numId="15">
    <w:abstractNumId w:val="32"/>
  </w:num>
  <w:num w:numId="16">
    <w:abstractNumId w:val="17"/>
  </w:num>
  <w:num w:numId="17">
    <w:abstractNumId w:val="26"/>
  </w:num>
  <w:num w:numId="18">
    <w:abstractNumId w:val="6"/>
  </w:num>
  <w:num w:numId="19">
    <w:abstractNumId w:val="20"/>
  </w:num>
  <w:num w:numId="20">
    <w:abstractNumId w:val="38"/>
  </w:num>
  <w:num w:numId="21">
    <w:abstractNumId w:val="40"/>
  </w:num>
  <w:num w:numId="22">
    <w:abstractNumId w:val="15"/>
  </w:num>
  <w:num w:numId="23">
    <w:abstractNumId w:val="13"/>
  </w:num>
  <w:num w:numId="24">
    <w:abstractNumId w:val="19"/>
  </w:num>
  <w:num w:numId="25">
    <w:abstractNumId w:val="42"/>
  </w:num>
  <w:num w:numId="26">
    <w:abstractNumId w:val="14"/>
  </w:num>
  <w:num w:numId="27">
    <w:abstractNumId w:val="36"/>
  </w:num>
  <w:num w:numId="28">
    <w:abstractNumId w:val="35"/>
  </w:num>
  <w:num w:numId="29">
    <w:abstractNumId w:val="30"/>
  </w:num>
  <w:num w:numId="30">
    <w:abstractNumId w:val="43"/>
  </w:num>
  <w:num w:numId="31">
    <w:abstractNumId w:val="18"/>
  </w:num>
  <w:num w:numId="32">
    <w:abstractNumId w:val="24"/>
  </w:num>
  <w:num w:numId="33">
    <w:abstractNumId w:val="34"/>
  </w:num>
  <w:num w:numId="34">
    <w:abstractNumId w:val="33"/>
  </w:num>
  <w:num w:numId="35">
    <w:abstractNumId w:val="27"/>
  </w:num>
  <w:num w:numId="36">
    <w:abstractNumId w:val="23"/>
  </w:num>
  <w:num w:numId="37">
    <w:abstractNumId w:val="5"/>
  </w:num>
  <w:num w:numId="38">
    <w:abstractNumId w:val="25"/>
  </w:num>
  <w:num w:numId="39">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30DB"/>
    <w:rsid w:val="000034DE"/>
    <w:rsid w:val="0000366A"/>
    <w:rsid w:val="00003A41"/>
    <w:rsid w:val="00003E1B"/>
    <w:rsid w:val="0000413B"/>
    <w:rsid w:val="000043F8"/>
    <w:rsid w:val="00004406"/>
    <w:rsid w:val="000049DE"/>
    <w:rsid w:val="00005336"/>
    <w:rsid w:val="00005704"/>
    <w:rsid w:val="00005F2A"/>
    <w:rsid w:val="0000613B"/>
    <w:rsid w:val="00006272"/>
    <w:rsid w:val="000063E6"/>
    <w:rsid w:val="00006EC6"/>
    <w:rsid w:val="0000735C"/>
    <w:rsid w:val="00007648"/>
    <w:rsid w:val="00007700"/>
    <w:rsid w:val="000079E4"/>
    <w:rsid w:val="00007E29"/>
    <w:rsid w:val="00007E4B"/>
    <w:rsid w:val="00011089"/>
    <w:rsid w:val="000112CE"/>
    <w:rsid w:val="00011834"/>
    <w:rsid w:val="00011853"/>
    <w:rsid w:val="00011B83"/>
    <w:rsid w:val="00012754"/>
    <w:rsid w:val="00012CF8"/>
    <w:rsid w:val="00012E0E"/>
    <w:rsid w:val="000132DD"/>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3C0"/>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2B"/>
    <w:rsid w:val="00025192"/>
    <w:rsid w:val="0002534E"/>
    <w:rsid w:val="00025486"/>
    <w:rsid w:val="00025B4F"/>
    <w:rsid w:val="00026636"/>
    <w:rsid w:val="000268CC"/>
    <w:rsid w:val="00026A0F"/>
    <w:rsid w:val="00026CAA"/>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57D8"/>
    <w:rsid w:val="00035832"/>
    <w:rsid w:val="0003600A"/>
    <w:rsid w:val="000369C0"/>
    <w:rsid w:val="00036D7C"/>
    <w:rsid w:val="000372E2"/>
    <w:rsid w:val="000374B0"/>
    <w:rsid w:val="00037AB0"/>
    <w:rsid w:val="00037B0B"/>
    <w:rsid w:val="000401EF"/>
    <w:rsid w:val="000404C9"/>
    <w:rsid w:val="00040699"/>
    <w:rsid w:val="00040AB7"/>
    <w:rsid w:val="000414D7"/>
    <w:rsid w:val="00042ABF"/>
    <w:rsid w:val="00042B3F"/>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50501"/>
    <w:rsid w:val="00050552"/>
    <w:rsid w:val="00050882"/>
    <w:rsid w:val="0005093E"/>
    <w:rsid w:val="0005136B"/>
    <w:rsid w:val="000514D8"/>
    <w:rsid w:val="0005150A"/>
    <w:rsid w:val="00051B63"/>
    <w:rsid w:val="00051C42"/>
    <w:rsid w:val="00051E9C"/>
    <w:rsid w:val="0005290E"/>
    <w:rsid w:val="000529C3"/>
    <w:rsid w:val="00052DE0"/>
    <w:rsid w:val="00052E80"/>
    <w:rsid w:val="00052EE2"/>
    <w:rsid w:val="00053087"/>
    <w:rsid w:val="000532F9"/>
    <w:rsid w:val="0005335C"/>
    <w:rsid w:val="00053451"/>
    <w:rsid w:val="00053688"/>
    <w:rsid w:val="000538C0"/>
    <w:rsid w:val="00053CF5"/>
    <w:rsid w:val="000540D7"/>
    <w:rsid w:val="00054A88"/>
    <w:rsid w:val="00054E98"/>
    <w:rsid w:val="0005523B"/>
    <w:rsid w:val="00055483"/>
    <w:rsid w:val="00055CBC"/>
    <w:rsid w:val="00055D9F"/>
    <w:rsid w:val="00055DC6"/>
    <w:rsid w:val="00055FF5"/>
    <w:rsid w:val="00056541"/>
    <w:rsid w:val="000566F5"/>
    <w:rsid w:val="00056E2F"/>
    <w:rsid w:val="00056EDD"/>
    <w:rsid w:val="00057A1B"/>
    <w:rsid w:val="00057AC0"/>
    <w:rsid w:val="0006035D"/>
    <w:rsid w:val="00060DB1"/>
    <w:rsid w:val="00060EB7"/>
    <w:rsid w:val="000611F7"/>
    <w:rsid w:val="00061D06"/>
    <w:rsid w:val="000621BC"/>
    <w:rsid w:val="0006270B"/>
    <w:rsid w:val="00062896"/>
    <w:rsid w:val="00062BA2"/>
    <w:rsid w:val="00062CBA"/>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7A24"/>
    <w:rsid w:val="00070439"/>
    <w:rsid w:val="000705D6"/>
    <w:rsid w:val="00070790"/>
    <w:rsid w:val="000710B3"/>
    <w:rsid w:val="00071382"/>
    <w:rsid w:val="0007212B"/>
    <w:rsid w:val="00072391"/>
    <w:rsid w:val="00072448"/>
    <w:rsid w:val="0007251E"/>
    <w:rsid w:val="00072CCA"/>
    <w:rsid w:val="00072E90"/>
    <w:rsid w:val="00073387"/>
    <w:rsid w:val="00073452"/>
    <w:rsid w:val="000736D6"/>
    <w:rsid w:val="0007392D"/>
    <w:rsid w:val="000739B7"/>
    <w:rsid w:val="00073B9B"/>
    <w:rsid w:val="0007400C"/>
    <w:rsid w:val="00074678"/>
    <w:rsid w:val="0007502E"/>
    <w:rsid w:val="000753C0"/>
    <w:rsid w:val="0007574B"/>
    <w:rsid w:val="00075B1B"/>
    <w:rsid w:val="000760FD"/>
    <w:rsid w:val="000762A8"/>
    <w:rsid w:val="000765A2"/>
    <w:rsid w:val="0007662C"/>
    <w:rsid w:val="00076669"/>
    <w:rsid w:val="00076910"/>
    <w:rsid w:val="00076A62"/>
    <w:rsid w:val="000776F9"/>
    <w:rsid w:val="000777C3"/>
    <w:rsid w:val="000778AC"/>
    <w:rsid w:val="00077C6D"/>
    <w:rsid w:val="00077FC3"/>
    <w:rsid w:val="00080477"/>
    <w:rsid w:val="000807A2"/>
    <w:rsid w:val="000808BD"/>
    <w:rsid w:val="00081051"/>
    <w:rsid w:val="000814A3"/>
    <w:rsid w:val="0008163C"/>
    <w:rsid w:val="00081916"/>
    <w:rsid w:val="00081C35"/>
    <w:rsid w:val="000822AE"/>
    <w:rsid w:val="000823C4"/>
    <w:rsid w:val="00082A2E"/>
    <w:rsid w:val="00083C71"/>
    <w:rsid w:val="00083D4F"/>
    <w:rsid w:val="00084033"/>
    <w:rsid w:val="0008432A"/>
    <w:rsid w:val="00084995"/>
    <w:rsid w:val="00084BBB"/>
    <w:rsid w:val="000856AE"/>
    <w:rsid w:val="00086191"/>
    <w:rsid w:val="000868A1"/>
    <w:rsid w:val="0008719E"/>
    <w:rsid w:val="00087B55"/>
    <w:rsid w:val="00087D1D"/>
    <w:rsid w:val="00090654"/>
    <w:rsid w:val="000906BE"/>
    <w:rsid w:val="0009099B"/>
    <w:rsid w:val="00091258"/>
    <w:rsid w:val="000920B2"/>
    <w:rsid w:val="00092A75"/>
    <w:rsid w:val="00093215"/>
    <w:rsid w:val="0009377F"/>
    <w:rsid w:val="00094135"/>
    <w:rsid w:val="0009474A"/>
    <w:rsid w:val="00095143"/>
    <w:rsid w:val="00095DB1"/>
    <w:rsid w:val="00095E8C"/>
    <w:rsid w:val="0009631F"/>
    <w:rsid w:val="00096C88"/>
    <w:rsid w:val="00097088"/>
    <w:rsid w:val="00097479"/>
    <w:rsid w:val="00097632"/>
    <w:rsid w:val="00097766"/>
    <w:rsid w:val="000A0069"/>
    <w:rsid w:val="000A02DB"/>
    <w:rsid w:val="000A0388"/>
    <w:rsid w:val="000A0601"/>
    <w:rsid w:val="000A062F"/>
    <w:rsid w:val="000A076D"/>
    <w:rsid w:val="000A079E"/>
    <w:rsid w:val="000A104F"/>
    <w:rsid w:val="000A1263"/>
    <w:rsid w:val="000A1837"/>
    <w:rsid w:val="000A1D98"/>
    <w:rsid w:val="000A1E55"/>
    <w:rsid w:val="000A1FC1"/>
    <w:rsid w:val="000A2723"/>
    <w:rsid w:val="000A2AB7"/>
    <w:rsid w:val="000A2C28"/>
    <w:rsid w:val="000A3379"/>
    <w:rsid w:val="000A3F4C"/>
    <w:rsid w:val="000A4983"/>
    <w:rsid w:val="000A4AE6"/>
    <w:rsid w:val="000A4DE6"/>
    <w:rsid w:val="000A4F25"/>
    <w:rsid w:val="000A61BD"/>
    <w:rsid w:val="000A627D"/>
    <w:rsid w:val="000A655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23F0"/>
    <w:rsid w:val="000B3C93"/>
    <w:rsid w:val="000B400C"/>
    <w:rsid w:val="000B42CD"/>
    <w:rsid w:val="000B43D4"/>
    <w:rsid w:val="000B45BF"/>
    <w:rsid w:val="000B59ED"/>
    <w:rsid w:val="000B5D34"/>
    <w:rsid w:val="000B5DD8"/>
    <w:rsid w:val="000B6385"/>
    <w:rsid w:val="000B6478"/>
    <w:rsid w:val="000B655B"/>
    <w:rsid w:val="000B6723"/>
    <w:rsid w:val="000B7063"/>
    <w:rsid w:val="000B71F4"/>
    <w:rsid w:val="000B78E8"/>
    <w:rsid w:val="000B7C1F"/>
    <w:rsid w:val="000C04A4"/>
    <w:rsid w:val="000C074A"/>
    <w:rsid w:val="000C0BB2"/>
    <w:rsid w:val="000C0C20"/>
    <w:rsid w:val="000C1162"/>
    <w:rsid w:val="000C1E30"/>
    <w:rsid w:val="000C2080"/>
    <w:rsid w:val="000C25CE"/>
    <w:rsid w:val="000C2FC3"/>
    <w:rsid w:val="000C36A2"/>
    <w:rsid w:val="000C39FC"/>
    <w:rsid w:val="000C3CC8"/>
    <w:rsid w:val="000C424C"/>
    <w:rsid w:val="000C4BF7"/>
    <w:rsid w:val="000C4FE8"/>
    <w:rsid w:val="000C6233"/>
    <w:rsid w:val="000C6AE7"/>
    <w:rsid w:val="000C7C6B"/>
    <w:rsid w:val="000D02E6"/>
    <w:rsid w:val="000D077E"/>
    <w:rsid w:val="000D09EE"/>
    <w:rsid w:val="000D0BF7"/>
    <w:rsid w:val="000D105F"/>
    <w:rsid w:val="000D161D"/>
    <w:rsid w:val="000D1988"/>
    <w:rsid w:val="000D198F"/>
    <w:rsid w:val="000D1BCF"/>
    <w:rsid w:val="000D1FEC"/>
    <w:rsid w:val="000D283F"/>
    <w:rsid w:val="000D3172"/>
    <w:rsid w:val="000D3507"/>
    <w:rsid w:val="000D3E47"/>
    <w:rsid w:val="000D4A29"/>
    <w:rsid w:val="000D51D2"/>
    <w:rsid w:val="000D55CA"/>
    <w:rsid w:val="000D571D"/>
    <w:rsid w:val="000D576A"/>
    <w:rsid w:val="000D5AB6"/>
    <w:rsid w:val="000D5DDC"/>
    <w:rsid w:val="000D6382"/>
    <w:rsid w:val="000D6628"/>
    <w:rsid w:val="000D6692"/>
    <w:rsid w:val="000D6904"/>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2DB0"/>
    <w:rsid w:val="000F35BC"/>
    <w:rsid w:val="000F4302"/>
    <w:rsid w:val="000F4FCC"/>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076"/>
    <w:rsid w:val="00102133"/>
    <w:rsid w:val="001024EA"/>
    <w:rsid w:val="001026C1"/>
    <w:rsid w:val="00102BE1"/>
    <w:rsid w:val="00102E05"/>
    <w:rsid w:val="00102E81"/>
    <w:rsid w:val="00103A32"/>
    <w:rsid w:val="001040A0"/>
    <w:rsid w:val="001043C0"/>
    <w:rsid w:val="00104E2A"/>
    <w:rsid w:val="00104F2F"/>
    <w:rsid w:val="00105220"/>
    <w:rsid w:val="0010568C"/>
    <w:rsid w:val="00105DD4"/>
    <w:rsid w:val="001060E9"/>
    <w:rsid w:val="00106233"/>
    <w:rsid w:val="00106742"/>
    <w:rsid w:val="0010683B"/>
    <w:rsid w:val="00106E12"/>
    <w:rsid w:val="00106F3C"/>
    <w:rsid w:val="00107301"/>
    <w:rsid w:val="001073E7"/>
    <w:rsid w:val="0010790E"/>
    <w:rsid w:val="0010792C"/>
    <w:rsid w:val="00110B84"/>
    <w:rsid w:val="00110BE2"/>
    <w:rsid w:val="001111E2"/>
    <w:rsid w:val="00111278"/>
    <w:rsid w:val="001112F6"/>
    <w:rsid w:val="001113A7"/>
    <w:rsid w:val="00111630"/>
    <w:rsid w:val="0011180B"/>
    <w:rsid w:val="00111A83"/>
    <w:rsid w:val="0011230D"/>
    <w:rsid w:val="001129A3"/>
    <w:rsid w:val="00113081"/>
    <w:rsid w:val="00114153"/>
    <w:rsid w:val="001154E7"/>
    <w:rsid w:val="00116331"/>
    <w:rsid w:val="00116838"/>
    <w:rsid w:val="0011742D"/>
    <w:rsid w:val="0011752A"/>
    <w:rsid w:val="001179BB"/>
    <w:rsid w:val="00117A3E"/>
    <w:rsid w:val="00117B00"/>
    <w:rsid w:val="00117B8E"/>
    <w:rsid w:val="00117CC3"/>
    <w:rsid w:val="001205F9"/>
    <w:rsid w:val="00120B84"/>
    <w:rsid w:val="00120F65"/>
    <w:rsid w:val="0012151C"/>
    <w:rsid w:val="0012156D"/>
    <w:rsid w:val="00121CF3"/>
    <w:rsid w:val="0012294E"/>
    <w:rsid w:val="00122C7F"/>
    <w:rsid w:val="0012323B"/>
    <w:rsid w:val="001238B5"/>
    <w:rsid w:val="00123B12"/>
    <w:rsid w:val="00123E83"/>
    <w:rsid w:val="00123FDB"/>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C69"/>
    <w:rsid w:val="00131E2F"/>
    <w:rsid w:val="001322E7"/>
    <w:rsid w:val="001326A6"/>
    <w:rsid w:val="00132C05"/>
    <w:rsid w:val="00132C0A"/>
    <w:rsid w:val="00133411"/>
    <w:rsid w:val="0013351F"/>
    <w:rsid w:val="0013360B"/>
    <w:rsid w:val="0013381C"/>
    <w:rsid w:val="0013461E"/>
    <w:rsid w:val="00134A2C"/>
    <w:rsid w:val="00135300"/>
    <w:rsid w:val="0013541F"/>
    <w:rsid w:val="001367E8"/>
    <w:rsid w:val="00136BD9"/>
    <w:rsid w:val="00136BEE"/>
    <w:rsid w:val="00136DA0"/>
    <w:rsid w:val="001372AD"/>
    <w:rsid w:val="00137300"/>
    <w:rsid w:val="0013754D"/>
    <w:rsid w:val="00137BB6"/>
    <w:rsid w:val="00137BF0"/>
    <w:rsid w:val="00137BF1"/>
    <w:rsid w:val="00137F00"/>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495"/>
    <w:rsid w:val="001504CD"/>
    <w:rsid w:val="00150FE5"/>
    <w:rsid w:val="00151166"/>
    <w:rsid w:val="001514B7"/>
    <w:rsid w:val="00151951"/>
    <w:rsid w:val="00152078"/>
    <w:rsid w:val="001521CC"/>
    <w:rsid w:val="00152742"/>
    <w:rsid w:val="001528A6"/>
    <w:rsid w:val="00152C07"/>
    <w:rsid w:val="0015365F"/>
    <w:rsid w:val="00153778"/>
    <w:rsid w:val="00153D7E"/>
    <w:rsid w:val="001546DB"/>
    <w:rsid w:val="00154998"/>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1969"/>
    <w:rsid w:val="00161F39"/>
    <w:rsid w:val="00162CF6"/>
    <w:rsid w:val="00163099"/>
    <w:rsid w:val="00163700"/>
    <w:rsid w:val="001643DF"/>
    <w:rsid w:val="001652D9"/>
    <w:rsid w:val="0016588D"/>
    <w:rsid w:val="00165AC1"/>
    <w:rsid w:val="00165C5E"/>
    <w:rsid w:val="001665F3"/>
    <w:rsid w:val="00167304"/>
    <w:rsid w:val="00167A7A"/>
    <w:rsid w:val="00167CDD"/>
    <w:rsid w:val="00170E38"/>
    <w:rsid w:val="00170E59"/>
    <w:rsid w:val="00171035"/>
    <w:rsid w:val="0017110D"/>
    <w:rsid w:val="0017113C"/>
    <w:rsid w:val="00171476"/>
    <w:rsid w:val="001717F0"/>
    <w:rsid w:val="00171DC0"/>
    <w:rsid w:val="001721FC"/>
    <w:rsid w:val="00172229"/>
    <w:rsid w:val="00172CF2"/>
    <w:rsid w:val="00173578"/>
    <w:rsid w:val="001736C2"/>
    <w:rsid w:val="00173BB7"/>
    <w:rsid w:val="00173DE8"/>
    <w:rsid w:val="001740C6"/>
    <w:rsid w:val="00174716"/>
    <w:rsid w:val="00174AE5"/>
    <w:rsid w:val="00174F5B"/>
    <w:rsid w:val="00175156"/>
    <w:rsid w:val="001752AB"/>
    <w:rsid w:val="00175DE3"/>
    <w:rsid w:val="00176A5A"/>
    <w:rsid w:val="00176C8C"/>
    <w:rsid w:val="00177058"/>
    <w:rsid w:val="001777BF"/>
    <w:rsid w:val="00177A20"/>
    <w:rsid w:val="00177C96"/>
    <w:rsid w:val="0018091D"/>
    <w:rsid w:val="00180B53"/>
    <w:rsid w:val="00180C5C"/>
    <w:rsid w:val="00180D4E"/>
    <w:rsid w:val="00181CFB"/>
    <w:rsid w:val="00182326"/>
    <w:rsid w:val="00182771"/>
    <w:rsid w:val="00182A9D"/>
    <w:rsid w:val="00182C84"/>
    <w:rsid w:val="00182E8B"/>
    <w:rsid w:val="0018369E"/>
    <w:rsid w:val="00183851"/>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717"/>
    <w:rsid w:val="001A18D8"/>
    <w:rsid w:val="001A2110"/>
    <w:rsid w:val="001A2465"/>
    <w:rsid w:val="001A2C12"/>
    <w:rsid w:val="001A3222"/>
    <w:rsid w:val="001A39CF"/>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B0125"/>
    <w:rsid w:val="001B0CFC"/>
    <w:rsid w:val="001B0D08"/>
    <w:rsid w:val="001B10C8"/>
    <w:rsid w:val="001B14CA"/>
    <w:rsid w:val="001B25AC"/>
    <w:rsid w:val="001B37F2"/>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216F"/>
    <w:rsid w:val="001C24AB"/>
    <w:rsid w:val="001C2B2C"/>
    <w:rsid w:val="001C2CA8"/>
    <w:rsid w:val="001C2CC6"/>
    <w:rsid w:val="001C3D25"/>
    <w:rsid w:val="001C413D"/>
    <w:rsid w:val="001C441C"/>
    <w:rsid w:val="001C49A7"/>
    <w:rsid w:val="001C49D3"/>
    <w:rsid w:val="001C4D5E"/>
    <w:rsid w:val="001C57F7"/>
    <w:rsid w:val="001C5A01"/>
    <w:rsid w:val="001C5BC7"/>
    <w:rsid w:val="001C5E30"/>
    <w:rsid w:val="001C6509"/>
    <w:rsid w:val="001C6A17"/>
    <w:rsid w:val="001C6BEE"/>
    <w:rsid w:val="001C7160"/>
    <w:rsid w:val="001C73CC"/>
    <w:rsid w:val="001C7B27"/>
    <w:rsid w:val="001C7C6B"/>
    <w:rsid w:val="001C7E6E"/>
    <w:rsid w:val="001D0DBE"/>
    <w:rsid w:val="001D1508"/>
    <w:rsid w:val="001D1539"/>
    <w:rsid w:val="001D1811"/>
    <w:rsid w:val="001D1E2A"/>
    <w:rsid w:val="001D21FF"/>
    <w:rsid w:val="001D234D"/>
    <w:rsid w:val="001D27BC"/>
    <w:rsid w:val="001D294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1FFC"/>
    <w:rsid w:val="001E23E4"/>
    <w:rsid w:val="001E246E"/>
    <w:rsid w:val="001E2814"/>
    <w:rsid w:val="001E2820"/>
    <w:rsid w:val="001E2B42"/>
    <w:rsid w:val="001E2CD9"/>
    <w:rsid w:val="001E3099"/>
    <w:rsid w:val="001E388D"/>
    <w:rsid w:val="001E38D5"/>
    <w:rsid w:val="001E4552"/>
    <w:rsid w:val="001E4B51"/>
    <w:rsid w:val="001E524B"/>
    <w:rsid w:val="001E54CA"/>
    <w:rsid w:val="001E57FF"/>
    <w:rsid w:val="001E626B"/>
    <w:rsid w:val="001E6327"/>
    <w:rsid w:val="001E6DE2"/>
    <w:rsid w:val="001E7318"/>
    <w:rsid w:val="001E76A6"/>
    <w:rsid w:val="001E7A14"/>
    <w:rsid w:val="001F005F"/>
    <w:rsid w:val="001F00DF"/>
    <w:rsid w:val="001F105E"/>
    <w:rsid w:val="001F10ED"/>
    <w:rsid w:val="001F1157"/>
    <w:rsid w:val="001F1194"/>
    <w:rsid w:val="001F12A0"/>
    <w:rsid w:val="001F1336"/>
    <w:rsid w:val="001F1514"/>
    <w:rsid w:val="001F156F"/>
    <w:rsid w:val="001F195B"/>
    <w:rsid w:val="001F2061"/>
    <w:rsid w:val="001F2382"/>
    <w:rsid w:val="001F2D4D"/>
    <w:rsid w:val="001F3163"/>
    <w:rsid w:val="001F3371"/>
    <w:rsid w:val="001F39E8"/>
    <w:rsid w:val="001F40A5"/>
    <w:rsid w:val="001F47B5"/>
    <w:rsid w:val="001F4904"/>
    <w:rsid w:val="001F4AF7"/>
    <w:rsid w:val="001F5C69"/>
    <w:rsid w:val="001F5E2F"/>
    <w:rsid w:val="001F5FDB"/>
    <w:rsid w:val="001F6218"/>
    <w:rsid w:val="001F691A"/>
    <w:rsid w:val="001F6EA2"/>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567"/>
    <w:rsid w:val="00203C40"/>
    <w:rsid w:val="00203D01"/>
    <w:rsid w:val="00204064"/>
    <w:rsid w:val="002045DF"/>
    <w:rsid w:val="00204D3D"/>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56E"/>
    <w:rsid w:val="00217EC0"/>
    <w:rsid w:val="002205FC"/>
    <w:rsid w:val="002209CA"/>
    <w:rsid w:val="0022134C"/>
    <w:rsid w:val="002217C2"/>
    <w:rsid w:val="0022183D"/>
    <w:rsid w:val="00221EC1"/>
    <w:rsid w:val="00222AE7"/>
    <w:rsid w:val="00222ECD"/>
    <w:rsid w:val="00223317"/>
    <w:rsid w:val="00223656"/>
    <w:rsid w:val="002240DB"/>
    <w:rsid w:val="00224914"/>
    <w:rsid w:val="002249BC"/>
    <w:rsid w:val="00224B82"/>
    <w:rsid w:val="00224DB8"/>
    <w:rsid w:val="0022521F"/>
    <w:rsid w:val="002252FB"/>
    <w:rsid w:val="002258CA"/>
    <w:rsid w:val="00225B84"/>
    <w:rsid w:val="00225BCA"/>
    <w:rsid w:val="00225F78"/>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1213"/>
    <w:rsid w:val="0024179F"/>
    <w:rsid w:val="002420BC"/>
    <w:rsid w:val="002421AF"/>
    <w:rsid w:val="00242BE7"/>
    <w:rsid w:val="00242F22"/>
    <w:rsid w:val="00243A49"/>
    <w:rsid w:val="00243D00"/>
    <w:rsid w:val="002443A9"/>
    <w:rsid w:val="0024472F"/>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0A97"/>
    <w:rsid w:val="0025101D"/>
    <w:rsid w:val="002513F7"/>
    <w:rsid w:val="00251458"/>
    <w:rsid w:val="002515DB"/>
    <w:rsid w:val="0025240C"/>
    <w:rsid w:val="0025263B"/>
    <w:rsid w:val="00252BCF"/>
    <w:rsid w:val="00252C6B"/>
    <w:rsid w:val="00252C82"/>
    <w:rsid w:val="002531F6"/>
    <w:rsid w:val="002532A6"/>
    <w:rsid w:val="00253AB2"/>
    <w:rsid w:val="00253C12"/>
    <w:rsid w:val="002546C2"/>
    <w:rsid w:val="0025477A"/>
    <w:rsid w:val="00254784"/>
    <w:rsid w:val="00255918"/>
    <w:rsid w:val="00256A5D"/>
    <w:rsid w:val="00256CA6"/>
    <w:rsid w:val="00256D56"/>
    <w:rsid w:val="00260523"/>
    <w:rsid w:val="0026110C"/>
    <w:rsid w:val="0026135C"/>
    <w:rsid w:val="00261454"/>
    <w:rsid w:val="002614B2"/>
    <w:rsid w:val="002616E0"/>
    <w:rsid w:val="00261B00"/>
    <w:rsid w:val="002621B5"/>
    <w:rsid w:val="00262E18"/>
    <w:rsid w:val="002632AE"/>
    <w:rsid w:val="00263343"/>
    <w:rsid w:val="00264DE8"/>
    <w:rsid w:val="002657B7"/>
    <w:rsid w:val="002659B1"/>
    <w:rsid w:val="0026746C"/>
    <w:rsid w:val="002675C0"/>
    <w:rsid w:val="00267759"/>
    <w:rsid w:val="00267822"/>
    <w:rsid w:val="00267F19"/>
    <w:rsid w:val="0027040F"/>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4A4"/>
    <w:rsid w:val="00274502"/>
    <w:rsid w:val="002747D1"/>
    <w:rsid w:val="00274BAF"/>
    <w:rsid w:val="00275958"/>
    <w:rsid w:val="00275E65"/>
    <w:rsid w:val="0027636D"/>
    <w:rsid w:val="002768C9"/>
    <w:rsid w:val="0027758D"/>
    <w:rsid w:val="00277BDE"/>
    <w:rsid w:val="00277CFE"/>
    <w:rsid w:val="00277D7D"/>
    <w:rsid w:val="00277E1B"/>
    <w:rsid w:val="0028013D"/>
    <w:rsid w:val="00280239"/>
    <w:rsid w:val="002810CE"/>
    <w:rsid w:val="00281154"/>
    <w:rsid w:val="0028227C"/>
    <w:rsid w:val="0028231B"/>
    <w:rsid w:val="00282E8A"/>
    <w:rsid w:val="00282EA9"/>
    <w:rsid w:val="0028398A"/>
    <w:rsid w:val="00283D55"/>
    <w:rsid w:val="00283D96"/>
    <w:rsid w:val="00284226"/>
    <w:rsid w:val="002844F4"/>
    <w:rsid w:val="002850E6"/>
    <w:rsid w:val="00285141"/>
    <w:rsid w:val="002867EA"/>
    <w:rsid w:val="00286AA3"/>
    <w:rsid w:val="00286C9E"/>
    <w:rsid w:val="002873D8"/>
    <w:rsid w:val="00287459"/>
    <w:rsid w:val="002875D9"/>
    <w:rsid w:val="002877D1"/>
    <w:rsid w:val="00287841"/>
    <w:rsid w:val="00287D5E"/>
    <w:rsid w:val="0029058B"/>
    <w:rsid w:val="00290637"/>
    <w:rsid w:val="00291B3D"/>
    <w:rsid w:val="00291BCA"/>
    <w:rsid w:val="002922EE"/>
    <w:rsid w:val="0029268D"/>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191"/>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CE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3FEF"/>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ADF"/>
    <w:rsid w:val="002C1C70"/>
    <w:rsid w:val="002C21F5"/>
    <w:rsid w:val="002C26AE"/>
    <w:rsid w:val="002C2AB3"/>
    <w:rsid w:val="002C318E"/>
    <w:rsid w:val="002C3CB1"/>
    <w:rsid w:val="002C43CE"/>
    <w:rsid w:val="002C47D4"/>
    <w:rsid w:val="002C485B"/>
    <w:rsid w:val="002C4A4E"/>
    <w:rsid w:val="002C4B57"/>
    <w:rsid w:val="002C4DCA"/>
    <w:rsid w:val="002C5D89"/>
    <w:rsid w:val="002C618F"/>
    <w:rsid w:val="002C6799"/>
    <w:rsid w:val="002C6872"/>
    <w:rsid w:val="002C6DFE"/>
    <w:rsid w:val="002C70CC"/>
    <w:rsid w:val="002C7D53"/>
    <w:rsid w:val="002C7FAC"/>
    <w:rsid w:val="002D05E7"/>
    <w:rsid w:val="002D0C61"/>
    <w:rsid w:val="002D27B2"/>
    <w:rsid w:val="002D339A"/>
    <w:rsid w:val="002D3519"/>
    <w:rsid w:val="002D357C"/>
    <w:rsid w:val="002D39A7"/>
    <w:rsid w:val="002D3EC8"/>
    <w:rsid w:val="002D4035"/>
    <w:rsid w:val="002D49BE"/>
    <w:rsid w:val="002D530A"/>
    <w:rsid w:val="002D5581"/>
    <w:rsid w:val="002D56D5"/>
    <w:rsid w:val="002D5EE1"/>
    <w:rsid w:val="002D6278"/>
    <w:rsid w:val="002D67FD"/>
    <w:rsid w:val="002D6D40"/>
    <w:rsid w:val="002D7907"/>
    <w:rsid w:val="002E057E"/>
    <w:rsid w:val="002E07C4"/>
    <w:rsid w:val="002E090A"/>
    <w:rsid w:val="002E09CC"/>
    <w:rsid w:val="002E209C"/>
    <w:rsid w:val="002E2554"/>
    <w:rsid w:val="002E25BE"/>
    <w:rsid w:val="002E270C"/>
    <w:rsid w:val="002E286A"/>
    <w:rsid w:val="002E32A7"/>
    <w:rsid w:val="002E3337"/>
    <w:rsid w:val="002E3DDF"/>
    <w:rsid w:val="002E401C"/>
    <w:rsid w:val="002E4206"/>
    <w:rsid w:val="002E426E"/>
    <w:rsid w:val="002E43FE"/>
    <w:rsid w:val="002E4A52"/>
    <w:rsid w:val="002E4F64"/>
    <w:rsid w:val="002E50EF"/>
    <w:rsid w:val="002E54AC"/>
    <w:rsid w:val="002E59B8"/>
    <w:rsid w:val="002E5B40"/>
    <w:rsid w:val="002E60B5"/>
    <w:rsid w:val="002E69D9"/>
    <w:rsid w:val="002E6DA4"/>
    <w:rsid w:val="002E7048"/>
    <w:rsid w:val="002E7422"/>
    <w:rsid w:val="002E7785"/>
    <w:rsid w:val="002F0256"/>
    <w:rsid w:val="002F0265"/>
    <w:rsid w:val="002F13E1"/>
    <w:rsid w:val="002F1BD3"/>
    <w:rsid w:val="002F1D5A"/>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5673"/>
    <w:rsid w:val="002F6977"/>
    <w:rsid w:val="002F6EC9"/>
    <w:rsid w:val="002F7393"/>
    <w:rsid w:val="002F789F"/>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77"/>
    <w:rsid w:val="00312FB5"/>
    <w:rsid w:val="00313278"/>
    <w:rsid w:val="00313D65"/>
    <w:rsid w:val="003149E4"/>
    <w:rsid w:val="00314DDD"/>
    <w:rsid w:val="0031519C"/>
    <w:rsid w:val="003157C3"/>
    <w:rsid w:val="00315D34"/>
    <w:rsid w:val="00315FF6"/>
    <w:rsid w:val="00316474"/>
    <w:rsid w:val="003164CD"/>
    <w:rsid w:val="0031689F"/>
    <w:rsid w:val="00316EE8"/>
    <w:rsid w:val="003174CB"/>
    <w:rsid w:val="00317F3E"/>
    <w:rsid w:val="003201C5"/>
    <w:rsid w:val="003203CE"/>
    <w:rsid w:val="00320A1B"/>
    <w:rsid w:val="00320F45"/>
    <w:rsid w:val="00321696"/>
    <w:rsid w:val="0032256F"/>
    <w:rsid w:val="00322BBD"/>
    <w:rsid w:val="00323120"/>
    <w:rsid w:val="00323548"/>
    <w:rsid w:val="0032379D"/>
    <w:rsid w:val="00323CE2"/>
    <w:rsid w:val="00323F62"/>
    <w:rsid w:val="003240EF"/>
    <w:rsid w:val="00324BDA"/>
    <w:rsid w:val="00325548"/>
    <w:rsid w:val="003258FB"/>
    <w:rsid w:val="00327027"/>
    <w:rsid w:val="0032715F"/>
    <w:rsid w:val="003274B1"/>
    <w:rsid w:val="003275E0"/>
    <w:rsid w:val="00327975"/>
    <w:rsid w:val="00327F04"/>
    <w:rsid w:val="003300C4"/>
    <w:rsid w:val="003305E7"/>
    <w:rsid w:val="003309C7"/>
    <w:rsid w:val="00330CC1"/>
    <w:rsid w:val="0033127A"/>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1923"/>
    <w:rsid w:val="003419D6"/>
    <w:rsid w:val="003419FC"/>
    <w:rsid w:val="0034217D"/>
    <w:rsid w:val="003421EC"/>
    <w:rsid w:val="00342A7D"/>
    <w:rsid w:val="00342C69"/>
    <w:rsid w:val="00342E3A"/>
    <w:rsid w:val="0034335F"/>
    <w:rsid w:val="003434E8"/>
    <w:rsid w:val="003435A7"/>
    <w:rsid w:val="003436D2"/>
    <w:rsid w:val="0034451F"/>
    <w:rsid w:val="003446B6"/>
    <w:rsid w:val="00344917"/>
    <w:rsid w:val="00344B8D"/>
    <w:rsid w:val="00344CE0"/>
    <w:rsid w:val="00344EEC"/>
    <w:rsid w:val="0034637A"/>
    <w:rsid w:val="00346FDE"/>
    <w:rsid w:val="00347017"/>
    <w:rsid w:val="003470A3"/>
    <w:rsid w:val="0034712E"/>
    <w:rsid w:val="00347585"/>
    <w:rsid w:val="00350049"/>
    <w:rsid w:val="00350230"/>
    <w:rsid w:val="003504A0"/>
    <w:rsid w:val="00351010"/>
    <w:rsid w:val="003512A2"/>
    <w:rsid w:val="0035149A"/>
    <w:rsid w:val="003515C3"/>
    <w:rsid w:val="00351B88"/>
    <w:rsid w:val="00352041"/>
    <w:rsid w:val="0035277B"/>
    <w:rsid w:val="00352782"/>
    <w:rsid w:val="00352EA1"/>
    <w:rsid w:val="003537E9"/>
    <w:rsid w:val="00353825"/>
    <w:rsid w:val="00353BDD"/>
    <w:rsid w:val="0035479A"/>
    <w:rsid w:val="0035490B"/>
    <w:rsid w:val="00354A73"/>
    <w:rsid w:val="00354E8C"/>
    <w:rsid w:val="003551B1"/>
    <w:rsid w:val="00355386"/>
    <w:rsid w:val="00355AC8"/>
    <w:rsid w:val="00355B5E"/>
    <w:rsid w:val="00355E15"/>
    <w:rsid w:val="00355F1E"/>
    <w:rsid w:val="003560A6"/>
    <w:rsid w:val="003563CF"/>
    <w:rsid w:val="00356D6C"/>
    <w:rsid w:val="00357BC9"/>
    <w:rsid w:val="003603AA"/>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621D"/>
    <w:rsid w:val="00366501"/>
    <w:rsid w:val="0036663D"/>
    <w:rsid w:val="003668DB"/>
    <w:rsid w:val="00366C54"/>
    <w:rsid w:val="00366C7A"/>
    <w:rsid w:val="003674E0"/>
    <w:rsid w:val="00367506"/>
    <w:rsid w:val="00370B61"/>
    <w:rsid w:val="0037108B"/>
    <w:rsid w:val="0037187E"/>
    <w:rsid w:val="003719BC"/>
    <w:rsid w:val="003727E4"/>
    <w:rsid w:val="00373040"/>
    <w:rsid w:val="0037336A"/>
    <w:rsid w:val="00374607"/>
    <w:rsid w:val="003747EA"/>
    <w:rsid w:val="00374D5A"/>
    <w:rsid w:val="00374EDF"/>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338"/>
    <w:rsid w:val="003804D1"/>
    <w:rsid w:val="003811D2"/>
    <w:rsid w:val="00381201"/>
    <w:rsid w:val="003815E7"/>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87"/>
    <w:rsid w:val="00392CD1"/>
    <w:rsid w:val="00392FF6"/>
    <w:rsid w:val="003935A1"/>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C25"/>
    <w:rsid w:val="003A1DB2"/>
    <w:rsid w:val="003A1DFA"/>
    <w:rsid w:val="003A1F08"/>
    <w:rsid w:val="003A26CE"/>
    <w:rsid w:val="003A2CD6"/>
    <w:rsid w:val="003A2E38"/>
    <w:rsid w:val="003A2EA8"/>
    <w:rsid w:val="003A31E0"/>
    <w:rsid w:val="003A32F3"/>
    <w:rsid w:val="003A3B08"/>
    <w:rsid w:val="003A3D29"/>
    <w:rsid w:val="003A435F"/>
    <w:rsid w:val="003A4DBD"/>
    <w:rsid w:val="003A51DB"/>
    <w:rsid w:val="003A6156"/>
    <w:rsid w:val="003A6C89"/>
    <w:rsid w:val="003A6D8E"/>
    <w:rsid w:val="003A706B"/>
    <w:rsid w:val="003A70E5"/>
    <w:rsid w:val="003A7275"/>
    <w:rsid w:val="003A7990"/>
    <w:rsid w:val="003A7BFD"/>
    <w:rsid w:val="003B05EE"/>
    <w:rsid w:val="003B0CA2"/>
    <w:rsid w:val="003B0FC5"/>
    <w:rsid w:val="003B1021"/>
    <w:rsid w:val="003B176A"/>
    <w:rsid w:val="003B1810"/>
    <w:rsid w:val="003B1901"/>
    <w:rsid w:val="003B191F"/>
    <w:rsid w:val="003B2918"/>
    <w:rsid w:val="003B30BB"/>
    <w:rsid w:val="003B34D4"/>
    <w:rsid w:val="003B38A4"/>
    <w:rsid w:val="003B3DC2"/>
    <w:rsid w:val="003B4866"/>
    <w:rsid w:val="003B4963"/>
    <w:rsid w:val="003B4989"/>
    <w:rsid w:val="003B4CF0"/>
    <w:rsid w:val="003B51FA"/>
    <w:rsid w:val="003B5F1C"/>
    <w:rsid w:val="003B620D"/>
    <w:rsid w:val="003B6810"/>
    <w:rsid w:val="003B6883"/>
    <w:rsid w:val="003B68A6"/>
    <w:rsid w:val="003B6B37"/>
    <w:rsid w:val="003B6B46"/>
    <w:rsid w:val="003B6E3A"/>
    <w:rsid w:val="003B7267"/>
    <w:rsid w:val="003B734F"/>
    <w:rsid w:val="003B75A9"/>
    <w:rsid w:val="003B7827"/>
    <w:rsid w:val="003B7BA0"/>
    <w:rsid w:val="003C01C9"/>
    <w:rsid w:val="003C06CE"/>
    <w:rsid w:val="003C1EE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26D"/>
    <w:rsid w:val="003D474F"/>
    <w:rsid w:val="003D49F3"/>
    <w:rsid w:val="003D53E3"/>
    <w:rsid w:val="003D581F"/>
    <w:rsid w:val="003D5AAD"/>
    <w:rsid w:val="003D63DB"/>
    <w:rsid w:val="003D67F9"/>
    <w:rsid w:val="003D6EAF"/>
    <w:rsid w:val="003D7BF0"/>
    <w:rsid w:val="003E01D2"/>
    <w:rsid w:val="003E04D2"/>
    <w:rsid w:val="003E087F"/>
    <w:rsid w:val="003E0E55"/>
    <w:rsid w:val="003E1D36"/>
    <w:rsid w:val="003E1D94"/>
    <w:rsid w:val="003E2888"/>
    <w:rsid w:val="003E2910"/>
    <w:rsid w:val="003E2F29"/>
    <w:rsid w:val="003E32E5"/>
    <w:rsid w:val="003E3489"/>
    <w:rsid w:val="003E359E"/>
    <w:rsid w:val="003E3715"/>
    <w:rsid w:val="003E3E2E"/>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3D7F"/>
    <w:rsid w:val="004040B5"/>
    <w:rsid w:val="00404199"/>
    <w:rsid w:val="00404661"/>
    <w:rsid w:val="00404707"/>
    <w:rsid w:val="00404B50"/>
    <w:rsid w:val="0040526A"/>
    <w:rsid w:val="004056CD"/>
    <w:rsid w:val="0040574C"/>
    <w:rsid w:val="00406323"/>
    <w:rsid w:val="00406751"/>
    <w:rsid w:val="004078DB"/>
    <w:rsid w:val="00407A32"/>
    <w:rsid w:val="00407CBF"/>
    <w:rsid w:val="00410562"/>
    <w:rsid w:val="0041108B"/>
    <w:rsid w:val="00411368"/>
    <w:rsid w:val="00411669"/>
    <w:rsid w:val="004118F5"/>
    <w:rsid w:val="00411CC5"/>
    <w:rsid w:val="0041211B"/>
    <w:rsid w:val="00412892"/>
    <w:rsid w:val="00412F3A"/>
    <w:rsid w:val="00413199"/>
    <w:rsid w:val="00413359"/>
    <w:rsid w:val="00413434"/>
    <w:rsid w:val="00413988"/>
    <w:rsid w:val="0041451D"/>
    <w:rsid w:val="00414859"/>
    <w:rsid w:val="004154CE"/>
    <w:rsid w:val="00415B6A"/>
    <w:rsid w:val="00415D6B"/>
    <w:rsid w:val="00415EE4"/>
    <w:rsid w:val="00417259"/>
    <w:rsid w:val="004175B4"/>
    <w:rsid w:val="004200A7"/>
    <w:rsid w:val="004203FC"/>
    <w:rsid w:val="004206B5"/>
    <w:rsid w:val="00421074"/>
    <w:rsid w:val="00421166"/>
    <w:rsid w:val="00421742"/>
    <w:rsid w:val="00421DBA"/>
    <w:rsid w:val="00421E9D"/>
    <w:rsid w:val="00421F52"/>
    <w:rsid w:val="00422341"/>
    <w:rsid w:val="00422549"/>
    <w:rsid w:val="00422687"/>
    <w:rsid w:val="004226BA"/>
    <w:rsid w:val="00423263"/>
    <w:rsid w:val="0042338B"/>
    <w:rsid w:val="004235A5"/>
    <w:rsid w:val="004239E3"/>
    <w:rsid w:val="004240AB"/>
    <w:rsid w:val="004243D5"/>
    <w:rsid w:val="004244F8"/>
    <w:rsid w:val="00424F8A"/>
    <w:rsid w:val="00425228"/>
    <w:rsid w:val="0042539D"/>
    <w:rsid w:val="004255AB"/>
    <w:rsid w:val="004258A0"/>
    <w:rsid w:val="00425A6F"/>
    <w:rsid w:val="00425BB4"/>
    <w:rsid w:val="004260C8"/>
    <w:rsid w:val="00426457"/>
    <w:rsid w:val="00426D71"/>
    <w:rsid w:val="004278F1"/>
    <w:rsid w:val="00427B36"/>
    <w:rsid w:val="00427D70"/>
    <w:rsid w:val="00427EF5"/>
    <w:rsid w:val="004303FB"/>
    <w:rsid w:val="00430907"/>
    <w:rsid w:val="004312A0"/>
    <w:rsid w:val="004320E0"/>
    <w:rsid w:val="00432693"/>
    <w:rsid w:val="0043276F"/>
    <w:rsid w:val="00432C0B"/>
    <w:rsid w:val="00433AE3"/>
    <w:rsid w:val="00433BCE"/>
    <w:rsid w:val="004341E0"/>
    <w:rsid w:val="00434496"/>
    <w:rsid w:val="00434564"/>
    <w:rsid w:val="004346CC"/>
    <w:rsid w:val="00434E5C"/>
    <w:rsid w:val="004354E7"/>
    <w:rsid w:val="004356D3"/>
    <w:rsid w:val="004358B7"/>
    <w:rsid w:val="00435E1E"/>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1EAD"/>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4346"/>
    <w:rsid w:val="00454526"/>
    <w:rsid w:val="00455262"/>
    <w:rsid w:val="00455B93"/>
    <w:rsid w:val="00455E46"/>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1A9"/>
    <w:rsid w:val="00462F97"/>
    <w:rsid w:val="00463A73"/>
    <w:rsid w:val="00463E11"/>
    <w:rsid w:val="00463E54"/>
    <w:rsid w:val="00463F31"/>
    <w:rsid w:val="00464BB6"/>
    <w:rsid w:val="0046524B"/>
    <w:rsid w:val="0046576E"/>
    <w:rsid w:val="00465874"/>
    <w:rsid w:val="00465C9A"/>
    <w:rsid w:val="00465D46"/>
    <w:rsid w:val="00466C3B"/>
    <w:rsid w:val="00466C7B"/>
    <w:rsid w:val="004670D0"/>
    <w:rsid w:val="004671F4"/>
    <w:rsid w:val="004679FF"/>
    <w:rsid w:val="00467BE3"/>
    <w:rsid w:val="00467CEF"/>
    <w:rsid w:val="0047155F"/>
    <w:rsid w:val="0047158D"/>
    <w:rsid w:val="004716FD"/>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63"/>
    <w:rsid w:val="00477B29"/>
    <w:rsid w:val="00477B56"/>
    <w:rsid w:val="00480160"/>
    <w:rsid w:val="0048036C"/>
    <w:rsid w:val="00480464"/>
    <w:rsid w:val="004805EF"/>
    <w:rsid w:val="00480B8F"/>
    <w:rsid w:val="00480DF4"/>
    <w:rsid w:val="00480FC0"/>
    <w:rsid w:val="004813DC"/>
    <w:rsid w:val="00481853"/>
    <w:rsid w:val="00481947"/>
    <w:rsid w:val="00481B0E"/>
    <w:rsid w:val="00482805"/>
    <w:rsid w:val="004833C9"/>
    <w:rsid w:val="00483421"/>
    <w:rsid w:val="0048378A"/>
    <w:rsid w:val="004842C6"/>
    <w:rsid w:val="004844B3"/>
    <w:rsid w:val="00484AF9"/>
    <w:rsid w:val="004852E3"/>
    <w:rsid w:val="00485860"/>
    <w:rsid w:val="00485BFC"/>
    <w:rsid w:val="00485FE4"/>
    <w:rsid w:val="00487A55"/>
    <w:rsid w:val="00487F84"/>
    <w:rsid w:val="00490C99"/>
    <w:rsid w:val="00490CA1"/>
    <w:rsid w:val="00490DF4"/>
    <w:rsid w:val="004910A1"/>
    <w:rsid w:val="0049114B"/>
    <w:rsid w:val="004911B8"/>
    <w:rsid w:val="00491E8D"/>
    <w:rsid w:val="00492442"/>
    <w:rsid w:val="00492737"/>
    <w:rsid w:val="00492C3F"/>
    <w:rsid w:val="004930B6"/>
    <w:rsid w:val="004930D6"/>
    <w:rsid w:val="004931C4"/>
    <w:rsid w:val="00494225"/>
    <w:rsid w:val="004942AA"/>
    <w:rsid w:val="0049443B"/>
    <w:rsid w:val="00494D38"/>
    <w:rsid w:val="00494FF9"/>
    <w:rsid w:val="00495391"/>
    <w:rsid w:val="00495496"/>
    <w:rsid w:val="00495560"/>
    <w:rsid w:val="0049572B"/>
    <w:rsid w:val="004958CB"/>
    <w:rsid w:val="00495EE0"/>
    <w:rsid w:val="004960B8"/>
    <w:rsid w:val="00496369"/>
    <w:rsid w:val="0049644B"/>
    <w:rsid w:val="00496A3D"/>
    <w:rsid w:val="00497089"/>
    <w:rsid w:val="00497684"/>
    <w:rsid w:val="00497925"/>
    <w:rsid w:val="004A039D"/>
    <w:rsid w:val="004A0FAB"/>
    <w:rsid w:val="004A1868"/>
    <w:rsid w:val="004A2430"/>
    <w:rsid w:val="004A2656"/>
    <w:rsid w:val="004A26D4"/>
    <w:rsid w:val="004A4106"/>
    <w:rsid w:val="004A4753"/>
    <w:rsid w:val="004A4A50"/>
    <w:rsid w:val="004A4F5F"/>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C58"/>
    <w:rsid w:val="004B0EE3"/>
    <w:rsid w:val="004B1529"/>
    <w:rsid w:val="004B15DB"/>
    <w:rsid w:val="004B1632"/>
    <w:rsid w:val="004B1875"/>
    <w:rsid w:val="004B1A8E"/>
    <w:rsid w:val="004B1ED1"/>
    <w:rsid w:val="004B25CC"/>
    <w:rsid w:val="004B2740"/>
    <w:rsid w:val="004B36DC"/>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C74"/>
    <w:rsid w:val="004B7E5C"/>
    <w:rsid w:val="004C105F"/>
    <w:rsid w:val="004C11B3"/>
    <w:rsid w:val="004C180C"/>
    <w:rsid w:val="004C1A65"/>
    <w:rsid w:val="004C1C7F"/>
    <w:rsid w:val="004C1F78"/>
    <w:rsid w:val="004C1FEA"/>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2B5"/>
    <w:rsid w:val="004D1405"/>
    <w:rsid w:val="004D191E"/>
    <w:rsid w:val="004D2BAA"/>
    <w:rsid w:val="004D2E12"/>
    <w:rsid w:val="004D38C4"/>
    <w:rsid w:val="004D3B2B"/>
    <w:rsid w:val="004D3DCB"/>
    <w:rsid w:val="004D4599"/>
    <w:rsid w:val="004D50A5"/>
    <w:rsid w:val="004D50E2"/>
    <w:rsid w:val="004D585F"/>
    <w:rsid w:val="004D59B3"/>
    <w:rsid w:val="004D624B"/>
    <w:rsid w:val="004D65B3"/>
    <w:rsid w:val="004D6958"/>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E0"/>
    <w:rsid w:val="004E17E8"/>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4CD"/>
    <w:rsid w:val="004E75CB"/>
    <w:rsid w:val="004E7686"/>
    <w:rsid w:val="004E7CCF"/>
    <w:rsid w:val="004F0A28"/>
    <w:rsid w:val="004F13C3"/>
    <w:rsid w:val="004F14B1"/>
    <w:rsid w:val="004F161D"/>
    <w:rsid w:val="004F2415"/>
    <w:rsid w:val="004F272A"/>
    <w:rsid w:val="004F2BEE"/>
    <w:rsid w:val="004F2EA8"/>
    <w:rsid w:val="004F33B3"/>
    <w:rsid w:val="004F33DA"/>
    <w:rsid w:val="004F3EA2"/>
    <w:rsid w:val="004F498B"/>
    <w:rsid w:val="004F4CBD"/>
    <w:rsid w:val="004F4D19"/>
    <w:rsid w:val="004F5032"/>
    <w:rsid w:val="004F586D"/>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E21"/>
    <w:rsid w:val="00502E8E"/>
    <w:rsid w:val="00503EAA"/>
    <w:rsid w:val="00503EC3"/>
    <w:rsid w:val="0050476B"/>
    <w:rsid w:val="00504AA6"/>
    <w:rsid w:val="00505687"/>
    <w:rsid w:val="00505C46"/>
    <w:rsid w:val="00506247"/>
    <w:rsid w:val="0050631D"/>
    <w:rsid w:val="005069E0"/>
    <w:rsid w:val="00506E78"/>
    <w:rsid w:val="00506F7A"/>
    <w:rsid w:val="00507072"/>
    <w:rsid w:val="00507384"/>
    <w:rsid w:val="00507A1D"/>
    <w:rsid w:val="00507E67"/>
    <w:rsid w:val="00507E89"/>
    <w:rsid w:val="00511061"/>
    <w:rsid w:val="005119D7"/>
    <w:rsid w:val="00511A8E"/>
    <w:rsid w:val="005128CB"/>
    <w:rsid w:val="00513050"/>
    <w:rsid w:val="005132B2"/>
    <w:rsid w:val="005135D4"/>
    <w:rsid w:val="00513D52"/>
    <w:rsid w:val="005141C5"/>
    <w:rsid w:val="0051443B"/>
    <w:rsid w:val="0051464E"/>
    <w:rsid w:val="00515C7C"/>
    <w:rsid w:val="00515E77"/>
    <w:rsid w:val="00516306"/>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12"/>
    <w:rsid w:val="0052563F"/>
    <w:rsid w:val="00525655"/>
    <w:rsid w:val="005257E9"/>
    <w:rsid w:val="005258FD"/>
    <w:rsid w:val="00525ADF"/>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397"/>
    <w:rsid w:val="00531428"/>
    <w:rsid w:val="0053192F"/>
    <w:rsid w:val="0053224C"/>
    <w:rsid w:val="005325A1"/>
    <w:rsid w:val="0053285A"/>
    <w:rsid w:val="00532CAC"/>
    <w:rsid w:val="00532DF1"/>
    <w:rsid w:val="00532F8C"/>
    <w:rsid w:val="00533061"/>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A3B"/>
    <w:rsid w:val="00542462"/>
    <w:rsid w:val="00542650"/>
    <w:rsid w:val="00542C37"/>
    <w:rsid w:val="00542EE2"/>
    <w:rsid w:val="00543359"/>
    <w:rsid w:val="0054372F"/>
    <w:rsid w:val="0054375E"/>
    <w:rsid w:val="00543921"/>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501A9"/>
    <w:rsid w:val="00550BCD"/>
    <w:rsid w:val="005510DA"/>
    <w:rsid w:val="00551CF2"/>
    <w:rsid w:val="00551DEE"/>
    <w:rsid w:val="00552305"/>
    <w:rsid w:val="00552BA1"/>
    <w:rsid w:val="00552BCC"/>
    <w:rsid w:val="00552CE8"/>
    <w:rsid w:val="00552E5C"/>
    <w:rsid w:val="00553098"/>
    <w:rsid w:val="0055321F"/>
    <w:rsid w:val="005536CB"/>
    <w:rsid w:val="00554008"/>
    <w:rsid w:val="005540C3"/>
    <w:rsid w:val="00554648"/>
    <w:rsid w:val="00554980"/>
    <w:rsid w:val="00554BF4"/>
    <w:rsid w:val="00554C04"/>
    <w:rsid w:val="00555417"/>
    <w:rsid w:val="00555F3A"/>
    <w:rsid w:val="005568D7"/>
    <w:rsid w:val="00556AAE"/>
    <w:rsid w:val="00556AB6"/>
    <w:rsid w:val="00556C89"/>
    <w:rsid w:val="005578F8"/>
    <w:rsid w:val="00557C44"/>
    <w:rsid w:val="00561552"/>
    <w:rsid w:val="00561C9A"/>
    <w:rsid w:val="00562588"/>
    <w:rsid w:val="00562DFB"/>
    <w:rsid w:val="0056309F"/>
    <w:rsid w:val="005642C7"/>
    <w:rsid w:val="0056453C"/>
    <w:rsid w:val="00564949"/>
    <w:rsid w:val="005649BD"/>
    <w:rsid w:val="00564E2D"/>
    <w:rsid w:val="00564EA6"/>
    <w:rsid w:val="005653A0"/>
    <w:rsid w:val="0056554F"/>
    <w:rsid w:val="0056590E"/>
    <w:rsid w:val="0056639B"/>
    <w:rsid w:val="005668F6"/>
    <w:rsid w:val="00570068"/>
    <w:rsid w:val="00570CF3"/>
    <w:rsid w:val="00570FE5"/>
    <w:rsid w:val="005717EF"/>
    <w:rsid w:val="005719B4"/>
    <w:rsid w:val="005726D4"/>
    <w:rsid w:val="00572AB5"/>
    <w:rsid w:val="00572B46"/>
    <w:rsid w:val="00572B5F"/>
    <w:rsid w:val="00572C06"/>
    <w:rsid w:val="00572C6A"/>
    <w:rsid w:val="00572E68"/>
    <w:rsid w:val="0057395B"/>
    <w:rsid w:val="00573962"/>
    <w:rsid w:val="00573BB8"/>
    <w:rsid w:val="00573D4E"/>
    <w:rsid w:val="00573E69"/>
    <w:rsid w:val="00574B24"/>
    <w:rsid w:val="00574C47"/>
    <w:rsid w:val="005759ED"/>
    <w:rsid w:val="00575CCE"/>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2EE0"/>
    <w:rsid w:val="00583C21"/>
    <w:rsid w:val="00583DFA"/>
    <w:rsid w:val="00584984"/>
    <w:rsid w:val="0058498F"/>
    <w:rsid w:val="00584BC9"/>
    <w:rsid w:val="0058520F"/>
    <w:rsid w:val="00585A6B"/>
    <w:rsid w:val="00585C50"/>
    <w:rsid w:val="00586216"/>
    <w:rsid w:val="00586B65"/>
    <w:rsid w:val="005873CB"/>
    <w:rsid w:val="00587C11"/>
    <w:rsid w:val="005902FE"/>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74AA"/>
    <w:rsid w:val="005A059F"/>
    <w:rsid w:val="005A0725"/>
    <w:rsid w:val="005A0B2E"/>
    <w:rsid w:val="005A0CF2"/>
    <w:rsid w:val="005A0F52"/>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3ED5"/>
    <w:rsid w:val="005A45B2"/>
    <w:rsid w:val="005A4B08"/>
    <w:rsid w:val="005A55A3"/>
    <w:rsid w:val="005A6541"/>
    <w:rsid w:val="005A7268"/>
    <w:rsid w:val="005B02E8"/>
    <w:rsid w:val="005B04BD"/>
    <w:rsid w:val="005B0E54"/>
    <w:rsid w:val="005B0F15"/>
    <w:rsid w:val="005B0FAA"/>
    <w:rsid w:val="005B1AAD"/>
    <w:rsid w:val="005B1DC5"/>
    <w:rsid w:val="005B244F"/>
    <w:rsid w:val="005B2D74"/>
    <w:rsid w:val="005B2E09"/>
    <w:rsid w:val="005B36B3"/>
    <w:rsid w:val="005B3B09"/>
    <w:rsid w:val="005B5707"/>
    <w:rsid w:val="005B67DD"/>
    <w:rsid w:val="005B79EF"/>
    <w:rsid w:val="005B7DCB"/>
    <w:rsid w:val="005C038A"/>
    <w:rsid w:val="005C0443"/>
    <w:rsid w:val="005C0A41"/>
    <w:rsid w:val="005C102F"/>
    <w:rsid w:val="005C135B"/>
    <w:rsid w:val="005C1BB3"/>
    <w:rsid w:val="005C1C2A"/>
    <w:rsid w:val="005C1E29"/>
    <w:rsid w:val="005C26E3"/>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9A4"/>
    <w:rsid w:val="005D1D6C"/>
    <w:rsid w:val="005D2618"/>
    <w:rsid w:val="005D2EA6"/>
    <w:rsid w:val="005D3158"/>
    <w:rsid w:val="005D4503"/>
    <w:rsid w:val="005D4D51"/>
    <w:rsid w:val="005D4E81"/>
    <w:rsid w:val="005D562B"/>
    <w:rsid w:val="005D5A3E"/>
    <w:rsid w:val="005D5C08"/>
    <w:rsid w:val="005D61EC"/>
    <w:rsid w:val="005D6310"/>
    <w:rsid w:val="005D65FC"/>
    <w:rsid w:val="005D6B94"/>
    <w:rsid w:val="005D6BFA"/>
    <w:rsid w:val="005D6F64"/>
    <w:rsid w:val="005D76A8"/>
    <w:rsid w:val="005E00F3"/>
    <w:rsid w:val="005E03B2"/>
    <w:rsid w:val="005E0635"/>
    <w:rsid w:val="005E06EA"/>
    <w:rsid w:val="005E0A23"/>
    <w:rsid w:val="005E0CAB"/>
    <w:rsid w:val="005E0EDF"/>
    <w:rsid w:val="005E0F9E"/>
    <w:rsid w:val="005E1290"/>
    <w:rsid w:val="005E14B1"/>
    <w:rsid w:val="005E1F62"/>
    <w:rsid w:val="005E23E0"/>
    <w:rsid w:val="005E2F4C"/>
    <w:rsid w:val="005E2F73"/>
    <w:rsid w:val="005E3231"/>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1D"/>
    <w:rsid w:val="0060010A"/>
    <w:rsid w:val="006002C3"/>
    <w:rsid w:val="00600663"/>
    <w:rsid w:val="006007C8"/>
    <w:rsid w:val="006009C0"/>
    <w:rsid w:val="00600EC4"/>
    <w:rsid w:val="00600F77"/>
    <w:rsid w:val="006015FF"/>
    <w:rsid w:val="006018D6"/>
    <w:rsid w:val="00601FF2"/>
    <w:rsid w:val="006023E7"/>
    <w:rsid w:val="006025A7"/>
    <w:rsid w:val="00602AC5"/>
    <w:rsid w:val="00603652"/>
    <w:rsid w:val="006036E7"/>
    <w:rsid w:val="00603CB2"/>
    <w:rsid w:val="00604EA3"/>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C27"/>
    <w:rsid w:val="00613299"/>
    <w:rsid w:val="00613375"/>
    <w:rsid w:val="00613CF9"/>
    <w:rsid w:val="00613E0A"/>
    <w:rsid w:val="00613F7C"/>
    <w:rsid w:val="006146B0"/>
    <w:rsid w:val="00614A76"/>
    <w:rsid w:val="00614F5D"/>
    <w:rsid w:val="0061535F"/>
    <w:rsid w:val="00615F5B"/>
    <w:rsid w:val="0061693F"/>
    <w:rsid w:val="00616E0C"/>
    <w:rsid w:val="00617406"/>
    <w:rsid w:val="00617ECC"/>
    <w:rsid w:val="006202D8"/>
    <w:rsid w:val="00620C82"/>
    <w:rsid w:val="00621688"/>
    <w:rsid w:val="0062288C"/>
    <w:rsid w:val="006229C2"/>
    <w:rsid w:val="00622A16"/>
    <w:rsid w:val="006230FB"/>
    <w:rsid w:val="00623689"/>
    <w:rsid w:val="0062392C"/>
    <w:rsid w:val="006239B5"/>
    <w:rsid w:val="0062423C"/>
    <w:rsid w:val="00624B0B"/>
    <w:rsid w:val="00624E30"/>
    <w:rsid w:val="00624FCD"/>
    <w:rsid w:val="00625493"/>
    <w:rsid w:val="006259FF"/>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E28"/>
    <w:rsid w:val="00634302"/>
    <w:rsid w:val="00634ABD"/>
    <w:rsid w:val="00634C79"/>
    <w:rsid w:val="00634F7C"/>
    <w:rsid w:val="006351EF"/>
    <w:rsid w:val="00635CC3"/>
    <w:rsid w:val="00635F0C"/>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7AA"/>
    <w:rsid w:val="00640D32"/>
    <w:rsid w:val="00640D45"/>
    <w:rsid w:val="00640F3C"/>
    <w:rsid w:val="00641377"/>
    <w:rsid w:val="00641D52"/>
    <w:rsid w:val="006420AD"/>
    <w:rsid w:val="006423E3"/>
    <w:rsid w:val="00642F25"/>
    <w:rsid w:val="006432C7"/>
    <w:rsid w:val="0064381A"/>
    <w:rsid w:val="00643A26"/>
    <w:rsid w:val="00644571"/>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88F"/>
    <w:rsid w:val="00655931"/>
    <w:rsid w:val="00655E96"/>
    <w:rsid w:val="00656046"/>
    <w:rsid w:val="0065613C"/>
    <w:rsid w:val="006563CE"/>
    <w:rsid w:val="00656A2B"/>
    <w:rsid w:val="00656BD5"/>
    <w:rsid w:val="0065736F"/>
    <w:rsid w:val="0066028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6136"/>
    <w:rsid w:val="00666201"/>
    <w:rsid w:val="00666563"/>
    <w:rsid w:val="00666951"/>
    <w:rsid w:val="00667509"/>
    <w:rsid w:val="006676E3"/>
    <w:rsid w:val="006676E7"/>
    <w:rsid w:val="00667941"/>
    <w:rsid w:val="00667E85"/>
    <w:rsid w:val="00670077"/>
    <w:rsid w:val="0067016F"/>
    <w:rsid w:val="00670492"/>
    <w:rsid w:val="0067054C"/>
    <w:rsid w:val="006707B7"/>
    <w:rsid w:val="00671351"/>
    <w:rsid w:val="006718E0"/>
    <w:rsid w:val="006719A1"/>
    <w:rsid w:val="00671ADD"/>
    <w:rsid w:val="00671B80"/>
    <w:rsid w:val="00671C9A"/>
    <w:rsid w:val="00671DC9"/>
    <w:rsid w:val="0067207E"/>
    <w:rsid w:val="00672461"/>
    <w:rsid w:val="0067251E"/>
    <w:rsid w:val="006728A6"/>
    <w:rsid w:val="00672AE4"/>
    <w:rsid w:val="00672BF4"/>
    <w:rsid w:val="006737BE"/>
    <w:rsid w:val="0067431B"/>
    <w:rsid w:val="006748B9"/>
    <w:rsid w:val="00674EFC"/>
    <w:rsid w:val="00675389"/>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F36"/>
    <w:rsid w:val="00682247"/>
    <w:rsid w:val="00682FF4"/>
    <w:rsid w:val="00683196"/>
    <w:rsid w:val="006838D1"/>
    <w:rsid w:val="00683B84"/>
    <w:rsid w:val="00683F3A"/>
    <w:rsid w:val="00684075"/>
    <w:rsid w:val="00684229"/>
    <w:rsid w:val="00684A0D"/>
    <w:rsid w:val="00684E21"/>
    <w:rsid w:val="00684F9D"/>
    <w:rsid w:val="0068582C"/>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E7B"/>
    <w:rsid w:val="00693145"/>
    <w:rsid w:val="00693184"/>
    <w:rsid w:val="00693873"/>
    <w:rsid w:val="00693B09"/>
    <w:rsid w:val="00693E44"/>
    <w:rsid w:val="0069407B"/>
    <w:rsid w:val="006940A6"/>
    <w:rsid w:val="006943E4"/>
    <w:rsid w:val="0069497D"/>
    <w:rsid w:val="006949E9"/>
    <w:rsid w:val="00695448"/>
    <w:rsid w:val="006954DC"/>
    <w:rsid w:val="006954FB"/>
    <w:rsid w:val="00695813"/>
    <w:rsid w:val="0069659C"/>
    <w:rsid w:val="00696920"/>
    <w:rsid w:val="00696DD1"/>
    <w:rsid w:val="00696FCA"/>
    <w:rsid w:val="00697C3C"/>
    <w:rsid w:val="00697F9C"/>
    <w:rsid w:val="006A01C7"/>
    <w:rsid w:val="006A066A"/>
    <w:rsid w:val="006A0673"/>
    <w:rsid w:val="006A0808"/>
    <w:rsid w:val="006A0A40"/>
    <w:rsid w:val="006A1078"/>
    <w:rsid w:val="006A14CD"/>
    <w:rsid w:val="006A15FC"/>
    <w:rsid w:val="006A1B61"/>
    <w:rsid w:val="006A2891"/>
    <w:rsid w:val="006A2A8C"/>
    <w:rsid w:val="006A368E"/>
    <w:rsid w:val="006A3FFD"/>
    <w:rsid w:val="006A4355"/>
    <w:rsid w:val="006A4718"/>
    <w:rsid w:val="006A4A2C"/>
    <w:rsid w:val="006A4CFC"/>
    <w:rsid w:val="006A50AE"/>
    <w:rsid w:val="006A51B5"/>
    <w:rsid w:val="006A5327"/>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2BB"/>
    <w:rsid w:val="006B67C5"/>
    <w:rsid w:val="006B6BFF"/>
    <w:rsid w:val="006B6E4E"/>
    <w:rsid w:val="006B73DD"/>
    <w:rsid w:val="006B757D"/>
    <w:rsid w:val="006B79B4"/>
    <w:rsid w:val="006B7A43"/>
    <w:rsid w:val="006C0EDA"/>
    <w:rsid w:val="006C13E2"/>
    <w:rsid w:val="006C13F6"/>
    <w:rsid w:val="006C1DB6"/>
    <w:rsid w:val="006C2FC7"/>
    <w:rsid w:val="006C307C"/>
    <w:rsid w:val="006C33EA"/>
    <w:rsid w:val="006C41EC"/>
    <w:rsid w:val="006C43F3"/>
    <w:rsid w:val="006C4C50"/>
    <w:rsid w:val="006C4C63"/>
    <w:rsid w:val="006C50DC"/>
    <w:rsid w:val="006C551F"/>
    <w:rsid w:val="006C5BD9"/>
    <w:rsid w:val="006C6008"/>
    <w:rsid w:val="006C60E7"/>
    <w:rsid w:val="006C6277"/>
    <w:rsid w:val="006C6340"/>
    <w:rsid w:val="006C6470"/>
    <w:rsid w:val="006C655E"/>
    <w:rsid w:val="006C6D4C"/>
    <w:rsid w:val="006C78C2"/>
    <w:rsid w:val="006C7A68"/>
    <w:rsid w:val="006C7DCF"/>
    <w:rsid w:val="006D0345"/>
    <w:rsid w:val="006D03C9"/>
    <w:rsid w:val="006D03DC"/>
    <w:rsid w:val="006D058B"/>
    <w:rsid w:val="006D0668"/>
    <w:rsid w:val="006D12E4"/>
    <w:rsid w:val="006D1532"/>
    <w:rsid w:val="006D1BF1"/>
    <w:rsid w:val="006D2369"/>
    <w:rsid w:val="006D25E4"/>
    <w:rsid w:val="006D2649"/>
    <w:rsid w:val="006D27E5"/>
    <w:rsid w:val="006D4A7C"/>
    <w:rsid w:val="006D4B7D"/>
    <w:rsid w:val="006D525D"/>
    <w:rsid w:val="006D53B7"/>
    <w:rsid w:val="006D55A7"/>
    <w:rsid w:val="006D57D9"/>
    <w:rsid w:val="006D57DA"/>
    <w:rsid w:val="006D586C"/>
    <w:rsid w:val="006D5874"/>
    <w:rsid w:val="006D5915"/>
    <w:rsid w:val="006D64FC"/>
    <w:rsid w:val="006D657C"/>
    <w:rsid w:val="006D66C8"/>
    <w:rsid w:val="006D72CC"/>
    <w:rsid w:val="006D7D24"/>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9D2"/>
    <w:rsid w:val="006E3C99"/>
    <w:rsid w:val="006E3F6B"/>
    <w:rsid w:val="006E3FD9"/>
    <w:rsid w:val="006E40C0"/>
    <w:rsid w:val="006E43CE"/>
    <w:rsid w:val="006E43D7"/>
    <w:rsid w:val="006E4488"/>
    <w:rsid w:val="006E4743"/>
    <w:rsid w:val="006E499F"/>
    <w:rsid w:val="006E49FD"/>
    <w:rsid w:val="006E5AF6"/>
    <w:rsid w:val="006E5BCB"/>
    <w:rsid w:val="006E61DE"/>
    <w:rsid w:val="006E6694"/>
    <w:rsid w:val="006E6BF1"/>
    <w:rsid w:val="006E6C51"/>
    <w:rsid w:val="006E6C6F"/>
    <w:rsid w:val="006E6F19"/>
    <w:rsid w:val="006E71C3"/>
    <w:rsid w:val="006E7579"/>
    <w:rsid w:val="006E7776"/>
    <w:rsid w:val="006E7A07"/>
    <w:rsid w:val="006E7C2D"/>
    <w:rsid w:val="006E7DF7"/>
    <w:rsid w:val="006F00EF"/>
    <w:rsid w:val="006F03C4"/>
    <w:rsid w:val="006F0D73"/>
    <w:rsid w:val="006F0F42"/>
    <w:rsid w:val="006F13FB"/>
    <w:rsid w:val="006F145C"/>
    <w:rsid w:val="006F1620"/>
    <w:rsid w:val="006F1754"/>
    <w:rsid w:val="006F1E75"/>
    <w:rsid w:val="006F22CF"/>
    <w:rsid w:val="006F23C6"/>
    <w:rsid w:val="006F2B13"/>
    <w:rsid w:val="006F2B25"/>
    <w:rsid w:val="006F2CD6"/>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309B"/>
    <w:rsid w:val="00703B30"/>
    <w:rsid w:val="00703B47"/>
    <w:rsid w:val="00703EF9"/>
    <w:rsid w:val="00704627"/>
    <w:rsid w:val="00704807"/>
    <w:rsid w:val="007049AC"/>
    <w:rsid w:val="00704F12"/>
    <w:rsid w:val="00704F66"/>
    <w:rsid w:val="00705144"/>
    <w:rsid w:val="00705993"/>
    <w:rsid w:val="00705CBD"/>
    <w:rsid w:val="00706681"/>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8B6"/>
    <w:rsid w:val="00714CFF"/>
    <w:rsid w:val="00714DB4"/>
    <w:rsid w:val="00714EC1"/>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416"/>
    <w:rsid w:val="0072763A"/>
    <w:rsid w:val="0072787D"/>
    <w:rsid w:val="007279E2"/>
    <w:rsid w:val="00727CE5"/>
    <w:rsid w:val="00727E4A"/>
    <w:rsid w:val="007303B5"/>
    <w:rsid w:val="0073082B"/>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967"/>
    <w:rsid w:val="00735A38"/>
    <w:rsid w:val="007368A4"/>
    <w:rsid w:val="007369D6"/>
    <w:rsid w:val="007371FC"/>
    <w:rsid w:val="0073769E"/>
    <w:rsid w:val="00737A0F"/>
    <w:rsid w:val="00737A5E"/>
    <w:rsid w:val="00737F83"/>
    <w:rsid w:val="00740175"/>
    <w:rsid w:val="00740329"/>
    <w:rsid w:val="0074057A"/>
    <w:rsid w:val="00740C0B"/>
    <w:rsid w:val="007412FF"/>
    <w:rsid w:val="00741C10"/>
    <w:rsid w:val="00741F43"/>
    <w:rsid w:val="007428C4"/>
    <w:rsid w:val="0074302B"/>
    <w:rsid w:val="00744180"/>
    <w:rsid w:val="00744808"/>
    <w:rsid w:val="0074489F"/>
    <w:rsid w:val="00744932"/>
    <w:rsid w:val="007458A4"/>
    <w:rsid w:val="00745D65"/>
    <w:rsid w:val="00745DAC"/>
    <w:rsid w:val="00745F52"/>
    <w:rsid w:val="007464D7"/>
    <w:rsid w:val="00746757"/>
    <w:rsid w:val="00746911"/>
    <w:rsid w:val="007469F9"/>
    <w:rsid w:val="00746AB8"/>
    <w:rsid w:val="00746DA9"/>
    <w:rsid w:val="00747995"/>
    <w:rsid w:val="00747A4D"/>
    <w:rsid w:val="00750063"/>
    <w:rsid w:val="007500B6"/>
    <w:rsid w:val="00750101"/>
    <w:rsid w:val="0075083E"/>
    <w:rsid w:val="00750AE3"/>
    <w:rsid w:val="00750F4A"/>
    <w:rsid w:val="00751123"/>
    <w:rsid w:val="0075169E"/>
    <w:rsid w:val="00751874"/>
    <w:rsid w:val="007520F4"/>
    <w:rsid w:val="00752166"/>
    <w:rsid w:val="0075235B"/>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76B"/>
    <w:rsid w:val="007618F9"/>
    <w:rsid w:val="007623FE"/>
    <w:rsid w:val="00762692"/>
    <w:rsid w:val="00762B2D"/>
    <w:rsid w:val="00762C0C"/>
    <w:rsid w:val="00763410"/>
    <w:rsid w:val="0076357A"/>
    <w:rsid w:val="007639D0"/>
    <w:rsid w:val="007642BE"/>
    <w:rsid w:val="007647B4"/>
    <w:rsid w:val="00764873"/>
    <w:rsid w:val="00764AEC"/>
    <w:rsid w:val="00764D21"/>
    <w:rsid w:val="00764EA9"/>
    <w:rsid w:val="00764FE6"/>
    <w:rsid w:val="0076522C"/>
    <w:rsid w:val="007653AE"/>
    <w:rsid w:val="007656D5"/>
    <w:rsid w:val="007659A4"/>
    <w:rsid w:val="00765FD3"/>
    <w:rsid w:val="007662DB"/>
    <w:rsid w:val="0076694D"/>
    <w:rsid w:val="00766B22"/>
    <w:rsid w:val="0076719B"/>
    <w:rsid w:val="00767703"/>
    <w:rsid w:val="0077009D"/>
    <w:rsid w:val="00770BA7"/>
    <w:rsid w:val="00770FAF"/>
    <w:rsid w:val="007710EF"/>
    <w:rsid w:val="007717F3"/>
    <w:rsid w:val="007721B3"/>
    <w:rsid w:val="00772396"/>
    <w:rsid w:val="007723CE"/>
    <w:rsid w:val="00772553"/>
    <w:rsid w:val="00772773"/>
    <w:rsid w:val="00772846"/>
    <w:rsid w:val="0077294D"/>
    <w:rsid w:val="00774280"/>
    <w:rsid w:val="0077448F"/>
    <w:rsid w:val="0077450B"/>
    <w:rsid w:val="00774856"/>
    <w:rsid w:val="00774F6A"/>
    <w:rsid w:val="007756B8"/>
    <w:rsid w:val="00775748"/>
    <w:rsid w:val="00775B6B"/>
    <w:rsid w:val="00775FC6"/>
    <w:rsid w:val="007762AD"/>
    <w:rsid w:val="007764EF"/>
    <w:rsid w:val="00776D26"/>
    <w:rsid w:val="0077780F"/>
    <w:rsid w:val="0078076A"/>
    <w:rsid w:val="00780875"/>
    <w:rsid w:val="007808DD"/>
    <w:rsid w:val="00780E5B"/>
    <w:rsid w:val="00781232"/>
    <w:rsid w:val="007814F2"/>
    <w:rsid w:val="007819BA"/>
    <w:rsid w:val="00781B08"/>
    <w:rsid w:val="00781C09"/>
    <w:rsid w:val="00781F60"/>
    <w:rsid w:val="007824BD"/>
    <w:rsid w:val="007825A3"/>
    <w:rsid w:val="007826DC"/>
    <w:rsid w:val="007827C9"/>
    <w:rsid w:val="00782B0C"/>
    <w:rsid w:val="00782CCA"/>
    <w:rsid w:val="00782DDF"/>
    <w:rsid w:val="00783016"/>
    <w:rsid w:val="00783304"/>
    <w:rsid w:val="007833F8"/>
    <w:rsid w:val="00785626"/>
    <w:rsid w:val="00785684"/>
    <w:rsid w:val="00785971"/>
    <w:rsid w:val="00785E21"/>
    <w:rsid w:val="00785F16"/>
    <w:rsid w:val="007861E3"/>
    <w:rsid w:val="007875D1"/>
    <w:rsid w:val="007877EC"/>
    <w:rsid w:val="007879DA"/>
    <w:rsid w:val="00787A19"/>
    <w:rsid w:val="00787EE4"/>
    <w:rsid w:val="007902CA"/>
    <w:rsid w:val="00790520"/>
    <w:rsid w:val="0079109F"/>
    <w:rsid w:val="0079186D"/>
    <w:rsid w:val="00791BAD"/>
    <w:rsid w:val="00791BAF"/>
    <w:rsid w:val="00791F97"/>
    <w:rsid w:val="00792B66"/>
    <w:rsid w:val="00792C83"/>
    <w:rsid w:val="00792ECF"/>
    <w:rsid w:val="00792FE0"/>
    <w:rsid w:val="00793A4A"/>
    <w:rsid w:val="00793D49"/>
    <w:rsid w:val="00793DD8"/>
    <w:rsid w:val="00793F21"/>
    <w:rsid w:val="007946A6"/>
    <w:rsid w:val="007948E6"/>
    <w:rsid w:val="00796176"/>
    <w:rsid w:val="0079624A"/>
    <w:rsid w:val="007968AF"/>
    <w:rsid w:val="00796B7E"/>
    <w:rsid w:val="00796EAB"/>
    <w:rsid w:val="00796F3F"/>
    <w:rsid w:val="007973F4"/>
    <w:rsid w:val="00797B65"/>
    <w:rsid w:val="00797CD1"/>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D0"/>
    <w:rsid w:val="007A6157"/>
    <w:rsid w:val="007A6195"/>
    <w:rsid w:val="007A61EF"/>
    <w:rsid w:val="007A6500"/>
    <w:rsid w:val="007A6514"/>
    <w:rsid w:val="007A6D6C"/>
    <w:rsid w:val="007A7104"/>
    <w:rsid w:val="007A7864"/>
    <w:rsid w:val="007A7AFB"/>
    <w:rsid w:val="007A7C20"/>
    <w:rsid w:val="007A7E23"/>
    <w:rsid w:val="007A7E60"/>
    <w:rsid w:val="007A7F20"/>
    <w:rsid w:val="007B01EA"/>
    <w:rsid w:val="007B0432"/>
    <w:rsid w:val="007B06F0"/>
    <w:rsid w:val="007B072E"/>
    <w:rsid w:val="007B0F40"/>
    <w:rsid w:val="007B14EB"/>
    <w:rsid w:val="007B1700"/>
    <w:rsid w:val="007B18DF"/>
    <w:rsid w:val="007B2BD1"/>
    <w:rsid w:val="007B2BDE"/>
    <w:rsid w:val="007B2E9A"/>
    <w:rsid w:val="007B3111"/>
    <w:rsid w:val="007B32A1"/>
    <w:rsid w:val="007B3C2F"/>
    <w:rsid w:val="007B3C48"/>
    <w:rsid w:val="007B3CF9"/>
    <w:rsid w:val="007B40AF"/>
    <w:rsid w:val="007B47A3"/>
    <w:rsid w:val="007B4D7E"/>
    <w:rsid w:val="007B5D1D"/>
    <w:rsid w:val="007B607B"/>
    <w:rsid w:val="007B66BA"/>
    <w:rsid w:val="007B6BD0"/>
    <w:rsid w:val="007B6ED8"/>
    <w:rsid w:val="007B6F8E"/>
    <w:rsid w:val="007B720A"/>
    <w:rsid w:val="007B7845"/>
    <w:rsid w:val="007B792F"/>
    <w:rsid w:val="007B7E0B"/>
    <w:rsid w:val="007B7F78"/>
    <w:rsid w:val="007C09BC"/>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526C"/>
    <w:rsid w:val="007C597D"/>
    <w:rsid w:val="007C5C06"/>
    <w:rsid w:val="007C6E51"/>
    <w:rsid w:val="007C70A1"/>
    <w:rsid w:val="007C7135"/>
    <w:rsid w:val="007C725F"/>
    <w:rsid w:val="007C73FD"/>
    <w:rsid w:val="007C7453"/>
    <w:rsid w:val="007C75FA"/>
    <w:rsid w:val="007C7DE5"/>
    <w:rsid w:val="007D1052"/>
    <w:rsid w:val="007D123E"/>
    <w:rsid w:val="007D13D2"/>
    <w:rsid w:val="007D20CF"/>
    <w:rsid w:val="007D2646"/>
    <w:rsid w:val="007D2DA4"/>
    <w:rsid w:val="007D2EC1"/>
    <w:rsid w:val="007D2F28"/>
    <w:rsid w:val="007D3E05"/>
    <w:rsid w:val="007D3FE7"/>
    <w:rsid w:val="007D4088"/>
    <w:rsid w:val="007D4312"/>
    <w:rsid w:val="007D4960"/>
    <w:rsid w:val="007D4F1A"/>
    <w:rsid w:val="007D57A1"/>
    <w:rsid w:val="007D5B9C"/>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FD"/>
    <w:rsid w:val="007E2743"/>
    <w:rsid w:val="007E3295"/>
    <w:rsid w:val="007E36D7"/>
    <w:rsid w:val="007E3A9A"/>
    <w:rsid w:val="007E3AAE"/>
    <w:rsid w:val="007E5354"/>
    <w:rsid w:val="007E5665"/>
    <w:rsid w:val="007E56A2"/>
    <w:rsid w:val="007E59D7"/>
    <w:rsid w:val="007E5FCB"/>
    <w:rsid w:val="007E6489"/>
    <w:rsid w:val="007E65D0"/>
    <w:rsid w:val="007E68A4"/>
    <w:rsid w:val="007E6B8C"/>
    <w:rsid w:val="007E6F57"/>
    <w:rsid w:val="007E7738"/>
    <w:rsid w:val="007E7761"/>
    <w:rsid w:val="007F0104"/>
    <w:rsid w:val="007F048A"/>
    <w:rsid w:val="007F0673"/>
    <w:rsid w:val="007F086A"/>
    <w:rsid w:val="007F1692"/>
    <w:rsid w:val="007F200A"/>
    <w:rsid w:val="007F215F"/>
    <w:rsid w:val="007F2BB2"/>
    <w:rsid w:val="007F3093"/>
    <w:rsid w:val="007F353C"/>
    <w:rsid w:val="007F367B"/>
    <w:rsid w:val="007F37DC"/>
    <w:rsid w:val="007F3A0A"/>
    <w:rsid w:val="007F3A69"/>
    <w:rsid w:val="007F439D"/>
    <w:rsid w:val="007F453B"/>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09A2"/>
    <w:rsid w:val="00801454"/>
    <w:rsid w:val="00802364"/>
    <w:rsid w:val="00802508"/>
    <w:rsid w:val="008025EB"/>
    <w:rsid w:val="00803453"/>
    <w:rsid w:val="008041C7"/>
    <w:rsid w:val="00804576"/>
    <w:rsid w:val="008046B2"/>
    <w:rsid w:val="00804A83"/>
    <w:rsid w:val="00804ACA"/>
    <w:rsid w:val="00804B15"/>
    <w:rsid w:val="0080516F"/>
    <w:rsid w:val="0080547E"/>
    <w:rsid w:val="00805669"/>
    <w:rsid w:val="00805C06"/>
    <w:rsid w:val="00805CE7"/>
    <w:rsid w:val="00806911"/>
    <w:rsid w:val="00806CF6"/>
    <w:rsid w:val="00807701"/>
    <w:rsid w:val="0080784D"/>
    <w:rsid w:val="00807CDE"/>
    <w:rsid w:val="00807FA7"/>
    <w:rsid w:val="00810E6E"/>
    <w:rsid w:val="00811161"/>
    <w:rsid w:val="008113B6"/>
    <w:rsid w:val="008117E5"/>
    <w:rsid w:val="0081214A"/>
    <w:rsid w:val="008123FF"/>
    <w:rsid w:val="0081263B"/>
    <w:rsid w:val="00812BAE"/>
    <w:rsid w:val="00812D69"/>
    <w:rsid w:val="00812F78"/>
    <w:rsid w:val="008139CD"/>
    <w:rsid w:val="00813A49"/>
    <w:rsid w:val="00813A8B"/>
    <w:rsid w:val="00813F12"/>
    <w:rsid w:val="008142C7"/>
    <w:rsid w:val="0081434D"/>
    <w:rsid w:val="00814DF3"/>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4410"/>
    <w:rsid w:val="0082518F"/>
    <w:rsid w:val="00825230"/>
    <w:rsid w:val="00825971"/>
    <w:rsid w:val="00826302"/>
    <w:rsid w:val="00826CA9"/>
    <w:rsid w:val="008275DE"/>
    <w:rsid w:val="00827C07"/>
    <w:rsid w:val="00827D0B"/>
    <w:rsid w:val="008303ED"/>
    <w:rsid w:val="008304DD"/>
    <w:rsid w:val="00830818"/>
    <w:rsid w:val="00830D7B"/>
    <w:rsid w:val="00830E0B"/>
    <w:rsid w:val="008312D7"/>
    <w:rsid w:val="008317D6"/>
    <w:rsid w:val="008318DC"/>
    <w:rsid w:val="0083196D"/>
    <w:rsid w:val="00833A3B"/>
    <w:rsid w:val="00833E33"/>
    <w:rsid w:val="0083473E"/>
    <w:rsid w:val="00835507"/>
    <w:rsid w:val="008356AF"/>
    <w:rsid w:val="00835B1A"/>
    <w:rsid w:val="00835E31"/>
    <w:rsid w:val="0083658F"/>
    <w:rsid w:val="0083674B"/>
    <w:rsid w:val="008368D8"/>
    <w:rsid w:val="00836EDF"/>
    <w:rsid w:val="0083700F"/>
    <w:rsid w:val="00837427"/>
    <w:rsid w:val="008379C0"/>
    <w:rsid w:val="008379F3"/>
    <w:rsid w:val="00837C77"/>
    <w:rsid w:val="00840158"/>
    <w:rsid w:val="00840238"/>
    <w:rsid w:val="008402DF"/>
    <w:rsid w:val="008407E7"/>
    <w:rsid w:val="00840A7A"/>
    <w:rsid w:val="00840E89"/>
    <w:rsid w:val="00841121"/>
    <w:rsid w:val="008415C5"/>
    <w:rsid w:val="008415F9"/>
    <w:rsid w:val="008416D6"/>
    <w:rsid w:val="0084199B"/>
    <w:rsid w:val="00841CA1"/>
    <w:rsid w:val="00841CBA"/>
    <w:rsid w:val="00841F32"/>
    <w:rsid w:val="00842D9F"/>
    <w:rsid w:val="0084369F"/>
    <w:rsid w:val="008441FA"/>
    <w:rsid w:val="0084454A"/>
    <w:rsid w:val="008445D4"/>
    <w:rsid w:val="00844A72"/>
    <w:rsid w:val="008458DF"/>
    <w:rsid w:val="008468F9"/>
    <w:rsid w:val="008469B1"/>
    <w:rsid w:val="00847775"/>
    <w:rsid w:val="00847B22"/>
    <w:rsid w:val="00847FC6"/>
    <w:rsid w:val="00850220"/>
    <w:rsid w:val="0085034B"/>
    <w:rsid w:val="008507AA"/>
    <w:rsid w:val="0085166A"/>
    <w:rsid w:val="00851899"/>
    <w:rsid w:val="00851A31"/>
    <w:rsid w:val="00851DE3"/>
    <w:rsid w:val="00852742"/>
    <w:rsid w:val="00852823"/>
    <w:rsid w:val="00852BA7"/>
    <w:rsid w:val="00852D89"/>
    <w:rsid w:val="00852E15"/>
    <w:rsid w:val="008536C1"/>
    <w:rsid w:val="0085376C"/>
    <w:rsid w:val="0085448B"/>
    <w:rsid w:val="00854AA5"/>
    <w:rsid w:val="00854F27"/>
    <w:rsid w:val="00855324"/>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9B6"/>
    <w:rsid w:val="008649E9"/>
    <w:rsid w:val="0086549A"/>
    <w:rsid w:val="00865B39"/>
    <w:rsid w:val="00866041"/>
    <w:rsid w:val="0086655C"/>
    <w:rsid w:val="00866D91"/>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7182"/>
    <w:rsid w:val="0087742F"/>
    <w:rsid w:val="00877617"/>
    <w:rsid w:val="00877B24"/>
    <w:rsid w:val="00877BCE"/>
    <w:rsid w:val="008805B9"/>
    <w:rsid w:val="0088072E"/>
    <w:rsid w:val="00880986"/>
    <w:rsid w:val="00880BD9"/>
    <w:rsid w:val="00880E4C"/>
    <w:rsid w:val="00880FAB"/>
    <w:rsid w:val="0088204C"/>
    <w:rsid w:val="008823DE"/>
    <w:rsid w:val="008827E0"/>
    <w:rsid w:val="0088353E"/>
    <w:rsid w:val="0088391D"/>
    <w:rsid w:val="00883985"/>
    <w:rsid w:val="00883B5B"/>
    <w:rsid w:val="00883C48"/>
    <w:rsid w:val="00883E91"/>
    <w:rsid w:val="00883FF2"/>
    <w:rsid w:val="008841FA"/>
    <w:rsid w:val="00884DB1"/>
    <w:rsid w:val="00884E2D"/>
    <w:rsid w:val="008850F0"/>
    <w:rsid w:val="00885413"/>
    <w:rsid w:val="008856B6"/>
    <w:rsid w:val="00885749"/>
    <w:rsid w:val="00885758"/>
    <w:rsid w:val="00885B80"/>
    <w:rsid w:val="00886163"/>
    <w:rsid w:val="00886548"/>
    <w:rsid w:val="008871F4"/>
    <w:rsid w:val="008873D9"/>
    <w:rsid w:val="00887596"/>
    <w:rsid w:val="00887B5A"/>
    <w:rsid w:val="00887D0A"/>
    <w:rsid w:val="00890170"/>
    <w:rsid w:val="0089020B"/>
    <w:rsid w:val="00890395"/>
    <w:rsid w:val="008908F2"/>
    <w:rsid w:val="00890ECB"/>
    <w:rsid w:val="00890FA5"/>
    <w:rsid w:val="008910EA"/>
    <w:rsid w:val="008914A6"/>
    <w:rsid w:val="00891B39"/>
    <w:rsid w:val="00891B75"/>
    <w:rsid w:val="00891E73"/>
    <w:rsid w:val="00892456"/>
    <w:rsid w:val="008929A0"/>
    <w:rsid w:val="00892D7D"/>
    <w:rsid w:val="00893065"/>
    <w:rsid w:val="0089420A"/>
    <w:rsid w:val="0089450D"/>
    <w:rsid w:val="0089453F"/>
    <w:rsid w:val="00894ABA"/>
    <w:rsid w:val="00894C4D"/>
    <w:rsid w:val="0089507B"/>
    <w:rsid w:val="00895276"/>
    <w:rsid w:val="00895A00"/>
    <w:rsid w:val="00896877"/>
    <w:rsid w:val="00896CE9"/>
    <w:rsid w:val="008971F6"/>
    <w:rsid w:val="008973BF"/>
    <w:rsid w:val="0089759E"/>
    <w:rsid w:val="00897660"/>
    <w:rsid w:val="008978F6"/>
    <w:rsid w:val="00897D48"/>
    <w:rsid w:val="008A0C27"/>
    <w:rsid w:val="008A0CD3"/>
    <w:rsid w:val="008A0D6E"/>
    <w:rsid w:val="008A18CA"/>
    <w:rsid w:val="008A192A"/>
    <w:rsid w:val="008A1AEE"/>
    <w:rsid w:val="008A1C8C"/>
    <w:rsid w:val="008A2081"/>
    <w:rsid w:val="008A279F"/>
    <w:rsid w:val="008A2986"/>
    <w:rsid w:val="008A3281"/>
    <w:rsid w:val="008A3538"/>
    <w:rsid w:val="008A39F9"/>
    <w:rsid w:val="008A3CC8"/>
    <w:rsid w:val="008A44F2"/>
    <w:rsid w:val="008A4744"/>
    <w:rsid w:val="008A4CC5"/>
    <w:rsid w:val="008A4F70"/>
    <w:rsid w:val="008A50F7"/>
    <w:rsid w:val="008A5205"/>
    <w:rsid w:val="008A5A2F"/>
    <w:rsid w:val="008A5E83"/>
    <w:rsid w:val="008A5FA6"/>
    <w:rsid w:val="008A60D9"/>
    <w:rsid w:val="008A61AC"/>
    <w:rsid w:val="008A6387"/>
    <w:rsid w:val="008A6572"/>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C98"/>
    <w:rsid w:val="008B3F95"/>
    <w:rsid w:val="008B4361"/>
    <w:rsid w:val="008B437B"/>
    <w:rsid w:val="008B4F8D"/>
    <w:rsid w:val="008B517D"/>
    <w:rsid w:val="008B5B3A"/>
    <w:rsid w:val="008B6912"/>
    <w:rsid w:val="008B710A"/>
    <w:rsid w:val="008B756B"/>
    <w:rsid w:val="008B78EA"/>
    <w:rsid w:val="008B7A3F"/>
    <w:rsid w:val="008B7D08"/>
    <w:rsid w:val="008C031D"/>
    <w:rsid w:val="008C162E"/>
    <w:rsid w:val="008C1E09"/>
    <w:rsid w:val="008C1EF9"/>
    <w:rsid w:val="008C2139"/>
    <w:rsid w:val="008C23C6"/>
    <w:rsid w:val="008C2FE1"/>
    <w:rsid w:val="008C38A2"/>
    <w:rsid w:val="008C3C4F"/>
    <w:rsid w:val="008C3E9C"/>
    <w:rsid w:val="008C3FE4"/>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991"/>
    <w:rsid w:val="008D1188"/>
    <w:rsid w:val="008D15E5"/>
    <w:rsid w:val="008D15ED"/>
    <w:rsid w:val="008D1A04"/>
    <w:rsid w:val="008D212F"/>
    <w:rsid w:val="008D28CF"/>
    <w:rsid w:val="008D28F1"/>
    <w:rsid w:val="008D2C80"/>
    <w:rsid w:val="008D31FA"/>
    <w:rsid w:val="008D329E"/>
    <w:rsid w:val="008D35FA"/>
    <w:rsid w:val="008D3ACC"/>
    <w:rsid w:val="008D4357"/>
    <w:rsid w:val="008D4A4F"/>
    <w:rsid w:val="008D4F2C"/>
    <w:rsid w:val="008D501F"/>
    <w:rsid w:val="008D5E31"/>
    <w:rsid w:val="008D68F8"/>
    <w:rsid w:val="008D6CC6"/>
    <w:rsid w:val="008D753F"/>
    <w:rsid w:val="008E0036"/>
    <w:rsid w:val="008E07B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EE6"/>
    <w:rsid w:val="008E6F68"/>
    <w:rsid w:val="008E70E9"/>
    <w:rsid w:val="008E7452"/>
    <w:rsid w:val="008F0A1B"/>
    <w:rsid w:val="008F1241"/>
    <w:rsid w:val="008F13CA"/>
    <w:rsid w:val="008F18E3"/>
    <w:rsid w:val="008F27D0"/>
    <w:rsid w:val="008F3155"/>
    <w:rsid w:val="008F342F"/>
    <w:rsid w:val="008F42C1"/>
    <w:rsid w:val="008F4A49"/>
    <w:rsid w:val="008F6025"/>
    <w:rsid w:val="008F6099"/>
    <w:rsid w:val="008F6676"/>
    <w:rsid w:val="008F674C"/>
    <w:rsid w:val="008F6987"/>
    <w:rsid w:val="008F6EBC"/>
    <w:rsid w:val="008F7F81"/>
    <w:rsid w:val="009000F9"/>
    <w:rsid w:val="0090032D"/>
    <w:rsid w:val="009013EB"/>
    <w:rsid w:val="009015AC"/>
    <w:rsid w:val="009015C1"/>
    <w:rsid w:val="009015CC"/>
    <w:rsid w:val="009016A1"/>
    <w:rsid w:val="009018C2"/>
    <w:rsid w:val="00901C8E"/>
    <w:rsid w:val="00902354"/>
    <w:rsid w:val="0090249B"/>
    <w:rsid w:val="009024DB"/>
    <w:rsid w:val="00902732"/>
    <w:rsid w:val="00902864"/>
    <w:rsid w:val="00902DF2"/>
    <w:rsid w:val="0090331F"/>
    <w:rsid w:val="0090351C"/>
    <w:rsid w:val="009037F1"/>
    <w:rsid w:val="00904100"/>
    <w:rsid w:val="009058D3"/>
    <w:rsid w:val="00905A92"/>
    <w:rsid w:val="00905CCC"/>
    <w:rsid w:val="00906620"/>
    <w:rsid w:val="00906711"/>
    <w:rsid w:val="00906C0E"/>
    <w:rsid w:val="009071B3"/>
    <w:rsid w:val="009073EB"/>
    <w:rsid w:val="00907B69"/>
    <w:rsid w:val="00910403"/>
    <w:rsid w:val="00910416"/>
    <w:rsid w:val="00910E0F"/>
    <w:rsid w:val="00911176"/>
    <w:rsid w:val="009116CF"/>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9A4"/>
    <w:rsid w:val="00914D94"/>
    <w:rsid w:val="00915189"/>
    <w:rsid w:val="00915958"/>
    <w:rsid w:val="009162A9"/>
    <w:rsid w:val="00916366"/>
    <w:rsid w:val="009163DE"/>
    <w:rsid w:val="0091651A"/>
    <w:rsid w:val="00916DA1"/>
    <w:rsid w:val="00917DB7"/>
    <w:rsid w:val="0092001F"/>
    <w:rsid w:val="00920743"/>
    <w:rsid w:val="00920758"/>
    <w:rsid w:val="00920E7A"/>
    <w:rsid w:val="00921247"/>
    <w:rsid w:val="00922154"/>
    <w:rsid w:val="00922869"/>
    <w:rsid w:val="0092288B"/>
    <w:rsid w:val="00923641"/>
    <w:rsid w:val="00923932"/>
    <w:rsid w:val="00924205"/>
    <w:rsid w:val="00924275"/>
    <w:rsid w:val="009243BE"/>
    <w:rsid w:val="00925532"/>
    <w:rsid w:val="00925D65"/>
    <w:rsid w:val="009265E0"/>
    <w:rsid w:val="009266D0"/>
    <w:rsid w:val="00926AB3"/>
    <w:rsid w:val="00926B3E"/>
    <w:rsid w:val="00926CE6"/>
    <w:rsid w:val="00927129"/>
    <w:rsid w:val="00927387"/>
    <w:rsid w:val="00927519"/>
    <w:rsid w:val="009278E0"/>
    <w:rsid w:val="00927B2D"/>
    <w:rsid w:val="00927DA7"/>
    <w:rsid w:val="009309D7"/>
    <w:rsid w:val="00930AF7"/>
    <w:rsid w:val="00930CB6"/>
    <w:rsid w:val="00931348"/>
    <w:rsid w:val="00931382"/>
    <w:rsid w:val="00931F2A"/>
    <w:rsid w:val="00932798"/>
    <w:rsid w:val="00932A0D"/>
    <w:rsid w:val="00932C02"/>
    <w:rsid w:val="00933C30"/>
    <w:rsid w:val="00933DAD"/>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C8E"/>
    <w:rsid w:val="00936EC3"/>
    <w:rsid w:val="009372A4"/>
    <w:rsid w:val="009372E1"/>
    <w:rsid w:val="00937A70"/>
    <w:rsid w:val="00940008"/>
    <w:rsid w:val="009404EF"/>
    <w:rsid w:val="00940743"/>
    <w:rsid w:val="00940888"/>
    <w:rsid w:val="00941059"/>
    <w:rsid w:val="00941167"/>
    <w:rsid w:val="009416CB"/>
    <w:rsid w:val="00941F08"/>
    <w:rsid w:val="009422BA"/>
    <w:rsid w:val="0094252B"/>
    <w:rsid w:val="0094393B"/>
    <w:rsid w:val="00943AB3"/>
    <w:rsid w:val="00943DA6"/>
    <w:rsid w:val="00943DCE"/>
    <w:rsid w:val="0094474A"/>
    <w:rsid w:val="00944C33"/>
    <w:rsid w:val="00944DCC"/>
    <w:rsid w:val="00944E47"/>
    <w:rsid w:val="009452D2"/>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17D3"/>
    <w:rsid w:val="0095197B"/>
    <w:rsid w:val="00951F6F"/>
    <w:rsid w:val="0095209C"/>
    <w:rsid w:val="0095236D"/>
    <w:rsid w:val="009531D7"/>
    <w:rsid w:val="00953628"/>
    <w:rsid w:val="009549A6"/>
    <w:rsid w:val="00954E21"/>
    <w:rsid w:val="0095566D"/>
    <w:rsid w:val="00956AA8"/>
    <w:rsid w:val="009570F2"/>
    <w:rsid w:val="00957694"/>
    <w:rsid w:val="00957D83"/>
    <w:rsid w:val="00957F65"/>
    <w:rsid w:val="00960100"/>
    <w:rsid w:val="00960328"/>
    <w:rsid w:val="00960FDA"/>
    <w:rsid w:val="009615D1"/>
    <w:rsid w:val="00961A3F"/>
    <w:rsid w:val="00962503"/>
    <w:rsid w:val="00963287"/>
    <w:rsid w:val="009635FB"/>
    <w:rsid w:val="00963A68"/>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F64"/>
    <w:rsid w:val="00971071"/>
    <w:rsid w:val="00971204"/>
    <w:rsid w:val="00971487"/>
    <w:rsid w:val="00971550"/>
    <w:rsid w:val="0097188F"/>
    <w:rsid w:val="00971BAC"/>
    <w:rsid w:val="00971E77"/>
    <w:rsid w:val="00972129"/>
    <w:rsid w:val="009721C1"/>
    <w:rsid w:val="00972207"/>
    <w:rsid w:val="0097226F"/>
    <w:rsid w:val="0097251B"/>
    <w:rsid w:val="00972A47"/>
    <w:rsid w:val="00972D10"/>
    <w:rsid w:val="00972DBB"/>
    <w:rsid w:val="009733A0"/>
    <w:rsid w:val="009734EB"/>
    <w:rsid w:val="009737AF"/>
    <w:rsid w:val="009738EE"/>
    <w:rsid w:val="0097425B"/>
    <w:rsid w:val="009750DB"/>
    <w:rsid w:val="009752FF"/>
    <w:rsid w:val="0097556E"/>
    <w:rsid w:val="009758E5"/>
    <w:rsid w:val="00975AA1"/>
    <w:rsid w:val="00975BCB"/>
    <w:rsid w:val="00975C9E"/>
    <w:rsid w:val="00975D54"/>
    <w:rsid w:val="00977247"/>
    <w:rsid w:val="00977549"/>
    <w:rsid w:val="00977E2D"/>
    <w:rsid w:val="009803F9"/>
    <w:rsid w:val="009806C2"/>
    <w:rsid w:val="009806CD"/>
    <w:rsid w:val="00980D0C"/>
    <w:rsid w:val="0098148C"/>
    <w:rsid w:val="0098162A"/>
    <w:rsid w:val="00981750"/>
    <w:rsid w:val="009819AC"/>
    <w:rsid w:val="00981C13"/>
    <w:rsid w:val="009820D6"/>
    <w:rsid w:val="0098235F"/>
    <w:rsid w:val="009828C4"/>
    <w:rsid w:val="00983022"/>
    <w:rsid w:val="00983DFA"/>
    <w:rsid w:val="009858B8"/>
    <w:rsid w:val="0098679F"/>
    <w:rsid w:val="00986F31"/>
    <w:rsid w:val="009876E3"/>
    <w:rsid w:val="009902DC"/>
    <w:rsid w:val="0099034C"/>
    <w:rsid w:val="009908BF"/>
    <w:rsid w:val="00990A7C"/>
    <w:rsid w:val="009913E9"/>
    <w:rsid w:val="009917A1"/>
    <w:rsid w:val="00991C16"/>
    <w:rsid w:val="00992318"/>
    <w:rsid w:val="0099281C"/>
    <w:rsid w:val="00992F8E"/>
    <w:rsid w:val="0099375B"/>
    <w:rsid w:val="009938CB"/>
    <w:rsid w:val="0099435A"/>
    <w:rsid w:val="00994647"/>
    <w:rsid w:val="0099466C"/>
    <w:rsid w:val="0099472D"/>
    <w:rsid w:val="00994F61"/>
    <w:rsid w:val="00994FC1"/>
    <w:rsid w:val="0099508C"/>
    <w:rsid w:val="009951A3"/>
    <w:rsid w:val="00995585"/>
    <w:rsid w:val="00995A41"/>
    <w:rsid w:val="009963ED"/>
    <w:rsid w:val="009963F3"/>
    <w:rsid w:val="00996540"/>
    <w:rsid w:val="009976BB"/>
    <w:rsid w:val="00997E9C"/>
    <w:rsid w:val="00997F72"/>
    <w:rsid w:val="009A016D"/>
    <w:rsid w:val="009A0723"/>
    <w:rsid w:val="009A07A1"/>
    <w:rsid w:val="009A0D9B"/>
    <w:rsid w:val="009A1F22"/>
    <w:rsid w:val="009A1F55"/>
    <w:rsid w:val="009A2BBB"/>
    <w:rsid w:val="009A2D66"/>
    <w:rsid w:val="009A3451"/>
    <w:rsid w:val="009A3646"/>
    <w:rsid w:val="009A36DE"/>
    <w:rsid w:val="009A3997"/>
    <w:rsid w:val="009A3DC9"/>
    <w:rsid w:val="009A442D"/>
    <w:rsid w:val="009A4516"/>
    <w:rsid w:val="009A470F"/>
    <w:rsid w:val="009A5802"/>
    <w:rsid w:val="009A5B75"/>
    <w:rsid w:val="009A5BFB"/>
    <w:rsid w:val="009A5CF0"/>
    <w:rsid w:val="009A5F76"/>
    <w:rsid w:val="009A6059"/>
    <w:rsid w:val="009A61D6"/>
    <w:rsid w:val="009A631A"/>
    <w:rsid w:val="009A663C"/>
    <w:rsid w:val="009A6A4C"/>
    <w:rsid w:val="009A6D14"/>
    <w:rsid w:val="009B02D1"/>
    <w:rsid w:val="009B038A"/>
    <w:rsid w:val="009B04E5"/>
    <w:rsid w:val="009B0883"/>
    <w:rsid w:val="009B1151"/>
    <w:rsid w:val="009B116E"/>
    <w:rsid w:val="009B13CE"/>
    <w:rsid w:val="009B1425"/>
    <w:rsid w:val="009B1A3B"/>
    <w:rsid w:val="009B2031"/>
    <w:rsid w:val="009B205F"/>
    <w:rsid w:val="009B22C5"/>
    <w:rsid w:val="009B2B6D"/>
    <w:rsid w:val="009B34C2"/>
    <w:rsid w:val="009B3582"/>
    <w:rsid w:val="009B39D4"/>
    <w:rsid w:val="009B4324"/>
    <w:rsid w:val="009B4BF0"/>
    <w:rsid w:val="009B508F"/>
    <w:rsid w:val="009B50D6"/>
    <w:rsid w:val="009B50EE"/>
    <w:rsid w:val="009B541B"/>
    <w:rsid w:val="009B5D96"/>
    <w:rsid w:val="009B5DB9"/>
    <w:rsid w:val="009B6560"/>
    <w:rsid w:val="009B6C3F"/>
    <w:rsid w:val="009C00F0"/>
    <w:rsid w:val="009C01E2"/>
    <w:rsid w:val="009C098D"/>
    <w:rsid w:val="009C0FCA"/>
    <w:rsid w:val="009C1694"/>
    <w:rsid w:val="009C1E06"/>
    <w:rsid w:val="009C1F3B"/>
    <w:rsid w:val="009C32C3"/>
    <w:rsid w:val="009C3F40"/>
    <w:rsid w:val="009C4A77"/>
    <w:rsid w:val="009C50AD"/>
    <w:rsid w:val="009C51FF"/>
    <w:rsid w:val="009C5278"/>
    <w:rsid w:val="009C5D67"/>
    <w:rsid w:val="009C631F"/>
    <w:rsid w:val="009C6941"/>
    <w:rsid w:val="009C6F69"/>
    <w:rsid w:val="009C724D"/>
    <w:rsid w:val="009C7A83"/>
    <w:rsid w:val="009D0A0F"/>
    <w:rsid w:val="009D0F7D"/>
    <w:rsid w:val="009D101E"/>
    <w:rsid w:val="009D156B"/>
    <w:rsid w:val="009D16AD"/>
    <w:rsid w:val="009D2272"/>
    <w:rsid w:val="009D2EB9"/>
    <w:rsid w:val="009D3169"/>
    <w:rsid w:val="009D31A1"/>
    <w:rsid w:val="009D3690"/>
    <w:rsid w:val="009D3D5B"/>
    <w:rsid w:val="009D46F4"/>
    <w:rsid w:val="009D49D2"/>
    <w:rsid w:val="009D5152"/>
    <w:rsid w:val="009D5267"/>
    <w:rsid w:val="009D52B2"/>
    <w:rsid w:val="009D56AA"/>
    <w:rsid w:val="009D57BD"/>
    <w:rsid w:val="009D5ED8"/>
    <w:rsid w:val="009D61F2"/>
    <w:rsid w:val="009D6655"/>
    <w:rsid w:val="009D6990"/>
    <w:rsid w:val="009D6AF9"/>
    <w:rsid w:val="009D7F31"/>
    <w:rsid w:val="009E013F"/>
    <w:rsid w:val="009E05FD"/>
    <w:rsid w:val="009E0CC4"/>
    <w:rsid w:val="009E0D01"/>
    <w:rsid w:val="009E0D1C"/>
    <w:rsid w:val="009E0DC3"/>
    <w:rsid w:val="009E0E23"/>
    <w:rsid w:val="009E1058"/>
    <w:rsid w:val="009E11F3"/>
    <w:rsid w:val="009E12E4"/>
    <w:rsid w:val="009E1438"/>
    <w:rsid w:val="009E166E"/>
    <w:rsid w:val="009E1AED"/>
    <w:rsid w:val="009E1B44"/>
    <w:rsid w:val="009E1DA0"/>
    <w:rsid w:val="009E1E6B"/>
    <w:rsid w:val="009E24AD"/>
    <w:rsid w:val="009E29A7"/>
    <w:rsid w:val="009E2D4E"/>
    <w:rsid w:val="009E3D07"/>
    <w:rsid w:val="009E3E1D"/>
    <w:rsid w:val="009E40ED"/>
    <w:rsid w:val="009E44E4"/>
    <w:rsid w:val="009E4C66"/>
    <w:rsid w:val="009E4D53"/>
    <w:rsid w:val="009E53DD"/>
    <w:rsid w:val="009E573B"/>
    <w:rsid w:val="009E5CA9"/>
    <w:rsid w:val="009E605B"/>
    <w:rsid w:val="009E638C"/>
    <w:rsid w:val="009E72F6"/>
    <w:rsid w:val="009E7554"/>
    <w:rsid w:val="009E78F3"/>
    <w:rsid w:val="009E7F41"/>
    <w:rsid w:val="009F004D"/>
    <w:rsid w:val="009F0DFB"/>
    <w:rsid w:val="009F10BE"/>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B3B"/>
    <w:rsid w:val="009F6C2B"/>
    <w:rsid w:val="009F6CEC"/>
    <w:rsid w:val="009F6E1D"/>
    <w:rsid w:val="009F71D5"/>
    <w:rsid w:val="009F77A3"/>
    <w:rsid w:val="009F7D88"/>
    <w:rsid w:val="00A00541"/>
    <w:rsid w:val="00A0078B"/>
    <w:rsid w:val="00A011CE"/>
    <w:rsid w:val="00A01538"/>
    <w:rsid w:val="00A01B4F"/>
    <w:rsid w:val="00A0219C"/>
    <w:rsid w:val="00A025D7"/>
    <w:rsid w:val="00A0276D"/>
    <w:rsid w:val="00A0283D"/>
    <w:rsid w:val="00A033AA"/>
    <w:rsid w:val="00A03456"/>
    <w:rsid w:val="00A03BBC"/>
    <w:rsid w:val="00A03D87"/>
    <w:rsid w:val="00A03E9C"/>
    <w:rsid w:val="00A04160"/>
    <w:rsid w:val="00A0468F"/>
    <w:rsid w:val="00A04EF0"/>
    <w:rsid w:val="00A05079"/>
    <w:rsid w:val="00A05B4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4EC3"/>
    <w:rsid w:val="00A1514D"/>
    <w:rsid w:val="00A153F9"/>
    <w:rsid w:val="00A162E5"/>
    <w:rsid w:val="00A16D1A"/>
    <w:rsid w:val="00A16D29"/>
    <w:rsid w:val="00A1784D"/>
    <w:rsid w:val="00A17A92"/>
    <w:rsid w:val="00A17CCD"/>
    <w:rsid w:val="00A20471"/>
    <w:rsid w:val="00A20F3F"/>
    <w:rsid w:val="00A2108F"/>
    <w:rsid w:val="00A210A0"/>
    <w:rsid w:val="00A21445"/>
    <w:rsid w:val="00A21FC3"/>
    <w:rsid w:val="00A22D1B"/>
    <w:rsid w:val="00A23691"/>
    <w:rsid w:val="00A238FA"/>
    <w:rsid w:val="00A23E11"/>
    <w:rsid w:val="00A244DD"/>
    <w:rsid w:val="00A247DE"/>
    <w:rsid w:val="00A24C54"/>
    <w:rsid w:val="00A24E9D"/>
    <w:rsid w:val="00A25059"/>
    <w:rsid w:val="00A25110"/>
    <w:rsid w:val="00A252AF"/>
    <w:rsid w:val="00A253A7"/>
    <w:rsid w:val="00A25CE2"/>
    <w:rsid w:val="00A25F9C"/>
    <w:rsid w:val="00A2667F"/>
    <w:rsid w:val="00A26B17"/>
    <w:rsid w:val="00A275D9"/>
    <w:rsid w:val="00A27AEF"/>
    <w:rsid w:val="00A27B0F"/>
    <w:rsid w:val="00A27DE8"/>
    <w:rsid w:val="00A30FCE"/>
    <w:rsid w:val="00A313B4"/>
    <w:rsid w:val="00A3186A"/>
    <w:rsid w:val="00A32230"/>
    <w:rsid w:val="00A326EA"/>
    <w:rsid w:val="00A32DB7"/>
    <w:rsid w:val="00A32E49"/>
    <w:rsid w:val="00A335DF"/>
    <w:rsid w:val="00A34167"/>
    <w:rsid w:val="00A342F2"/>
    <w:rsid w:val="00A3464E"/>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77"/>
    <w:rsid w:val="00A37BF1"/>
    <w:rsid w:val="00A37E5D"/>
    <w:rsid w:val="00A4023C"/>
    <w:rsid w:val="00A40308"/>
    <w:rsid w:val="00A40730"/>
    <w:rsid w:val="00A40A61"/>
    <w:rsid w:val="00A40C1B"/>
    <w:rsid w:val="00A415FE"/>
    <w:rsid w:val="00A41E48"/>
    <w:rsid w:val="00A421E1"/>
    <w:rsid w:val="00A423F7"/>
    <w:rsid w:val="00A42535"/>
    <w:rsid w:val="00A42F1B"/>
    <w:rsid w:val="00A43957"/>
    <w:rsid w:val="00A43BA5"/>
    <w:rsid w:val="00A43FB3"/>
    <w:rsid w:val="00A4430C"/>
    <w:rsid w:val="00A443A7"/>
    <w:rsid w:val="00A44EEC"/>
    <w:rsid w:val="00A44F19"/>
    <w:rsid w:val="00A45060"/>
    <w:rsid w:val="00A45302"/>
    <w:rsid w:val="00A456DF"/>
    <w:rsid w:val="00A45784"/>
    <w:rsid w:val="00A457B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982"/>
    <w:rsid w:val="00A55BE6"/>
    <w:rsid w:val="00A56875"/>
    <w:rsid w:val="00A5754A"/>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40FF"/>
    <w:rsid w:val="00A64435"/>
    <w:rsid w:val="00A6451D"/>
    <w:rsid w:val="00A6469C"/>
    <w:rsid w:val="00A656DD"/>
    <w:rsid w:val="00A65DE9"/>
    <w:rsid w:val="00A65EB6"/>
    <w:rsid w:val="00A65EBB"/>
    <w:rsid w:val="00A6642D"/>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5E77"/>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7EB"/>
    <w:rsid w:val="00AA0F2A"/>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32C"/>
    <w:rsid w:val="00AA6792"/>
    <w:rsid w:val="00AA7323"/>
    <w:rsid w:val="00AA74B7"/>
    <w:rsid w:val="00AA7A00"/>
    <w:rsid w:val="00AA7CCC"/>
    <w:rsid w:val="00AB0430"/>
    <w:rsid w:val="00AB058F"/>
    <w:rsid w:val="00AB0A97"/>
    <w:rsid w:val="00AB0EDA"/>
    <w:rsid w:val="00AB153D"/>
    <w:rsid w:val="00AB18A7"/>
    <w:rsid w:val="00AB194A"/>
    <w:rsid w:val="00AB2CB1"/>
    <w:rsid w:val="00AB2D53"/>
    <w:rsid w:val="00AB3075"/>
    <w:rsid w:val="00AB33EE"/>
    <w:rsid w:val="00AB42CD"/>
    <w:rsid w:val="00AB4496"/>
    <w:rsid w:val="00AB4A60"/>
    <w:rsid w:val="00AB5125"/>
    <w:rsid w:val="00AB574A"/>
    <w:rsid w:val="00AB5BCC"/>
    <w:rsid w:val="00AB5C14"/>
    <w:rsid w:val="00AB5E1B"/>
    <w:rsid w:val="00AB5EB8"/>
    <w:rsid w:val="00AB5FDE"/>
    <w:rsid w:val="00AB60FF"/>
    <w:rsid w:val="00AB6AB4"/>
    <w:rsid w:val="00AB6FD9"/>
    <w:rsid w:val="00AB783D"/>
    <w:rsid w:val="00AC00C8"/>
    <w:rsid w:val="00AC0127"/>
    <w:rsid w:val="00AC01BD"/>
    <w:rsid w:val="00AC033B"/>
    <w:rsid w:val="00AC0B3D"/>
    <w:rsid w:val="00AC0CEA"/>
    <w:rsid w:val="00AC0FF6"/>
    <w:rsid w:val="00AC153F"/>
    <w:rsid w:val="00AC1D05"/>
    <w:rsid w:val="00AC251C"/>
    <w:rsid w:val="00AC2539"/>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5F63"/>
    <w:rsid w:val="00AC6030"/>
    <w:rsid w:val="00AC6840"/>
    <w:rsid w:val="00AC6B98"/>
    <w:rsid w:val="00AC6E12"/>
    <w:rsid w:val="00AC734B"/>
    <w:rsid w:val="00AC7BCD"/>
    <w:rsid w:val="00AD02FF"/>
    <w:rsid w:val="00AD03A2"/>
    <w:rsid w:val="00AD053B"/>
    <w:rsid w:val="00AD07EC"/>
    <w:rsid w:val="00AD0AAB"/>
    <w:rsid w:val="00AD0DF0"/>
    <w:rsid w:val="00AD1B6D"/>
    <w:rsid w:val="00AD1D9F"/>
    <w:rsid w:val="00AD2110"/>
    <w:rsid w:val="00AD2DF8"/>
    <w:rsid w:val="00AD325F"/>
    <w:rsid w:val="00AD5ACE"/>
    <w:rsid w:val="00AD6544"/>
    <w:rsid w:val="00AD6CE0"/>
    <w:rsid w:val="00AD72BF"/>
    <w:rsid w:val="00AD7AC5"/>
    <w:rsid w:val="00AD7DAE"/>
    <w:rsid w:val="00AE02C7"/>
    <w:rsid w:val="00AE0704"/>
    <w:rsid w:val="00AE0947"/>
    <w:rsid w:val="00AE0D16"/>
    <w:rsid w:val="00AE129D"/>
    <w:rsid w:val="00AE1302"/>
    <w:rsid w:val="00AE13D6"/>
    <w:rsid w:val="00AE16DE"/>
    <w:rsid w:val="00AE1709"/>
    <w:rsid w:val="00AE1B52"/>
    <w:rsid w:val="00AE2096"/>
    <w:rsid w:val="00AE225A"/>
    <w:rsid w:val="00AE273A"/>
    <w:rsid w:val="00AE29D0"/>
    <w:rsid w:val="00AE2D81"/>
    <w:rsid w:val="00AE2FDE"/>
    <w:rsid w:val="00AE30A5"/>
    <w:rsid w:val="00AE313A"/>
    <w:rsid w:val="00AE337F"/>
    <w:rsid w:val="00AE3610"/>
    <w:rsid w:val="00AE383A"/>
    <w:rsid w:val="00AE39BA"/>
    <w:rsid w:val="00AE3BE4"/>
    <w:rsid w:val="00AE453C"/>
    <w:rsid w:val="00AE5BBA"/>
    <w:rsid w:val="00AE5C4E"/>
    <w:rsid w:val="00AE616C"/>
    <w:rsid w:val="00AE655B"/>
    <w:rsid w:val="00AE6594"/>
    <w:rsid w:val="00AE65CA"/>
    <w:rsid w:val="00AE70D8"/>
    <w:rsid w:val="00AE73CE"/>
    <w:rsid w:val="00AE768B"/>
    <w:rsid w:val="00AE7AE1"/>
    <w:rsid w:val="00AE7C3A"/>
    <w:rsid w:val="00AF07BF"/>
    <w:rsid w:val="00AF0B95"/>
    <w:rsid w:val="00AF12FF"/>
    <w:rsid w:val="00AF13FE"/>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6F79"/>
    <w:rsid w:val="00AF718E"/>
    <w:rsid w:val="00AF7896"/>
    <w:rsid w:val="00B002E8"/>
    <w:rsid w:val="00B00630"/>
    <w:rsid w:val="00B0100E"/>
    <w:rsid w:val="00B0169C"/>
    <w:rsid w:val="00B01A23"/>
    <w:rsid w:val="00B01B2D"/>
    <w:rsid w:val="00B01BAF"/>
    <w:rsid w:val="00B01BCF"/>
    <w:rsid w:val="00B02001"/>
    <w:rsid w:val="00B0212D"/>
    <w:rsid w:val="00B02ACE"/>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6EF4"/>
    <w:rsid w:val="00B070B6"/>
    <w:rsid w:val="00B070DB"/>
    <w:rsid w:val="00B070FF"/>
    <w:rsid w:val="00B075E2"/>
    <w:rsid w:val="00B07AD6"/>
    <w:rsid w:val="00B10093"/>
    <w:rsid w:val="00B104AF"/>
    <w:rsid w:val="00B11BDD"/>
    <w:rsid w:val="00B11C6A"/>
    <w:rsid w:val="00B11E1B"/>
    <w:rsid w:val="00B11EF8"/>
    <w:rsid w:val="00B1262D"/>
    <w:rsid w:val="00B129F5"/>
    <w:rsid w:val="00B12D96"/>
    <w:rsid w:val="00B12DD5"/>
    <w:rsid w:val="00B131AB"/>
    <w:rsid w:val="00B13A8F"/>
    <w:rsid w:val="00B146E4"/>
    <w:rsid w:val="00B14766"/>
    <w:rsid w:val="00B14922"/>
    <w:rsid w:val="00B14C5E"/>
    <w:rsid w:val="00B14EDD"/>
    <w:rsid w:val="00B1568D"/>
    <w:rsid w:val="00B162A1"/>
    <w:rsid w:val="00B163BC"/>
    <w:rsid w:val="00B16977"/>
    <w:rsid w:val="00B175F8"/>
    <w:rsid w:val="00B20024"/>
    <w:rsid w:val="00B2025B"/>
    <w:rsid w:val="00B205B9"/>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5DF0"/>
    <w:rsid w:val="00B26854"/>
    <w:rsid w:val="00B26D8A"/>
    <w:rsid w:val="00B270ED"/>
    <w:rsid w:val="00B271D3"/>
    <w:rsid w:val="00B27445"/>
    <w:rsid w:val="00B2773E"/>
    <w:rsid w:val="00B27A0C"/>
    <w:rsid w:val="00B30217"/>
    <w:rsid w:val="00B30D80"/>
    <w:rsid w:val="00B311A7"/>
    <w:rsid w:val="00B31625"/>
    <w:rsid w:val="00B31FF2"/>
    <w:rsid w:val="00B324EC"/>
    <w:rsid w:val="00B33340"/>
    <w:rsid w:val="00B33513"/>
    <w:rsid w:val="00B335BF"/>
    <w:rsid w:val="00B33676"/>
    <w:rsid w:val="00B33A57"/>
    <w:rsid w:val="00B33E36"/>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0CB"/>
    <w:rsid w:val="00B40664"/>
    <w:rsid w:val="00B40766"/>
    <w:rsid w:val="00B40C31"/>
    <w:rsid w:val="00B40E69"/>
    <w:rsid w:val="00B40FEE"/>
    <w:rsid w:val="00B41277"/>
    <w:rsid w:val="00B41707"/>
    <w:rsid w:val="00B41747"/>
    <w:rsid w:val="00B41BD1"/>
    <w:rsid w:val="00B4216E"/>
    <w:rsid w:val="00B42408"/>
    <w:rsid w:val="00B43471"/>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221D"/>
    <w:rsid w:val="00B527FD"/>
    <w:rsid w:val="00B52E98"/>
    <w:rsid w:val="00B53008"/>
    <w:rsid w:val="00B5327D"/>
    <w:rsid w:val="00B5339D"/>
    <w:rsid w:val="00B5362E"/>
    <w:rsid w:val="00B53672"/>
    <w:rsid w:val="00B537C7"/>
    <w:rsid w:val="00B53DCE"/>
    <w:rsid w:val="00B540D3"/>
    <w:rsid w:val="00B5432F"/>
    <w:rsid w:val="00B54DC4"/>
    <w:rsid w:val="00B552F4"/>
    <w:rsid w:val="00B5661E"/>
    <w:rsid w:val="00B56E90"/>
    <w:rsid w:val="00B57141"/>
    <w:rsid w:val="00B577C0"/>
    <w:rsid w:val="00B578F7"/>
    <w:rsid w:val="00B5795A"/>
    <w:rsid w:val="00B57E87"/>
    <w:rsid w:val="00B61252"/>
    <w:rsid w:val="00B614A9"/>
    <w:rsid w:val="00B61B12"/>
    <w:rsid w:val="00B61D1E"/>
    <w:rsid w:val="00B62069"/>
    <w:rsid w:val="00B62851"/>
    <w:rsid w:val="00B62DCA"/>
    <w:rsid w:val="00B62FAB"/>
    <w:rsid w:val="00B63258"/>
    <w:rsid w:val="00B63490"/>
    <w:rsid w:val="00B638BE"/>
    <w:rsid w:val="00B63A83"/>
    <w:rsid w:val="00B63C65"/>
    <w:rsid w:val="00B63EBF"/>
    <w:rsid w:val="00B63FE1"/>
    <w:rsid w:val="00B64147"/>
    <w:rsid w:val="00B6462B"/>
    <w:rsid w:val="00B64803"/>
    <w:rsid w:val="00B64ABA"/>
    <w:rsid w:val="00B64D61"/>
    <w:rsid w:val="00B64FB6"/>
    <w:rsid w:val="00B65167"/>
    <w:rsid w:val="00B652D3"/>
    <w:rsid w:val="00B65520"/>
    <w:rsid w:val="00B6588E"/>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F8E"/>
    <w:rsid w:val="00B71365"/>
    <w:rsid w:val="00B719B5"/>
    <w:rsid w:val="00B71A3C"/>
    <w:rsid w:val="00B71B17"/>
    <w:rsid w:val="00B71C9E"/>
    <w:rsid w:val="00B71CE8"/>
    <w:rsid w:val="00B71F5B"/>
    <w:rsid w:val="00B71FEB"/>
    <w:rsid w:val="00B72089"/>
    <w:rsid w:val="00B724A2"/>
    <w:rsid w:val="00B72A34"/>
    <w:rsid w:val="00B72F12"/>
    <w:rsid w:val="00B73004"/>
    <w:rsid w:val="00B73391"/>
    <w:rsid w:val="00B736A4"/>
    <w:rsid w:val="00B738D9"/>
    <w:rsid w:val="00B73E56"/>
    <w:rsid w:val="00B7473B"/>
    <w:rsid w:val="00B74C99"/>
    <w:rsid w:val="00B752CF"/>
    <w:rsid w:val="00B75301"/>
    <w:rsid w:val="00B759EC"/>
    <w:rsid w:val="00B75C76"/>
    <w:rsid w:val="00B75E4B"/>
    <w:rsid w:val="00B760FB"/>
    <w:rsid w:val="00B76143"/>
    <w:rsid w:val="00B76A8D"/>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43A"/>
    <w:rsid w:val="00B84750"/>
    <w:rsid w:val="00B8482F"/>
    <w:rsid w:val="00B84E26"/>
    <w:rsid w:val="00B8545E"/>
    <w:rsid w:val="00B85D5A"/>
    <w:rsid w:val="00B85E2B"/>
    <w:rsid w:val="00B85F3D"/>
    <w:rsid w:val="00B8723D"/>
    <w:rsid w:val="00B8731B"/>
    <w:rsid w:val="00B8778E"/>
    <w:rsid w:val="00B87942"/>
    <w:rsid w:val="00B90076"/>
    <w:rsid w:val="00B90117"/>
    <w:rsid w:val="00B90CCD"/>
    <w:rsid w:val="00B90EF9"/>
    <w:rsid w:val="00B9128D"/>
    <w:rsid w:val="00B9142B"/>
    <w:rsid w:val="00B915E5"/>
    <w:rsid w:val="00B92A14"/>
    <w:rsid w:val="00B935B5"/>
    <w:rsid w:val="00B93991"/>
    <w:rsid w:val="00B946FA"/>
    <w:rsid w:val="00B949C7"/>
    <w:rsid w:val="00B94CD2"/>
    <w:rsid w:val="00B94E47"/>
    <w:rsid w:val="00B94E6D"/>
    <w:rsid w:val="00B956E5"/>
    <w:rsid w:val="00B96115"/>
    <w:rsid w:val="00B96289"/>
    <w:rsid w:val="00B96713"/>
    <w:rsid w:val="00B9693B"/>
    <w:rsid w:val="00B96B4D"/>
    <w:rsid w:val="00B9729F"/>
    <w:rsid w:val="00B977CD"/>
    <w:rsid w:val="00B97ADA"/>
    <w:rsid w:val="00BA0162"/>
    <w:rsid w:val="00BA0743"/>
    <w:rsid w:val="00BA0A8B"/>
    <w:rsid w:val="00BA0AA0"/>
    <w:rsid w:val="00BA0CD7"/>
    <w:rsid w:val="00BA0E79"/>
    <w:rsid w:val="00BA0EF9"/>
    <w:rsid w:val="00BA195C"/>
    <w:rsid w:val="00BA1BB6"/>
    <w:rsid w:val="00BA1CF3"/>
    <w:rsid w:val="00BA20ED"/>
    <w:rsid w:val="00BA2502"/>
    <w:rsid w:val="00BA2B00"/>
    <w:rsid w:val="00BA3318"/>
    <w:rsid w:val="00BA3A37"/>
    <w:rsid w:val="00BA3A82"/>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D4"/>
    <w:rsid w:val="00BB060D"/>
    <w:rsid w:val="00BB0E69"/>
    <w:rsid w:val="00BB10E5"/>
    <w:rsid w:val="00BB142D"/>
    <w:rsid w:val="00BB1D88"/>
    <w:rsid w:val="00BB1FC8"/>
    <w:rsid w:val="00BB2334"/>
    <w:rsid w:val="00BB28A0"/>
    <w:rsid w:val="00BB2DDC"/>
    <w:rsid w:val="00BB2F9F"/>
    <w:rsid w:val="00BB4567"/>
    <w:rsid w:val="00BB48BA"/>
    <w:rsid w:val="00BB4CB1"/>
    <w:rsid w:val="00BB4FE5"/>
    <w:rsid w:val="00BB550C"/>
    <w:rsid w:val="00BB5564"/>
    <w:rsid w:val="00BB593C"/>
    <w:rsid w:val="00BB5997"/>
    <w:rsid w:val="00BB6416"/>
    <w:rsid w:val="00BB67DE"/>
    <w:rsid w:val="00BB6EC5"/>
    <w:rsid w:val="00BB70C5"/>
    <w:rsid w:val="00BB74B1"/>
    <w:rsid w:val="00BB7A90"/>
    <w:rsid w:val="00BB7BF5"/>
    <w:rsid w:val="00BB7C3A"/>
    <w:rsid w:val="00BB7C41"/>
    <w:rsid w:val="00BC014F"/>
    <w:rsid w:val="00BC09CA"/>
    <w:rsid w:val="00BC1060"/>
    <w:rsid w:val="00BC1135"/>
    <w:rsid w:val="00BC126A"/>
    <w:rsid w:val="00BC1EEA"/>
    <w:rsid w:val="00BC2169"/>
    <w:rsid w:val="00BC2459"/>
    <w:rsid w:val="00BC2D86"/>
    <w:rsid w:val="00BC3238"/>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0FB"/>
    <w:rsid w:val="00BD3347"/>
    <w:rsid w:val="00BD3750"/>
    <w:rsid w:val="00BD3A32"/>
    <w:rsid w:val="00BD3DD5"/>
    <w:rsid w:val="00BD423E"/>
    <w:rsid w:val="00BD4E06"/>
    <w:rsid w:val="00BD51FA"/>
    <w:rsid w:val="00BD5501"/>
    <w:rsid w:val="00BD55A3"/>
    <w:rsid w:val="00BD58F3"/>
    <w:rsid w:val="00BD5E08"/>
    <w:rsid w:val="00BD5E5E"/>
    <w:rsid w:val="00BD6962"/>
    <w:rsid w:val="00BD6B0F"/>
    <w:rsid w:val="00BD75ED"/>
    <w:rsid w:val="00BE0039"/>
    <w:rsid w:val="00BE0162"/>
    <w:rsid w:val="00BE049C"/>
    <w:rsid w:val="00BE05BA"/>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353"/>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188"/>
    <w:rsid w:val="00BF04D7"/>
    <w:rsid w:val="00BF05CA"/>
    <w:rsid w:val="00BF094F"/>
    <w:rsid w:val="00BF0966"/>
    <w:rsid w:val="00BF0F54"/>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1193"/>
    <w:rsid w:val="00C011B2"/>
    <w:rsid w:val="00C01546"/>
    <w:rsid w:val="00C017DB"/>
    <w:rsid w:val="00C018DD"/>
    <w:rsid w:val="00C01F76"/>
    <w:rsid w:val="00C028C3"/>
    <w:rsid w:val="00C029D3"/>
    <w:rsid w:val="00C02C32"/>
    <w:rsid w:val="00C02F02"/>
    <w:rsid w:val="00C03006"/>
    <w:rsid w:val="00C03D4E"/>
    <w:rsid w:val="00C03DC3"/>
    <w:rsid w:val="00C04018"/>
    <w:rsid w:val="00C04477"/>
    <w:rsid w:val="00C051EB"/>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0CE1"/>
    <w:rsid w:val="00C212C1"/>
    <w:rsid w:val="00C219BA"/>
    <w:rsid w:val="00C21C1E"/>
    <w:rsid w:val="00C22684"/>
    <w:rsid w:val="00C2283B"/>
    <w:rsid w:val="00C22D1F"/>
    <w:rsid w:val="00C22DDF"/>
    <w:rsid w:val="00C241C7"/>
    <w:rsid w:val="00C24361"/>
    <w:rsid w:val="00C243E7"/>
    <w:rsid w:val="00C24F59"/>
    <w:rsid w:val="00C250CF"/>
    <w:rsid w:val="00C254CA"/>
    <w:rsid w:val="00C25753"/>
    <w:rsid w:val="00C25B97"/>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4DF"/>
    <w:rsid w:val="00C33549"/>
    <w:rsid w:val="00C338F9"/>
    <w:rsid w:val="00C3484D"/>
    <w:rsid w:val="00C34929"/>
    <w:rsid w:val="00C34C2C"/>
    <w:rsid w:val="00C34CB7"/>
    <w:rsid w:val="00C3535F"/>
    <w:rsid w:val="00C35E0F"/>
    <w:rsid w:val="00C365F7"/>
    <w:rsid w:val="00C36BD8"/>
    <w:rsid w:val="00C370A4"/>
    <w:rsid w:val="00C372AE"/>
    <w:rsid w:val="00C3751B"/>
    <w:rsid w:val="00C378DB"/>
    <w:rsid w:val="00C40218"/>
    <w:rsid w:val="00C405C7"/>
    <w:rsid w:val="00C40DF6"/>
    <w:rsid w:val="00C40E04"/>
    <w:rsid w:val="00C40E1E"/>
    <w:rsid w:val="00C4116A"/>
    <w:rsid w:val="00C41500"/>
    <w:rsid w:val="00C41963"/>
    <w:rsid w:val="00C4260E"/>
    <w:rsid w:val="00C429DC"/>
    <w:rsid w:val="00C42A9F"/>
    <w:rsid w:val="00C435A7"/>
    <w:rsid w:val="00C43BB2"/>
    <w:rsid w:val="00C44108"/>
    <w:rsid w:val="00C4465E"/>
    <w:rsid w:val="00C4470B"/>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DC9"/>
    <w:rsid w:val="00C520F5"/>
    <w:rsid w:val="00C52292"/>
    <w:rsid w:val="00C525C9"/>
    <w:rsid w:val="00C52A25"/>
    <w:rsid w:val="00C52C57"/>
    <w:rsid w:val="00C5351C"/>
    <w:rsid w:val="00C54871"/>
    <w:rsid w:val="00C54875"/>
    <w:rsid w:val="00C54FC4"/>
    <w:rsid w:val="00C552DA"/>
    <w:rsid w:val="00C55941"/>
    <w:rsid w:val="00C55C04"/>
    <w:rsid w:val="00C563B3"/>
    <w:rsid w:val="00C56429"/>
    <w:rsid w:val="00C56477"/>
    <w:rsid w:val="00C568A4"/>
    <w:rsid w:val="00C56907"/>
    <w:rsid w:val="00C56D20"/>
    <w:rsid w:val="00C5733D"/>
    <w:rsid w:val="00C5761D"/>
    <w:rsid w:val="00C577FF"/>
    <w:rsid w:val="00C57B4A"/>
    <w:rsid w:val="00C60316"/>
    <w:rsid w:val="00C6040E"/>
    <w:rsid w:val="00C607DE"/>
    <w:rsid w:val="00C60B3A"/>
    <w:rsid w:val="00C61153"/>
    <w:rsid w:val="00C61994"/>
    <w:rsid w:val="00C61F9C"/>
    <w:rsid w:val="00C6232C"/>
    <w:rsid w:val="00C62736"/>
    <w:rsid w:val="00C62845"/>
    <w:rsid w:val="00C62CFF"/>
    <w:rsid w:val="00C64199"/>
    <w:rsid w:val="00C6422D"/>
    <w:rsid w:val="00C64426"/>
    <w:rsid w:val="00C64985"/>
    <w:rsid w:val="00C64AF9"/>
    <w:rsid w:val="00C64BA4"/>
    <w:rsid w:val="00C64C5B"/>
    <w:rsid w:val="00C64E35"/>
    <w:rsid w:val="00C65102"/>
    <w:rsid w:val="00C6526C"/>
    <w:rsid w:val="00C6585B"/>
    <w:rsid w:val="00C6606B"/>
    <w:rsid w:val="00C662E9"/>
    <w:rsid w:val="00C66578"/>
    <w:rsid w:val="00C66907"/>
    <w:rsid w:val="00C6695A"/>
    <w:rsid w:val="00C669E0"/>
    <w:rsid w:val="00C66D22"/>
    <w:rsid w:val="00C6747B"/>
    <w:rsid w:val="00C702BE"/>
    <w:rsid w:val="00C729A8"/>
    <w:rsid w:val="00C72E92"/>
    <w:rsid w:val="00C7332F"/>
    <w:rsid w:val="00C73ED8"/>
    <w:rsid w:val="00C743D0"/>
    <w:rsid w:val="00C74577"/>
    <w:rsid w:val="00C7533B"/>
    <w:rsid w:val="00C7565F"/>
    <w:rsid w:val="00C758C8"/>
    <w:rsid w:val="00C765A2"/>
    <w:rsid w:val="00C76792"/>
    <w:rsid w:val="00C76835"/>
    <w:rsid w:val="00C76984"/>
    <w:rsid w:val="00C76C81"/>
    <w:rsid w:val="00C770D0"/>
    <w:rsid w:val="00C7724E"/>
    <w:rsid w:val="00C77D4E"/>
    <w:rsid w:val="00C805E5"/>
    <w:rsid w:val="00C8090D"/>
    <w:rsid w:val="00C8114E"/>
    <w:rsid w:val="00C81215"/>
    <w:rsid w:val="00C813BD"/>
    <w:rsid w:val="00C81525"/>
    <w:rsid w:val="00C81654"/>
    <w:rsid w:val="00C818D5"/>
    <w:rsid w:val="00C81B82"/>
    <w:rsid w:val="00C82067"/>
    <w:rsid w:val="00C82366"/>
    <w:rsid w:val="00C8241A"/>
    <w:rsid w:val="00C8241D"/>
    <w:rsid w:val="00C82420"/>
    <w:rsid w:val="00C824D8"/>
    <w:rsid w:val="00C826DB"/>
    <w:rsid w:val="00C828DA"/>
    <w:rsid w:val="00C83028"/>
    <w:rsid w:val="00C83659"/>
    <w:rsid w:val="00C837AA"/>
    <w:rsid w:val="00C83DFF"/>
    <w:rsid w:val="00C84166"/>
    <w:rsid w:val="00C841C8"/>
    <w:rsid w:val="00C841D4"/>
    <w:rsid w:val="00C84907"/>
    <w:rsid w:val="00C84923"/>
    <w:rsid w:val="00C850C3"/>
    <w:rsid w:val="00C85372"/>
    <w:rsid w:val="00C858E8"/>
    <w:rsid w:val="00C85A90"/>
    <w:rsid w:val="00C85A9B"/>
    <w:rsid w:val="00C862F9"/>
    <w:rsid w:val="00C875F5"/>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56"/>
    <w:rsid w:val="00C93ACE"/>
    <w:rsid w:val="00C94553"/>
    <w:rsid w:val="00C946E6"/>
    <w:rsid w:val="00C94CF2"/>
    <w:rsid w:val="00C952CA"/>
    <w:rsid w:val="00C956AB"/>
    <w:rsid w:val="00C95CCC"/>
    <w:rsid w:val="00C95F59"/>
    <w:rsid w:val="00C961D6"/>
    <w:rsid w:val="00C969A6"/>
    <w:rsid w:val="00CA031E"/>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20EB"/>
    <w:rsid w:val="00CB33FF"/>
    <w:rsid w:val="00CB3632"/>
    <w:rsid w:val="00CB3839"/>
    <w:rsid w:val="00CB3FCE"/>
    <w:rsid w:val="00CB42A4"/>
    <w:rsid w:val="00CB482B"/>
    <w:rsid w:val="00CB48DE"/>
    <w:rsid w:val="00CB53D9"/>
    <w:rsid w:val="00CB56C5"/>
    <w:rsid w:val="00CB678B"/>
    <w:rsid w:val="00CB6B88"/>
    <w:rsid w:val="00CB6FCC"/>
    <w:rsid w:val="00CB70C9"/>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3B1C"/>
    <w:rsid w:val="00CC45C9"/>
    <w:rsid w:val="00CC4A3F"/>
    <w:rsid w:val="00CC501E"/>
    <w:rsid w:val="00CC5B04"/>
    <w:rsid w:val="00CC6023"/>
    <w:rsid w:val="00CC617F"/>
    <w:rsid w:val="00CC618C"/>
    <w:rsid w:val="00CC65A4"/>
    <w:rsid w:val="00CC6D47"/>
    <w:rsid w:val="00CC70D9"/>
    <w:rsid w:val="00CC736F"/>
    <w:rsid w:val="00CC7447"/>
    <w:rsid w:val="00CC7A49"/>
    <w:rsid w:val="00CD023B"/>
    <w:rsid w:val="00CD0470"/>
    <w:rsid w:val="00CD06D8"/>
    <w:rsid w:val="00CD1C10"/>
    <w:rsid w:val="00CD21D8"/>
    <w:rsid w:val="00CD228B"/>
    <w:rsid w:val="00CD2BA0"/>
    <w:rsid w:val="00CD2E32"/>
    <w:rsid w:val="00CD2E87"/>
    <w:rsid w:val="00CD37ED"/>
    <w:rsid w:val="00CD3F12"/>
    <w:rsid w:val="00CD41F0"/>
    <w:rsid w:val="00CD4EC0"/>
    <w:rsid w:val="00CD5446"/>
    <w:rsid w:val="00CD5838"/>
    <w:rsid w:val="00CD58BF"/>
    <w:rsid w:val="00CD607C"/>
    <w:rsid w:val="00CD626D"/>
    <w:rsid w:val="00CD6590"/>
    <w:rsid w:val="00CD6792"/>
    <w:rsid w:val="00CD68AF"/>
    <w:rsid w:val="00CD68D0"/>
    <w:rsid w:val="00CE0240"/>
    <w:rsid w:val="00CE040C"/>
    <w:rsid w:val="00CE1340"/>
    <w:rsid w:val="00CE1AD2"/>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22A"/>
    <w:rsid w:val="00CE761D"/>
    <w:rsid w:val="00CE7622"/>
    <w:rsid w:val="00CE7ACC"/>
    <w:rsid w:val="00CE7B0C"/>
    <w:rsid w:val="00CE7DCD"/>
    <w:rsid w:val="00CE7E5A"/>
    <w:rsid w:val="00CF0207"/>
    <w:rsid w:val="00CF0343"/>
    <w:rsid w:val="00CF0F7D"/>
    <w:rsid w:val="00CF16AE"/>
    <w:rsid w:val="00CF2513"/>
    <w:rsid w:val="00CF2C56"/>
    <w:rsid w:val="00CF2F65"/>
    <w:rsid w:val="00CF3067"/>
    <w:rsid w:val="00CF35A9"/>
    <w:rsid w:val="00CF3F0E"/>
    <w:rsid w:val="00CF4459"/>
    <w:rsid w:val="00CF4A08"/>
    <w:rsid w:val="00CF4EFC"/>
    <w:rsid w:val="00CF5561"/>
    <w:rsid w:val="00CF5C20"/>
    <w:rsid w:val="00CF5DA4"/>
    <w:rsid w:val="00CF6233"/>
    <w:rsid w:val="00CF627A"/>
    <w:rsid w:val="00CF6743"/>
    <w:rsid w:val="00CF72E4"/>
    <w:rsid w:val="00CF75EC"/>
    <w:rsid w:val="00CF7E83"/>
    <w:rsid w:val="00D00293"/>
    <w:rsid w:val="00D00604"/>
    <w:rsid w:val="00D00A38"/>
    <w:rsid w:val="00D00B3F"/>
    <w:rsid w:val="00D0127C"/>
    <w:rsid w:val="00D01473"/>
    <w:rsid w:val="00D01712"/>
    <w:rsid w:val="00D01815"/>
    <w:rsid w:val="00D01BAC"/>
    <w:rsid w:val="00D01DF2"/>
    <w:rsid w:val="00D02196"/>
    <w:rsid w:val="00D029E4"/>
    <w:rsid w:val="00D02ACC"/>
    <w:rsid w:val="00D0321F"/>
    <w:rsid w:val="00D039F8"/>
    <w:rsid w:val="00D03D8B"/>
    <w:rsid w:val="00D0471A"/>
    <w:rsid w:val="00D047A8"/>
    <w:rsid w:val="00D06635"/>
    <w:rsid w:val="00D066B7"/>
    <w:rsid w:val="00D06B02"/>
    <w:rsid w:val="00D06B64"/>
    <w:rsid w:val="00D077EB"/>
    <w:rsid w:val="00D07922"/>
    <w:rsid w:val="00D07C9D"/>
    <w:rsid w:val="00D07DC5"/>
    <w:rsid w:val="00D10B0E"/>
    <w:rsid w:val="00D111A1"/>
    <w:rsid w:val="00D112A4"/>
    <w:rsid w:val="00D125B0"/>
    <w:rsid w:val="00D1290F"/>
    <w:rsid w:val="00D12B57"/>
    <w:rsid w:val="00D136F7"/>
    <w:rsid w:val="00D13878"/>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839"/>
    <w:rsid w:val="00D20B17"/>
    <w:rsid w:val="00D21402"/>
    <w:rsid w:val="00D21B6E"/>
    <w:rsid w:val="00D21D0D"/>
    <w:rsid w:val="00D21E01"/>
    <w:rsid w:val="00D2266B"/>
    <w:rsid w:val="00D22BF9"/>
    <w:rsid w:val="00D238F7"/>
    <w:rsid w:val="00D23F90"/>
    <w:rsid w:val="00D25402"/>
    <w:rsid w:val="00D25C99"/>
    <w:rsid w:val="00D25EE7"/>
    <w:rsid w:val="00D2626D"/>
    <w:rsid w:val="00D27634"/>
    <w:rsid w:val="00D27A94"/>
    <w:rsid w:val="00D27BD5"/>
    <w:rsid w:val="00D27DC0"/>
    <w:rsid w:val="00D300D5"/>
    <w:rsid w:val="00D3099A"/>
    <w:rsid w:val="00D309D9"/>
    <w:rsid w:val="00D30C41"/>
    <w:rsid w:val="00D314E7"/>
    <w:rsid w:val="00D3199C"/>
    <w:rsid w:val="00D3209B"/>
    <w:rsid w:val="00D32999"/>
    <w:rsid w:val="00D32EE7"/>
    <w:rsid w:val="00D336A6"/>
    <w:rsid w:val="00D33A5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7058"/>
    <w:rsid w:val="00D3724B"/>
    <w:rsid w:val="00D377B2"/>
    <w:rsid w:val="00D3793F"/>
    <w:rsid w:val="00D379B9"/>
    <w:rsid w:val="00D37C2D"/>
    <w:rsid w:val="00D37F27"/>
    <w:rsid w:val="00D40067"/>
    <w:rsid w:val="00D4023B"/>
    <w:rsid w:val="00D4051C"/>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4C32"/>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51B8"/>
    <w:rsid w:val="00D553C2"/>
    <w:rsid w:val="00D555FC"/>
    <w:rsid w:val="00D55C06"/>
    <w:rsid w:val="00D5630F"/>
    <w:rsid w:val="00D565AC"/>
    <w:rsid w:val="00D56D6D"/>
    <w:rsid w:val="00D57795"/>
    <w:rsid w:val="00D57C4F"/>
    <w:rsid w:val="00D57FFD"/>
    <w:rsid w:val="00D6011C"/>
    <w:rsid w:val="00D60351"/>
    <w:rsid w:val="00D6052F"/>
    <w:rsid w:val="00D6071A"/>
    <w:rsid w:val="00D607C8"/>
    <w:rsid w:val="00D60EDC"/>
    <w:rsid w:val="00D60F31"/>
    <w:rsid w:val="00D612FE"/>
    <w:rsid w:val="00D6175E"/>
    <w:rsid w:val="00D61C08"/>
    <w:rsid w:val="00D62200"/>
    <w:rsid w:val="00D623C0"/>
    <w:rsid w:val="00D6299A"/>
    <w:rsid w:val="00D62E5C"/>
    <w:rsid w:val="00D62F3D"/>
    <w:rsid w:val="00D634A3"/>
    <w:rsid w:val="00D6370F"/>
    <w:rsid w:val="00D63CA2"/>
    <w:rsid w:val="00D63DC8"/>
    <w:rsid w:val="00D642BB"/>
    <w:rsid w:val="00D643B3"/>
    <w:rsid w:val="00D64E94"/>
    <w:rsid w:val="00D65FC3"/>
    <w:rsid w:val="00D66020"/>
    <w:rsid w:val="00D66761"/>
    <w:rsid w:val="00D66A81"/>
    <w:rsid w:val="00D66DF3"/>
    <w:rsid w:val="00D67630"/>
    <w:rsid w:val="00D6765A"/>
    <w:rsid w:val="00D67677"/>
    <w:rsid w:val="00D70483"/>
    <w:rsid w:val="00D70CAD"/>
    <w:rsid w:val="00D71C97"/>
    <w:rsid w:val="00D71E6A"/>
    <w:rsid w:val="00D71EAA"/>
    <w:rsid w:val="00D728F8"/>
    <w:rsid w:val="00D7292F"/>
    <w:rsid w:val="00D72C08"/>
    <w:rsid w:val="00D74160"/>
    <w:rsid w:val="00D750F8"/>
    <w:rsid w:val="00D76612"/>
    <w:rsid w:val="00D76C2B"/>
    <w:rsid w:val="00D76D2A"/>
    <w:rsid w:val="00D76EAE"/>
    <w:rsid w:val="00D77041"/>
    <w:rsid w:val="00D771A3"/>
    <w:rsid w:val="00D77EA5"/>
    <w:rsid w:val="00D8071E"/>
    <w:rsid w:val="00D80E84"/>
    <w:rsid w:val="00D80F51"/>
    <w:rsid w:val="00D8187D"/>
    <w:rsid w:val="00D81E2C"/>
    <w:rsid w:val="00D820DE"/>
    <w:rsid w:val="00D822BD"/>
    <w:rsid w:val="00D8288D"/>
    <w:rsid w:val="00D82CAB"/>
    <w:rsid w:val="00D83045"/>
    <w:rsid w:val="00D83B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45E"/>
    <w:rsid w:val="00D91484"/>
    <w:rsid w:val="00D9171C"/>
    <w:rsid w:val="00D91910"/>
    <w:rsid w:val="00D91B6B"/>
    <w:rsid w:val="00D91F45"/>
    <w:rsid w:val="00D920B1"/>
    <w:rsid w:val="00D9227D"/>
    <w:rsid w:val="00D922E1"/>
    <w:rsid w:val="00D93468"/>
    <w:rsid w:val="00D93A40"/>
    <w:rsid w:val="00D93C29"/>
    <w:rsid w:val="00D93C38"/>
    <w:rsid w:val="00D94021"/>
    <w:rsid w:val="00D945DA"/>
    <w:rsid w:val="00D94ED5"/>
    <w:rsid w:val="00D959B3"/>
    <w:rsid w:val="00D959E7"/>
    <w:rsid w:val="00D95F3C"/>
    <w:rsid w:val="00D9672B"/>
    <w:rsid w:val="00D967D8"/>
    <w:rsid w:val="00D97576"/>
    <w:rsid w:val="00D97710"/>
    <w:rsid w:val="00D979A3"/>
    <w:rsid w:val="00D97A92"/>
    <w:rsid w:val="00D97A95"/>
    <w:rsid w:val="00DA0040"/>
    <w:rsid w:val="00DA0C4A"/>
    <w:rsid w:val="00DA0D31"/>
    <w:rsid w:val="00DA1275"/>
    <w:rsid w:val="00DA1CA5"/>
    <w:rsid w:val="00DA2A60"/>
    <w:rsid w:val="00DA2AF3"/>
    <w:rsid w:val="00DA2CCD"/>
    <w:rsid w:val="00DA33A6"/>
    <w:rsid w:val="00DA3640"/>
    <w:rsid w:val="00DA4150"/>
    <w:rsid w:val="00DA429F"/>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77A"/>
    <w:rsid w:val="00DA7833"/>
    <w:rsid w:val="00DB005D"/>
    <w:rsid w:val="00DB01FF"/>
    <w:rsid w:val="00DB0AA3"/>
    <w:rsid w:val="00DB0FDF"/>
    <w:rsid w:val="00DB2359"/>
    <w:rsid w:val="00DB239C"/>
    <w:rsid w:val="00DB2AB7"/>
    <w:rsid w:val="00DB2DDA"/>
    <w:rsid w:val="00DB3402"/>
    <w:rsid w:val="00DB36E7"/>
    <w:rsid w:val="00DB370C"/>
    <w:rsid w:val="00DB3779"/>
    <w:rsid w:val="00DB38DD"/>
    <w:rsid w:val="00DB3D5D"/>
    <w:rsid w:val="00DB43D8"/>
    <w:rsid w:val="00DB4DA6"/>
    <w:rsid w:val="00DB4DB7"/>
    <w:rsid w:val="00DB5332"/>
    <w:rsid w:val="00DB53A6"/>
    <w:rsid w:val="00DB6CC0"/>
    <w:rsid w:val="00DB701D"/>
    <w:rsid w:val="00DB745E"/>
    <w:rsid w:val="00DB7571"/>
    <w:rsid w:val="00DB78DA"/>
    <w:rsid w:val="00DB7A81"/>
    <w:rsid w:val="00DB7B82"/>
    <w:rsid w:val="00DB7DF8"/>
    <w:rsid w:val="00DB7ED8"/>
    <w:rsid w:val="00DC00B5"/>
    <w:rsid w:val="00DC05BB"/>
    <w:rsid w:val="00DC0834"/>
    <w:rsid w:val="00DC10BE"/>
    <w:rsid w:val="00DC11BC"/>
    <w:rsid w:val="00DC1DA5"/>
    <w:rsid w:val="00DC1F9B"/>
    <w:rsid w:val="00DC28EE"/>
    <w:rsid w:val="00DC3424"/>
    <w:rsid w:val="00DC3F4A"/>
    <w:rsid w:val="00DC3F5B"/>
    <w:rsid w:val="00DC42FA"/>
    <w:rsid w:val="00DC46F0"/>
    <w:rsid w:val="00DC4D8A"/>
    <w:rsid w:val="00DC4D98"/>
    <w:rsid w:val="00DC5985"/>
    <w:rsid w:val="00DC5B0F"/>
    <w:rsid w:val="00DC5C19"/>
    <w:rsid w:val="00DC5C33"/>
    <w:rsid w:val="00DC638D"/>
    <w:rsid w:val="00DC7136"/>
    <w:rsid w:val="00DC7304"/>
    <w:rsid w:val="00DC749B"/>
    <w:rsid w:val="00DD0308"/>
    <w:rsid w:val="00DD156C"/>
    <w:rsid w:val="00DD20DD"/>
    <w:rsid w:val="00DD2430"/>
    <w:rsid w:val="00DD2ABC"/>
    <w:rsid w:val="00DD2AF1"/>
    <w:rsid w:val="00DD30E7"/>
    <w:rsid w:val="00DD3A07"/>
    <w:rsid w:val="00DD3AAA"/>
    <w:rsid w:val="00DD4043"/>
    <w:rsid w:val="00DD4088"/>
    <w:rsid w:val="00DD48DA"/>
    <w:rsid w:val="00DD48E0"/>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689"/>
    <w:rsid w:val="00DE27D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0EF7"/>
    <w:rsid w:val="00DF1242"/>
    <w:rsid w:val="00DF15A5"/>
    <w:rsid w:val="00DF1887"/>
    <w:rsid w:val="00DF1FDB"/>
    <w:rsid w:val="00DF23E0"/>
    <w:rsid w:val="00DF267F"/>
    <w:rsid w:val="00DF26A4"/>
    <w:rsid w:val="00DF2851"/>
    <w:rsid w:val="00DF2947"/>
    <w:rsid w:val="00DF2A09"/>
    <w:rsid w:val="00DF2C9A"/>
    <w:rsid w:val="00DF2D3F"/>
    <w:rsid w:val="00DF3362"/>
    <w:rsid w:val="00DF382A"/>
    <w:rsid w:val="00DF3B9E"/>
    <w:rsid w:val="00DF3CAE"/>
    <w:rsid w:val="00DF46F9"/>
    <w:rsid w:val="00DF4A10"/>
    <w:rsid w:val="00DF5DA5"/>
    <w:rsid w:val="00DF61CB"/>
    <w:rsid w:val="00DF62CA"/>
    <w:rsid w:val="00DF67D4"/>
    <w:rsid w:val="00DF69EE"/>
    <w:rsid w:val="00DF6DB1"/>
    <w:rsid w:val="00DF6F3F"/>
    <w:rsid w:val="00DF7285"/>
    <w:rsid w:val="00DF7592"/>
    <w:rsid w:val="00DF78A2"/>
    <w:rsid w:val="00E008E0"/>
    <w:rsid w:val="00E0097C"/>
    <w:rsid w:val="00E009B4"/>
    <w:rsid w:val="00E01147"/>
    <w:rsid w:val="00E01739"/>
    <w:rsid w:val="00E017A6"/>
    <w:rsid w:val="00E01E04"/>
    <w:rsid w:val="00E024D2"/>
    <w:rsid w:val="00E0278A"/>
    <w:rsid w:val="00E0323E"/>
    <w:rsid w:val="00E03C64"/>
    <w:rsid w:val="00E03CA7"/>
    <w:rsid w:val="00E03EA3"/>
    <w:rsid w:val="00E03FCA"/>
    <w:rsid w:val="00E04253"/>
    <w:rsid w:val="00E057A2"/>
    <w:rsid w:val="00E059DA"/>
    <w:rsid w:val="00E06841"/>
    <w:rsid w:val="00E06E68"/>
    <w:rsid w:val="00E0725A"/>
    <w:rsid w:val="00E075E2"/>
    <w:rsid w:val="00E07625"/>
    <w:rsid w:val="00E07E2F"/>
    <w:rsid w:val="00E07FE5"/>
    <w:rsid w:val="00E100DA"/>
    <w:rsid w:val="00E1056F"/>
    <w:rsid w:val="00E1064E"/>
    <w:rsid w:val="00E111E6"/>
    <w:rsid w:val="00E11247"/>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B12"/>
    <w:rsid w:val="00E14C1D"/>
    <w:rsid w:val="00E14E2A"/>
    <w:rsid w:val="00E1577A"/>
    <w:rsid w:val="00E157A6"/>
    <w:rsid w:val="00E15803"/>
    <w:rsid w:val="00E15A90"/>
    <w:rsid w:val="00E15F3D"/>
    <w:rsid w:val="00E16259"/>
    <w:rsid w:val="00E16380"/>
    <w:rsid w:val="00E171FF"/>
    <w:rsid w:val="00E173A9"/>
    <w:rsid w:val="00E17D35"/>
    <w:rsid w:val="00E17DA7"/>
    <w:rsid w:val="00E17F8C"/>
    <w:rsid w:val="00E200B0"/>
    <w:rsid w:val="00E20454"/>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4B"/>
    <w:rsid w:val="00E253D1"/>
    <w:rsid w:val="00E25CDA"/>
    <w:rsid w:val="00E2613D"/>
    <w:rsid w:val="00E26351"/>
    <w:rsid w:val="00E264F2"/>
    <w:rsid w:val="00E26727"/>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8A"/>
    <w:rsid w:val="00E33095"/>
    <w:rsid w:val="00E3376C"/>
    <w:rsid w:val="00E33A3F"/>
    <w:rsid w:val="00E34106"/>
    <w:rsid w:val="00E34882"/>
    <w:rsid w:val="00E3491B"/>
    <w:rsid w:val="00E353B1"/>
    <w:rsid w:val="00E35438"/>
    <w:rsid w:val="00E35470"/>
    <w:rsid w:val="00E3549C"/>
    <w:rsid w:val="00E35B37"/>
    <w:rsid w:val="00E35BBA"/>
    <w:rsid w:val="00E35C8A"/>
    <w:rsid w:val="00E364C5"/>
    <w:rsid w:val="00E36691"/>
    <w:rsid w:val="00E366E5"/>
    <w:rsid w:val="00E3754F"/>
    <w:rsid w:val="00E379EF"/>
    <w:rsid w:val="00E37A95"/>
    <w:rsid w:val="00E37FCF"/>
    <w:rsid w:val="00E40345"/>
    <w:rsid w:val="00E40C3C"/>
    <w:rsid w:val="00E40CC2"/>
    <w:rsid w:val="00E410EC"/>
    <w:rsid w:val="00E41319"/>
    <w:rsid w:val="00E4131F"/>
    <w:rsid w:val="00E414DB"/>
    <w:rsid w:val="00E4185C"/>
    <w:rsid w:val="00E4192C"/>
    <w:rsid w:val="00E419F4"/>
    <w:rsid w:val="00E41BCC"/>
    <w:rsid w:val="00E41FE1"/>
    <w:rsid w:val="00E42796"/>
    <w:rsid w:val="00E42EF6"/>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B4C"/>
    <w:rsid w:val="00E50D16"/>
    <w:rsid w:val="00E51B74"/>
    <w:rsid w:val="00E5213D"/>
    <w:rsid w:val="00E52598"/>
    <w:rsid w:val="00E525A5"/>
    <w:rsid w:val="00E52E42"/>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5F8B"/>
    <w:rsid w:val="00E561C2"/>
    <w:rsid w:val="00E56AFC"/>
    <w:rsid w:val="00E57422"/>
    <w:rsid w:val="00E5746A"/>
    <w:rsid w:val="00E577BD"/>
    <w:rsid w:val="00E57BAD"/>
    <w:rsid w:val="00E57D6F"/>
    <w:rsid w:val="00E60831"/>
    <w:rsid w:val="00E60A58"/>
    <w:rsid w:val="00E60EE5"/>
    <w:rsid w:val="00E61810"/>
    <w:rsid w:val="00E61C45"/>
    <w:rsid w:val="00E61C4E"/>
    <w:rsid w:val="00E61E1D"/>
    <w:rsid w:val="00E62065"/>
    <w:rsid w:val="00E62510"/>
    <w:rsid w:val="00E625C7"/>
    <w:rsid w:val="00E6293E"/>
    <w:rsid w:val="00E62EF5"/>
    <w:rsid w:val="00E63014"/>
    <w:rsid w:val="00E63065"/>
    <w:rsid w:val="00E6315A"/>
    <w:rsid w:val="00E63D22"/>
    <w:rsid w:val="00E640D1"/>
    <w:rsid w:val="00E643F7"/>
    <w:rsid w:val="00E64E2B"/>
    <w:rsid w:val="00E65851"/>
    <w:rsid w:val="00E65D68"/>
    <w:rsid w:val="00E65E86"/>
    <w:rsid w:val="00E67177"/>
    <w:rsid w:val="00E673C5"/>
    <w:rsid w:val="00E7001B"/>
    <w:rsid w:val="00E70159"/>
    <w:rsid w:val="00E702A6"/>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B64"/>
    <w:rsid w:val="00E73FFD"/>
    <w:rsid w:val="00E74295"/>
    <w:rsid w:val="00E744EC"/>
    <w:rsid w:val="00E7468B"/>
    <w:rsid w:val="00E75C3E"/>
    <w:rsid w:val="00E75F66"/>
    <w:rsid w:val="00E77036"/>
    <w:rsid w:val="00E77137"/>
    <w:rsid w:val="00E77305"/>
    <w:rsid w:val="00E7769D"/>
    <w:rsid w:val="00E77739"/>
    <w:rsid w:val="00E7796B"/>
    <w:rsid w:val="00E77AAF"/>
    <w:rsid w:val="00E77ED2"/>
    <w:rsid w:val="00E8009A"/>
    <w:rsid w:val="00E8067D"/>
    <w:rsid w:val="00E81378"/>
    <w:rsid w:val="00E8161A"/>
    <w:rsid w:val="00E81954"/>
    <w:rsid w:val="00E81E01"/>
    <w:rsid w:val="00E81E9A"/>
    <w:rsid w:val="00E82130"/>
    <w:rsid w:val="00E82326"/>
    <w:rsid w:val="00E8251D"/>
    <w:rsid w:val="00E8312E"/>
    <w:rsid w:val="00E8454E"/>
    <w:rsid w:val="00E84B8B"/>
    <w:rsid w:val="00E84E6E"/>
    <w:rsid w:val="00E85E94"/>
    <w:rsid w:val="00E867C7"/>
    <w:rsid w:val="00E8723A"/>
    <w:rsid w:val="00E8729B"/>
    <w:rsid w:val="00E875A2"/>
    <w:rsid w:val="00E9032B"/>
    <w:rsid w:val="00E903F2"/>
    <w:rsid w:val="00E90529"/>
    <w:rsid w:val="00E90958"/>
    <w:rsid w:val="00E90E6F"/>
    <w:rsid w:val="00E912CD"/>
    <w:rsid w:val="00E913A7"/>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3E65"/>
    <w:rsid w:val="00EA40EA"/>
    <w:rsid w:val="00EA4164"/>
    <w:rsid w:val="00EA4616"/>
    <w:rsid w:val="00EA4729"/>
    <w:rsid w:val="00EA4905"/>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49F"/>
    <w:rsid w:val="00EB2A76"/>
    <w:rsid w:val="00EB3866"/>
    <w:rsid w:val="00EB3A27"/>
    <w:rsid w:val="00EB45E9"/>
    <w:rsid w:val="00EB4869"/>
    <w:rsid w:val="00EB5189"/>
    <w:rsid w:val="00EB570A"/>
    <w:rsid w:val="00EB57C7"/>
    <w:rsid w:val="00EB5DFD"/>
    <w:rsid w:val="00EB607A"/>
    <w:rsid w:val="00EB60DE"/>
    <w:rsid w:val="00EB66CC"/>
    <w:rsid w:val="00EB66F1"/>
    <w:rsid w:val="00EB69B5"/>
    <w:rsid w:val="00EB6DDC"/>
    <w:rsid w:val="00EB6EA8"/>
    <w:rsid w:val="00EB7351"/>
    <w:rsid w:val="00EB7529"/>
    <w:rsid w:val="00EB760E"/>
    <w:rsid w:val="00EB79F2"/>
    <w:rsid w:val="00EB79F6"/>
    <w:rsid w:val="00EC011D"/>
    <w:rsid w:val="00EC0675"/>
    <w:rsid w:val="00EC068F"/>
    <w:rsid w:val="00EC084E"/>
    <w:rsid w:val="00EC0897"/>
    <w:rsid w:val="00EC0B1F"/>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6F7"/>
    <w:rsid w:val="00EC68D2"/>
    <w:rsid w:val="00EC69BB"/>
    <w:rsid w:val="00EC6CBF"/>
    <w:rsid w:val="00EC73A8"/>
    <w:rsid w:val="00EC796D"/>
    <w:rsid w:val="00ED0163"/>
    <w:rsid w:val="00ED050C"/>
    <w:rsid w:val="00ED073E"/>
    <w:rsid w:val="00ED0846"/>
    <w:rsid w:val="00ED14CB"/>
    <w:rsid w:val="00ED2023"/>
    <w:rsid w:val="00ED2629"/>
    <w:rsid w:val="00ED26D6"/>
    <w:rsid w:val="00ED27FF"/>
    <w:rsid w:val="00ED29FD"/>
    <w:rsid w:val="00ED2C08"/>
    <w:rsid w:val="00ED3FD8"/>
    <w:rsid w:val="00ED43EA"/>
    <w:rsid w:val="00ED4A44"/>
    <w:rsid w:val="00ED4BCF"/>
    <w:rsid w:val="00ED537A"/>
    <w:rsid w:val="00ED5D2C"/>
    <w:rsid w:val="00ED5D46"/>
    <w:rsid w:val="00ED5D9F"/>
    <w:rsid w:val="00ED648A"/>
    <w:rsid w:val="00ED6618"/>
    <w:rsid w:val="00ED6624"/>
    <w:rsid w:val="00ED6891"/>
    <w:rsid w:val="00ED6C55"/>
    <w:rsid w:val="00ED6DFC"/>
    <w:rsid w:val="00ED6E90"/>
    <w:rsid w:val="00ED73EE"/>
    <w:rsid w:val="00ED767D"/>
    <w:rsid w:val="00ED7C22"/>
    <w:rsid w:val="00ED7DD8"/>
    <w:rsid w:val="00EE0CCA"/>
    <w:rsid w:val="00EE0F96"/>
    <w:rsid w:val="00EE1167"/>
    <w:rsid w:val="00EE117F"/>
    <w:rsid w:val="00EE172A"/>
    <w:rsid w:val="00EE1B96"/>
    <w:rsid w:val="00EE223D"/>
    <w:rsid w:val="00EE2310"/>
    <w:rsid w:val="00EE2B3D"/>
    <w:rsid w:val="00EE2BBE"/>
    <w:rsid w:val="00EE31A2"/>
    <w:rsid w:val="00EE34AC"/>
    <w:rsid w:val="00EE3F80"/>
    <w:rsid w:val="00EE3F8E"/>
    <w:rsid w:val="00EE3FB0"/>
    <w:rsid w:val="00EE4091"/>
    <w:rsid w:val="00EE4187"/>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CAA"/>
    <w:rsid w:val="00EF4D02"/>
    <w:rsid w:val="00EF5115"/>
    <w:rsid w:val="00EF53F7"/>
    <w:rsid w:val="00EF56DD"/>
    <w:rsid w:val="00EF57F1"/>
    <w:rsid w:val="00EF5C71"/>
    <w:rsid w:val="00EF617B"/>
    <w:rsid w:val="00EF62F0"/>
    <w:rsid w:val="00EF6AC9"/>
    <w:rsid w:val="00EF7020"/>
    <w:rsid w:val="00EF7303"/>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D2A"/>
    <w:rsid w:val="00F051C3"/>
    <w:rsid w:val="00F05341"/>
    <w:rsid w:val="00F05421"/>
    <w:rsid w:val="00F05FF5"/>
    <w:rsid w:val="00F069B0"/>
    <w:rsid w:val="00F07459"/>
    <w:rsid w:val="00F0785E"/>
    <w:rsid w:val="00F07BFD"/>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E53"/>
    <w:rsid w:val="00F11F17"/>
    <w:rsid w:val="00F11F54"/>
    <w:rsid w:val="00F1225D"/>
    <w:rsid w:val="00F12E34"/>
    <w:rsid w:val="00F13526"/>
    <w:rsid w:val="00F136E5"/>
    <w:rsid w:val="00F1423B"/>
    <w:rsid w:val="00F14306"/>
    <w:rsid w:val="00F150E5"/>
    <w:rsid w:val="00F15CDC"/>
    <w:rsid w:val="00F15E80"/>
    <w:rsid w:val="00F164E1"/>
    <w:rsid w:val="00F16857"/>
    <w:rsid w:val="00F1698B"/>
    <w:rsid w:val="00F16B80"/>
    <w:rsid w:val="00F16BB3"/>
    <w:rsid w:val="00F16E91"/>
    <w:rsid w:val="00F17276"/>
    <w:rsid w:val="00F17555"/>
    <w:rsid w:val="00F20AD7"/>
    <w:rsid w:val="00F21317"/>
    <w:rsid w:val="00F21BB8"/>
    <w:rsid w:val="00F21C0E"/>
    <w:rsid w:val="00F220E0"/>
    <w:rsid w:val="00F22574"/>
    <w:rsid w:val="00F229F8"/>
    <w:rsid w:val="00F23F0D"/>
    <w:rsid w:val="00F248BD"/>
    <w:rsid w:val="00F25185"/>
    <w:rsid w:val="00F2546A"/>
    <w:rsid w:val="00F25EE1"/>
    <w:rsid w:val="00F265AD"/>
    <w:rsid w:val="00F26653"/>
    <w:rsid w:val="00F26BCA"/>
    <w:rsid w:val="00F27900"/>
    <w:rsid w:val="00F27BFF"/>
    <w:rsid w:val="00F27E75"/>
    <w:rsid w:val="00F27E8A"/>
    <w:rsid w:val="00F30ACB"/>
    <w:rsid w:val="00F30E7C"/>
    <w:rsid w:val="00F30F04"/>
    <w:rsid w:val="00F3155E"/>
    <w:rsid w:val="00F31A4D"/>
    <w:rsid w:val="00F31D25"/>
    <w:rsid w:val="00F331E4"/>
    <w:rsid w:val="00F33C9F"/>
    <w:rsid w:val="00F3407A"/>
    <w:rsid w:val="00F3431F"/>
    <w:rsid w:val="00F3536F"/>
    <w:rsid w:val="00F353B7"/>
    <w:rsid w:val="00F356AC"/>
    <w:rsid w:val="00F36035"/>
    <w:rsid w:val="00F363B0"/>
    <w:rsid w:val="00F36C3B"/>
    <w:rsid w:val="00F36C61"/>
    <w:rsid w:val="00F3771E"/>
    <w:rsid w:val="00F40123"/>
    <w:rsid w:val="00F4053C"/>
    <w:rsid w:val="00F40B2C"/>
    <w:rsid w:val="00F40C59"/>
    <w:rsid w:val="00F40CAC"/>
    <w:rsid w:val="00F40D5E"/>
    <w:rsid w:val="00F40F3C"/>
    <w:rsid w:val="00F40FDC"/>
    <w:rsid w:val="00F41CC8"/>
    <w:rsid w:val="00F41D42"/>
    <w:rsid w:val="00F422E2"/>
    <w:rsid w:val="00F42502"/>
    <w:rsid w:val="00F42522"/>
    <w:rsid w:val="00F42A00"/>
    <w:rsid w:val="00F4315A"/>
    <w:rsid w:val="00F43263"/>
    <w:rsid w:val="00F433B3"/>
    <w:rsid w:val="00F43989"/>
    <w:rsid w:val="00F4409F"/>
    <w:rsid w:val="00F447CD"/>
    <w:rsid w:val="00F4568C"/>
    <w:rsid w:val="00F458DB"/>
    <w:rsid w:val="00F4598D"/>
    <w:rsid w:val="00F46917"/>
    <w:rsid w:val="00F46918"/>
    <w:rsid w:val="00F46CA6"/>
    <w:rsid w:val="00F46FF7"/>
    <w:rsid w:val="00F473EB"/>
    <w:rsid w:val="00F474A7"/>
    <w:rsid w:val="00F47B04"/>
    <w:rsid w:val="00F47E72"/>
    <w:rsid w:val="00F503EC"/>
    <w:rsid w:val="00F5076D"/>
    <w:rsid w:val="00F50D6A"/>
    <w:rsid w:val="00F518A0"/>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5F46"/>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632"/>
    <w:rsid w:val="00F6473A"/>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2F6A"/>
    <w:rsid w:val="00F73080"/>
    <w:rsid w:val="00F730CB"/>
    <w:rsid w:val="00F7357C"/>
    <w:rsid w:val="00F73797"/>
    <w:rsid w:val="00F73AED"/>
    <w:rsid w:val="00F73BCC"/>
    <w:rsid w:val="00F73F08"/>
    <w:rsid w:val="00F7409E"/>
    <w:rsid w:val="00F740F6"/>
    <w:rsid w:val="00F7470F"/>
    <w:rsid w:val="00F74751"/>
    <w:rsid w:val="00F748BB"/>
    <w:rsid w:val="00F74C04"/>
    <w:rsid w:val="00F75473"/>
    <w:rsid w:val="00F75DC8"/>
    <w:rsid w:val="00F766A7"/>
    <w:rsid w:val="00F77636"/>
    <w:rsid w:val="00F804EB"/>
    <w:rsid w:val="00F81094"/>
    <w:rsid w:val="00F81F27"/>
    <w:rsid w:val="00F81FE1"/>
    <w:rsid w:val="00F820CA"/>
    <w:rsid w:val="00F82282"/>
    <w:rsid w:val="00F824B2"/>
    <w:rsid w:val="00F83E95"/>
    <w:rsid w:val="00F83F69"/>
    <w:rsid w:val="00F84112"/>
    <w:rsid w:val="00F84614"/>
    <w:rsid w:val="00F846B8"/>
    <w:rsid w:val="00F85F3B"/>
    <w:rsid w:val="00F86A20"/>
    <w:rsid w:val="00F86EE2"/>
    <w:rsid w:val="00F877AD"/>
    <w:rsid w:val="00F90138"/>
    <w:rsid w:val="00F903B9"/>
    <w:rsid w:val="00F90404"/>
    <w:rsid w:val="00F9074F"/>
    <w:rsid w:val="00F90E15"/>
    <w:rsid w:val="00F91692"/>
    <w:rsid w:val="00F91B02"/>
    <w:rsid w:val="00F91EA9"/>
    <w:rsid w:val="00F92384"/>
    <w:rsid w:val="00F92A48"/>
    <w:rsid w:val="00F92ABD"/>
    <w:rsid w:val="00F92E60"/>
    <w:rsid w:val="00F93518"/>
    <w:rsid w:val="00F93E4C"/>
    <w:rsid w:val="00F93E76"/>
    <w:rsid w:val="00F93F9E"/>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182D"/>
    <w:rsid w:val="00FA1FD1"/>
    <w:rsid w:val="00FA23A5"/>
    <w:rsid w:val="00FA288E"/>
    <w:rsid w:val="00FA2D04"/>
    <w:rsid w:val="00FA314B"/>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40C"/>
    <w:rsid w:val="00FB6C33"/>
    <w:rsid w:val="00FB6E0F"/>
    <w:rsid w:val="00FB73E6"/>
    <w:rsid w:val="00FB74C5"/>
    <w:rsid w:val="00FC00D2"/>
    <w:rsid w:val="00FC0209"/>
    <w:rsid w:val="00FC0849"/>
    <w:rsid w:val="00FC0955"/>
    <w:rsid w:val="00FC0BB0"/>
    <w:rsid w:val="00FC0F1A"/>
    <w:rsid w:val="00FC0F79"/>
    <w:rsid w:val="00FC106F"/>
    <w:rsid w:val="00FC15A9"/>
    <w:rsid w:val="00FC1D97"/>
    <w:rsid w:val="00FC2084"/>
    <w:rsid w:val="00FC307B"/>
    <w:rsid w:val="00FC4832"/>
    <w:rsid w:val="00FC4A95"/>
    <w:rsid w:val="00FC5C2B"/>
    <w:rsid w:val="00FC6BEF"/>
    <w:rsid w:val="00FC75AD"/>
    <w:rsid w:val="00FC780B"/>
    <w:rsid w:val="00FD04E2"/>
    <w:rsid w:val="00FD07BA"/>
    <w:rsid w:val="00FD0A80"/>
    <w:rsid w:val="00FD0AD7"/>
    <w:rsid w:val="00FD101F"/>
    <w:rsid w:val="00FD13E7"/>
    <w:rsid w:val="00FD13F9"/>
    <w:rsid w:val="00FD1EFF"/>
    <w:rsid w:val="00FD2534"/>
    <w:rsid w:val="00FD277F"/>
    <w:rsid w:val="00FD2FAF"/>
    <w:rsid w:val="00FD3A8D"/>
    <w:rsid w:val="00FD3DA6"/>
    <w:rsid w:val="00FD42F5"/>
    <w:rsid w:val="00FD49D3"/>
    <w:rsid w:val="00FD4ABD"/>
    <w:rsid w:val="00FD4B3C"/>
    <w:rsid w:val="00FD4D2F"/>
    <w:rsid w:val="00FD4DEB"/>
    <w:rsid w:val="00FD4FA0"/>
    <w:rsid w:val="00FD50EB"/>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5ECA"/>
    <w:rsid w:val="00FE6639"/>
    <w:rsid w:val="00FE7161"/>
    <w:rsid w:val="00FE76C6"/>
    <w:rsid w:val="00FE777C"/>
    <w:rsid w:val="00FF01FE"/>
    <w:rsid w:val="00FF0563"/>
    <w:rsid w:val="00FF068C"/>
    <w:rsid w:val="00FF0BBB"/>
    <w:rsid w:val="00FF0BDE"/>
    <w:rsid w:val="00FF0D18"/>
    <w:rsid w:val="00FF12A4"/>
    <w:rsid w:val="00FF1718"/>
    <w:rsid w:val="00FF27D0"/>
    <w:rsid w:val="00FF2925"/>
    <w:rsid w:val="00FF2BFC"/>
    <w:rsid w:val="00FF2E1F"/>
    <w:rsid w:val="00FF2FF5"/>
    <w:rsid w:val="00FF3CD4"/>
    <w:rsid w:val="00FF41EE"/>
    <w:rsid w:val="00FF4A12"/>
    <w:rsid w:val="00FF4CE5"/>
    <w:rsid w:val="00FF645E"/>
    <w:rsid w:val="00FF69E9"/>
    <w:rsid w:val="00FF6A31"/>
    <w:rsid w:val="00FF6C4A"/>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01072A"/>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B7225"/>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2"/>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2"/>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2"/>
      </w:numPr>
    </w:pPr>
    <w:rPr>
      <w:rFonts w:ascii="Arial" w:eastAsia="Times New Roman" w:hAnsi="Arial" w:cs="Arial"/>
      <w:b/>
      <w:noProof/>
      <w:kern w:val="28"/>
      <w:sz w:val="28"/>
      <w:szCs w:val="28"/>
    </w:rPr>
  </w:style>
  <w:style w:type="table" w:customStyle="1" w:styleId="Tabelamrea11">
    <w:name w:val="Tabela – mreža11"/>
    <w:basedOn w:val="Navadnatabela"/>
    <w:next w:val="Tabelamrea"/>
    <w:uiPriority w:val="59"/>
    <w:rsid w:val="00AD1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99"/>
    <w:rsid w:val="00123F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qFormat/>
    <w:rsid w:val="00E2534B"/>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877889">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ponudba/pages/aktualno/vec_informacij_ponudniki.x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7E464-2D78-4EC8-95C9-DC98D2EFE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29</Pages>
  <Words>9522</Words>
  <Characters>54277</Characters>
  <Application>Microsoft Office Word</Application>
  <DocSecurity>0</DocSecurity>
  <Lines>452</Lines>
  <Paragraphs>127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63672</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19</cp:revision>
  <cp:lastPrinted>2023-01-25T12:33:00Z</cp:lastPrinted>
  <dcterms:created xsi:type="dcterms:W3CDTF">2024-04-11T10:56:00Z</dcterms:created>
  <dcterms:modified xsi:type="dcterms:W3CDTF">2024-04-11T12:41:00Z</dcterms:modified>
</cp:coreProperties>
</file>