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15507" w14:textId="77777777" w:rsidR="002C2AB3" w:rsidRPr="00076910" w:rsidRDefault="002C2AB3" w:rsidP="004D1204">
      <w:pPr>
        <w:keepNext/>
        <w:ind w:right="1274"/>
        <w:rPr>
          <w:rFonts w:ascii="Tahoma" w:hAnsi="Tahoma" w:cs="Tahoma"/>
        </w:rPr>
      </w:pPr>
    </w:p>
    <w:p w14:paraId="6187E25B" w14:textId="77777777"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14:paraId="35039DCB" w14:textId="77777777"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14:paraId="66C93B54" w14:textId="77777777"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14:paraId="50F5E366" w14:textId="77777777" w:rsidR="007C70A1" w:rsidRPr="00076910" w:rsidRDefault="007C70A1" w:rsidP="004D1204">
      <w:pPr>
        <w:keepNext/>
        <w:rPr>
          <w:rFonts w:ascii="Tahoma" w:hAnsi="Tahoma" w:cs="Tahoma"/>
          <w:b/>
        </w:rPr>
      </w:pPr>
    </w:p>
    <w:p w14:paraId="0421B0C0"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1B86706C" w14:textId="77777777" w:rsidR="00681F36" w:rsidRPr="00076910" w:rsidRDefault="00681F36" w:rsidP="00681F36">
      <w:pPr>
        <w:keepNext/>
        <w:keepLines/>
        <w:jc w:val="both"/>
        <w:rPr>
          <w:rFonts w:ascii="Tahoma" w:hAnsi="Tahoma" w:cs="Tahoma"/>
        </w:rPr>
      </w:pPr>
    </w:p>
    <w:p w14:paraId="0F939B55"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2CBAB2E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116EAD34"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5DF75079" w14:textId="77777777" w:rsidR="00681F36" w:rsidRPr="00076910" w:rsidRDefault="00681F36" w:rsidP="00681F36">
      <w:pPr>
        <w:keepNext/>
        <w:keepLines/>
        <w:jc w:val="both"/>
        <w:rPr>
          <w:rFonts w:ascii="Tahoma" w:hAnsi="Tahoma" w:cs="Tahoma"/>
        </w:rPr>
      </w:pPr>
    </w:p>
    <w:p w14:paraId="73D70EB7" w14:textId="77777777" w:rsidR="002C2AB3" w:rsidRPr="00076910" w:rsidRDefault="002C2AB3" w:rsidP="004D1204">
      <w:pPr>
        <w:keepNext/>
        <w:rPr>
          <w:rFonts w:ascii="Tahoma" w:hAnsi="Tahoma" w:cs="Tahoma"/>
        </w:rPr>
      </w:pPr>
    </w:p>
    <w:p w14:paraId="1C5C7DBD" w14:textId="77777777" w:rsidR="004958CB" w:rsidRPr="00076910" w:rsidRDefault="007C70A1" w:rsidP="004D1204">
      <w:pPr>
        <w:keepNext/>
        <w:rPr>
          <w:rFonts w:ascii="Tahoma" w:hAnsi="Tahoma" w:cs="Tahoma"/>
          <w:b/>
        </w:rPr>
      </w:pPr>
      <w:r w:rsidRPr="00076910">
        <w:rPr>
          <w:rFonts w:ascii="Tahoma" w:hAnsi="Tahoma" w:cs="Tahoma"/>
        </w:rPr>
        <w:t xml:space="preserve">Številka: </w:t>
      </w:r>
      <w:r w:rsidR="00CF71A9">
        <w:rPr>
          <w:rFonts w:ascii="Tahoma" w:hAnsi="Tahoma" w:cs="Tahoma"/>
          <w:b/>
        </w:rPr>
        <w:t>JPE-SIR-</w:t>
      </w:r>
      <w:r w:rsidR="004E7F4F">
        <w:rPr>
          <w:rFonts w:ascii="Tahoma" w:hAnsi="Tahoma" w:cs="Tahoma"/>
          <w:b/>
        </w:rPr>
        <w:t>280</w:t>
      </w:r>
      <w:r w:rsidR="00265F42">
        <w:rPr>
          <w:rFonts w:ascii="Tahoma" w:hAnsi="Tahoma" w:cs="Tahoma"/>
          <w:b/>
        </w:rPr>
        <w:t>/23</w:t>
      </w:r>
    </w:p>
    <w:p w14:paraId="23508DDC" w14:textId="77777777" w:rsidR="0000366A" w:rsidRPr="00076910" w:rsidRDefault="0000366A" w:rsidP="004D1204">
      <w:pPr>
        <w:keepNext/>
        <w:rPr>
          <w:rFonts w:ascii="Tahoma" w:hAnsi="Tahoma" w:cs="Tahoma"/>
          <w:b/>
        </w:rPr>
      </w:pPr>
    </w:p>
    <w:p w14:paraId="645EEE5C" w14:textId="77777777" w:rsidR="004958CB" w:rsidRPr="00076910" w:rsidRDefault="004958CB" w:rsidP="004D1204">
      <w:pPr>
        <w:keepNext/>
        <w:rPr>
          <w:rFonts w:ascii="Tahoma" w:hAnsi="Tahoma" w:cs="Tahoma"/>
        </w:rPr>
      </w:pPr>
    </w:p>
    <w:p w14:paraId="28EB3D87"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2D2F0C90" w14:textId="77777777">
        <w:trPr>
          <w:trHeight w:val="851"/>
        </w:trPr>
        <w:tc>
          <w:tcPr>
            <w:tcW w:w="7094" w:type="dxa"/>
            <w:shd w:val="pct12" w:color="auto" w:fill="FFFFFF"/>
            <w:vAlign w:val="center"/>
          </w:tcPr>
          <w:p w14:paraId="63A4326B"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0101B40D" w14:textId="77777777" w:rsidR="0047238D" w:rsidRPr="00076910" w:rsidRDefault="0047238D" w:rsidP="004D1204">
      <w:pPr>
        <w:keepNext/>
        <w:ind w:right="424"/>
        <w:jc w:val="center"/>
        <w:rPr>
          <w:rFonts w:ascii="Tahoma" w:hAnsi="Tahoma" w:cs="Tahoma"/>
          <w:b/>
        </w:rPr>
      </w:pPr>
    </w:p>
    <w:p w14:paraId="396511FE" w14:textId="77777777" w:rsidR="0000366A" w:rsidRDefault="0000366A" w:rsidP="004D1204">
      <w:pPr>
        <w:keepNext/>
        <w:ind w:right="424"/>
        <w:jc w:val="center"/>
        <w:rPr>
          <w:rFonts w:ascii="Tahoma" w:hAnsi="Tahoma" w:cs="Tahoma"/>
        </w:rPr>
      </w:pPr>
    </w:p>
    <w:p w14:paraId="75700ABF" w14:textId="77777777" w:rsidR="00CF71A9" w:rsidRPr="00076910" w:rsidRDefault="00CF71A9" w:rsidP="004D1204">
      <w:pPr>
        <w:keepNext/>
        <w:ind w:right="424"/>
        <w:jc w:val="center"/>
        <w:rPr>
          <w:rFonts w:ascii="Tahoma" w:hAnsi="Tahoma" w:cs="Tahoma"/>
        </w:rPr>
      </w:pPr>
    </w:p>
    <w:p w14:paraId="66594602"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09DFA80D" w14:textId="77777777" w:rsidR="00407CBF" w:rsidRPr="00076910" w:rsidRDefault="00407CBF" w:rsidP="004D1204">
      <w:pPr>
        <w:keepNext/>
        <w:ind w:right="424"/>
        <w:jc w:val="center"/>
        <w:rPr>
          <w:rFonts w:ascii="Tahoma" w:hAnsi="Tahoma" w:cs="Tahoma"/>
        </w:rPr>
      </w:pPr>
    </w:p>
    <w:p w14:paraId="643EAEB9" w14:textId="77777777" w:rsidR="00DF2A09" w:rsidRDefault="004E7F4F" w:rsidP="004D1204">
      <w:pPr>
        <w:keepNext/>
        <w:ind w:right="424"/>
        <w:jc w:val="center"/>
        <w:rPr>
          <w:rFonts w:ascii="Tahoma" w:hAnsi="Tahoma" w:cs="Tahoma"/>
        </w:rPr>
      </w:pPr>
      <w:r w:rsidRPr="004E7F4F">
        <w:rPr>
          <w:rFonts w:ascii="Tahoma" w:hAnsi="Tahoma" w:cs="Tahoma"/>
        </w:rPr>
        <w:t>Izvedba strojno</w:t>
      </w:r>
      <w:r>
        <w:rPr>
          <w:rFonts w:ascii="Tahoma" w:hAnsi="Tahoma" w:cs="Tahoma"/>
        </w:rPr>
        <w:t xml:space="preserve"> - </w:t>
      </w:r>
      <w:r w:rsidRPr="004E7F4F">
        <w:rPr>
          <w:rFonts w:ascii="Tahoma" w:hAnsi="Tahoma" w:cs="Tahoma"/>
        </w:rPr>
        <w:t>instalacijskih del: 30III-766-00 Obnova vročevoda T900 in parovoda T8001 na območju Korytkove in Japljeve ulice</w:t>
      </w:r>
    </w:p>
    <w:p w14:paraId="53C1CB4B" w14:textId="77777777" w:rsidR="00CF71A9" w:rsidRPr="00076910" w:rsidRDefault="00CF71A9" w:rsidP="004D1204">
      <w:pPr>
        <w:keepNext/>
        <w:ind w:right="424"/>
        <w:jc w:val="center"/>
        <w:rPr>
          <w:rFonts w:ascii="Tahoma" w:hAnsi="Tahoma" w:cs="Tahoma"/>
          <w:b/>
        </w:rPr>
      </w:pPr>
    </w:p>
    <w:p w14:paraId="4CA0DF27" w14:textId="7C653FF4"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A008C3">
        <w:rPr>
          <w:rFonts w:ascii="Tahoma" w:hAnsi="Tahoma" w:cs="Tahoma"/>
        </w:rPr>
        <w:t>17. 7. 2023</w:t>
      </w:r>
    </w:p>
    <w:p w14:paraId="529DAC04" w14:textId="77777777" w:rsidR="00B62FAB" w:rsidRPr="00A73B7E" w:rsidRDefault="00B62FAB" w:rsidP="004D1204">
      <w:pPr>
        <w:pStyle w:val="Naslov1"/>
        <w:jc w:val="center"/>
        <w:rPr>
          <w:lang w:val="sl-SI"/>
        </w:rPr>
      </w:pPr>
      <w:bookmarkStart w:id="0" w:name="_Toc178483388"/>
    </w:p>
    <w:p w14:paraId="05DCEEEC" w14:textId="77777777" w:rsidR="00B62FAB" w:rsidRPr="00A73B7E" w:rsidRDefault="00B62FAB" w:rsidP="004D1204">
      <w:pPr>
        <w:pStyle w:val="Naslov1"/>
        <w:tabs>
          <w:tab w:val="left" w:pos="1545"/>
        </w:tabs>
        <w:jc w:val="left"/>
        <w:rPr>
          <w:lang w:val="sl-SI"/>
        </w:rPr>
      </w:pPr>
      <w:r w:rsidRPr="00A73B7E">
        <w:rPr>
          <w:lang w:val="sl-SI"/>
        </w:rPr>
        <w:tab/>
      </w:r>
    </w:p>
    <w:p w14:paraId="07C68291" w14:textId="77777777" w:rsidR="00A22D1B" w:rsidRPr="00076910" w:rsidRDefault="00A22D1B" w:rsidP="004D1204">
      <w:pPr>
        <w:pStyle w:val="Naslov1"/>
        <w:jc w:val="center"/>
        <w:rPr>
          <w:rFonts w:ascii="Tahoma" w:hAnsi="Tahoma" w:cs="Tahoma"/>
          <w:lang w:val="sl-SI"/>
        </w:rPr>
      </w:pPr>
    </w:p>
    <w:p w14:paraId="658BBC4E" w14:textId="77777777" w:rsidR="00A22D1B" w:rsidRPr="006D03C9" w:rsidRDefault="00A22D1B" w:rsidP="004D1204">
      <w:pPr>
        <w:pStyle w:val="Naslov1"/>
        <w:jc w:val="center"/>
        <w:rPr>
          <w:rFonts w:ascii="Tahoma" w:hAnsi="Tahoma" w:cs="Tahoma"/>
          <w:lang w:val="sl-SI"/>
        </w:rPr>
      </w:pPr>
    </w:p>
    <w:p w14:paraId="3CC3EF0D"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14:paraId="43B6A315"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509B42E8" w14:textId="77777777" w:rsidR="007C70A1" w:rsidRPr="006D03C9" w:rsidRDefault="007C70A1" w:rsidP="004D1204">
      <w:pPr>
        <w:keepNext/>
        <w:rPr>
          <w:rFonts w:ascii="Tahoma" w:hAnsi="Tahoma" w:cs="Tahoma"/>
        </w:rPr>
      </w:pPr>
    </w:p>
    <w:p w14:paraId="6F6295CC" w14:textId="77777777" w:rsidR="007C70A1" w:rsidRPr="00CD023B" w:rsidRDefault="007C70A1" w:rsidP="004D1204">
      <w:pPr>
        <w:keepNext/>
        <w:rPr>
          <w:rFonts w:ascii="Tahoma" w:hAnsi="Tahoma" w:cs="Tahoma"/>
        </w:rPr>
      </w:pPr>
    </w:p>
    <w:p w14:paraId="341992F2" w14:textId="77777777" w:rsidR="007C70A1" w:rsidRPr="006B13B6" w:rsidRDefault="007C70A1" w:rsidP="004D1204">
      <w:pPr>
        <w:keepNext/>
        <w:rPr>
          <w:rFonts w:ascii="Tahoma" w:hAnsi="Tahoma" w:cs="Tahoma"/>
        </w:rPr>
      </w:pPr>
    </w:p>
    <w:p w14:paraId="54270DAD"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794495CA" w14:textId="77777777" w:rsidR="007C70A1" w:rsidRPr="00076910" w:rsidRDefault="007C70A1" w:rsidP="004D1204">
      <w:pPr>
        <w:keepNext/>
        <w:rPr>
          <w:rFonts w:ascii="Tahoma" w:hAnsi="Tahoma" w:cs="Tahoma"/>
        </w:rPr>
      </w:pPr>
    </w:p>
    <w:p w14:paraId="57334E75" w14:textId="77777777" w:rsidR="007C70A1" w:rsidRPr="00076910" w:rsidRDefault="007C70A1" w:rsidP="004D1204">
      <w:pPr>
        <w:keepNext/>
        <w:jc w:val="center"/>
        <w:rPr>
          <w:rFonts w:ascii="Tahoma" w:hAnsi="Tahoma" w:cs="Tahoma"/>
        </w:rPr>
      </w:pPr>
    </w:p>
    <w:p w14:paraId="6655C3E1"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034885BA" w14:textId="77777777" w:rsidR="005261BD" w:rsidRPr="00076910" w:rsidRDefault="005261BD" w:rsidP="004D1204">
      <w:pPr>
        <w:keepNext/>
        <w:rPr>
          <w:rFonts w:ascii="Tahoma" w:hAnsi="Tahoma" w:cs="Tahoma"/>
        </w:rPr>
      </w:pPr>
    </w:p>
    <w:p w14:paraId="103EF522" w14:textId="77777777" w:rsidR="007C70A1" w:rsidRPr="00076910" w:rsidRDefault="007C70A1" w:rsidP="004D1204">
      <w:pPr>
        <w:keepNext/>
        <w:jc w:val="center"/>
        <w:rPr>
          <w:rFonts w:ascii="Tahoma" w:hAnsi="Tahoma" w:cs="Tahoma"/>
        </w:rPr>
      </w:pPr>
    </w:p>
    <w:p w14:paraId="5A4ED48C" w14:textId="77777777" w:rsidR="00250981" w:rsidRPr="00076910" w:rsidRDefault="00B74FE9" w:rsidP="004D1204">
      <w:pPr>
        <w:keepNext/>
        <w:ind w:right="424"/>
        <w:jc w:val="center"/>
        <w:rPr>
          <w:rFonts w:ascii="Tahoma" w:hAnsi="Tahoma" w:cs="Tahoma"/>
          <w:b/>
        </w:rPr>
      </w:pPr>
      <w:r w:rsidRPr="00B74FE9">
        <w:rPr>
          <w:rFonts w:ascii="Tahoma" w:hAnsi="Tahoma" w:cs="Tahoma"/>
          <w:b/>
        </w:rPr>
        <w:t>Izvedba strojno</w:t>
      </w:r>
      <w:r>
        <w:rPr>
          <w:rFonts w:ascii="Tahoma" w:hAnsi="Tahoma" w:cs="Tahoma"/>
          <w:b/>
        </w:rPr>
        <w:t xml:space="preserve"> - </w:t>
      </w:r>
      <w:r w:rsidRPr="00B74FE9">
        <w:rPr>
          <w:rFonts w:ascii="Tahoma" w:hAnsi="Tahoma" w:cs="Tahoma"/>
          <w:b/>
        </w:rPr>
        <w:t>instalacijskih del: 30III-766-00 Obnova vročevoda T900 in parovoda T8001 na območju Korytkove in Japljeve ulice</w:t>
      </w:r>
    </w:p>
    <w:p w14:paraId="1D3CDC5F" w14:textId="77777777" w:rsidR="007C70A1" w:rsidRPr="00076910" w:rsidRDefault="007C70A1" w:rsidP="004D1204">
      <w:pPr>
        <w:keepNext/>
        <w:rPr>
          <w:rFonts w:ascii="Tahoma" w:hAnsi="Tahoma" w:cs="Tahoma"/>
        </w:rPr>
      </w:pPr>
    </w:p>
    <w:p w14:paraId="42DEF65D" w14:textId="77777777" w:rsidR="007C70A1" w:rsidRPr="00076910" w:rsidRDefault="007C70A1" w:rsidP="004D1204">
      <w:pPr>
        <w:keepNext/>
        <w:rPr>
          <w:rFonts w:ascii="Tahoma" w:hAnsi="Tahoma" w:cs="Tahoma"/>
        </w:rPr>
      </w:pPr>
    </w:p>
    <w:p w14:paraId="7E9E1D0E" w14:textId="77777777" w:rsidR="007C70A1" w:rsidRPr="00076910" w:rsidRDefault="007C70A1" w:rsidP="004D1204">
      <w:pPr>
        <w:keepNext/>
        <w:rPr>
          <w:rFonts w:ascii="Tahoma" w:hAnsi="Tahoma" w:cs="Tahoma"/>
        </w:rPr>
      </w:pPr>
    </w:p>
    <w:p w14:paraId="12CDA909" w14:textId="77777777" w:rsidR="007C70A1" w:rsidRPr="00076910" w:rsidRDefault="007C70A1" w:rsidP="004D1204">
      <w:pPr>
        <w:keepNext/>
        <w:rPr>
          <w:rFonts w:ascii="Tahoma" w:hAnsi="Tahoma" w:cs="Tahoma"/>
        </w:rPr>
      </w:pPr>
      <w:r w:rsidRPr="00076910">
        <w:rPr>
          <w:rFonts w:ascii="Tahoma" w:hAnsi="Tahoma" w:cs="Tahoma"/>
        </w:rPr>
        <w:t>S spoštovanjem!</w:t>
      </w:r>
    </w:p>
    <w:p w14:paraId="76DA76FD" w14:textId="77777777" w:rsidR="00325548" w:rsidRPr="00076910" w:rsidRDefault="00325548" w:rsidP="004D1204">
      <w:pPr>
        <w:keepNext/>
        <w:autoSpaceDE w:val="0"/>
        <w:autoSpaceDN w:val="0"/>
        <w:adjustRightInd w:val="0"/>
        <w:rPr>
          <w:rFonts w:ascii="Tahoma" w:hAnsi="Tahoma" w:cs="Tahoma"/>
        </w:rPr>
      </w:pPr>
    </w:p>
    <w:p w14:paraId="3613B502" w14:textId="77777777" w:rsidR="00D9227D" w:rsidRPr="00076910" w:rsidRDefault="00D9227D" w:rsidP="004D1204">
      <w:pPr>
        <w:keepNext/>
        <w:autoSpaceDE w:val="0"/>
        <w:autoSpaceDN w:val="0"/>
        <w:adjustRightInd w:val="0"/>
        <w:jc w:val="right"/>
        <w:rPr>
          <w:rFonts w:ascii="Tahoma" w:hAnsi="Tahoma" w:cs="Tahoma"/>
          <w:bCs/>
        </w:rPr>
      </w:pPr>
    </w:p>
    <w:p w14:paraId="2D13D330" w14:textId="77777777" w:rsidR="00325548" w:rsidRPr="00076910" w:rsidRDefault="00325548" w:rsidP="004D1204">
      <w:pPr>
        <w:keepNext/>
        <w:autoSpaceDE w:val="0"/>
        <w:autoSpaceDN w:val="0"/>
        <w:adjustRightInd w:val="0"/>
        <w:jc w:val="right"/>
        <w:rPr>
          <w:rFonts w:ascii="Tahoma" w:hAnsi="Tahoma" w:cs="Tahoma"/>
          <w:bCs/>
        </w:rPr>
      </w:pPr>
    </w:p>
    <w:p w14:paraId="6C999A86" w14:textId="77777777" w:rsidR="00325548" w:rsidRPr="00076910" w:rsidRDefault="00325548" w:rsidP="004D1204">
      <w:pPr>
        <w:keepNext/>
        <w:autoSpaceDE w:val="0"/>
        <w:autoSpaceDN w:val="0"/>
        <w:adjustRightInd w:val="0"/>
        <w:jc w:val="right"/>
        <w:rPr>
          <w:rFonts w:ascii="Tahoma" w:hAnsi="Tahoma" w:cs="Tahoma"/>
          <w:bCs/>
        </w:rPr>
      </w:pPr>
    </w:p>
    <w:p w14:paraId="5BC9E876" w14:textId="77777777" w:rsidR="00325548" w:rsidRPr="00076910" w:rsidRDefault="00325548" w:rsidP="004D1204">
      <w:pPr>
        <w:keepNext/>
        <w:autoSpaceDE w:val="0"/>
        <w:autoSpaceDN w:val="0"/>
        <w:adjustRightInd w:val="0"/>
        <w:jc w:val="right"/>
        <w:rPr>
          <w:rFonts w:ascii="Tahoma" w:hAnsi="Tahoma" w:cs="Tahoma"/>
          <w:bCs/>
        </w:rPr>
      </w:pPr>
    </w:p>
    <w:p w14:paraId="6BE7D25A"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7358A9">
        <w:rPr>
          <w:rFonts w:ascii="Tahoma" w:hAnsi="Tahoma" w:cs="Tahoma"/>
          <w:bCs/>
        </w:rPr>
        <w:tab/>
      </w:r>
      <w:r w:rsidRPr="00076910">
        <w:rPr>
          <w:rFonts w:ascii="Tahoma" w:hAnsi="Tahoma" w:cs="Tahoma"/>
          <w:bCs/>
        </w:rPr>
        <w:t xml:space="preserve"> </w:t>
      </w:r>
      <w:r w:rsidR="00454202">
        <w:rPr>
          <w:rFonts w:ascii="Tahoma" w:hAnsi="Tahoma" w:cs="Tahoma"/>
          <w:bCs/>
        </w:rPr>
        <w:t>Direktor</w:t>
      </w:r>
    </w:p>
    <w:p w14:paraId="377DBE95" w14:textId="77777777" w:rsidR="007C70A1" w:rsidRPr="00076910" w:rsidRDefault="007358A9" w:rsidP="00454202">
      <w:pPr>
        <w:keepNext/>
        <w:ind w:left="5664" w:firstLine="708"/>
        <w:rPr>
          <w:rFonts w:ascii="Tahoma" w:hAnsi="Tahoma" w:cs="Tahoma"/>
        </w:rPr>
      </w:pPr>
      <w:proofErr w:type="spellStart"/>
      <w:r>
        <w:rPr>
          <w:rFonts w:ascii="Tahoma" w:hAnsi="Tahoma" w:cs="Tahoma"/>
          <w:bCs/>
        </w:rPr>
        <w:t>l.r</w:t>
      </w:r>
      <w:proofErr w:type="spellEnd"/>
      <w:r>
        <w:rPr>
          <w:rFonts w:ascii="Tahoma" w:hAnsi="Tahoma" w:cs="Tahoma"/>
          <w:bCs/>
        </w:rPr>
        <w:t xml:space="preserve">. </w:t>
      </w:r>
      <w:r w:rsidR="00454202">
        <w:rPr>
          <w:rFonts w:ascii="Tahoma" w:hAnsi="Tahoma" w:cs="Tahoma"/>
          <w:bCs/>
        </w:rPr>
        <w:t>Krištof Mlakar</w:t>
      </w:r>
      <w:r>
        <w:rPr>
          <w:rFonts w:ascii="Tahoma" w:hAnsi="Tahoma" w:cs="Tahoma"/>
          <w:bCs/>
        </w:rPr>
        <w:t xml:space="preserve">, </w:t>
      </w:r>
      <w:proofErr w:type="spellStart"/>
      <w:r>
        <w:rPr>
          <w:rFonts w:ascii="Tahoma" w:hAnsi="Tahoma" w:cs="Tahoma"/>
          <w:bCs/>
        </w:rPr>
        <w:t>univ.dipl.prav</w:t>
      </w:r>
      <w:proofErr w:type="spellEnd"/>
      <w:r>
        <w:rPr>
          <w:rFonts w:ascii="Tahoma" w:hAnsi="Tahoma" w:cs="Tahoma"/>
          <w:bCs/>
        </w:rPr>
        <w:t>.</w:t>
      </w:r>
    </w:p>
    <w:p w14:paraId="6E052594" w14:textId="77777777" w:rsidR="007C70A1" w:rsidRPr="00076910" w:rsidRDefault="007C70A1" w:rsidP="004D1204">
      <w:pPr>
        <w:keepNext/>
        <w:rPr>
          <w:rFonts w:ascii="Tahoma" w:hAnsi="Tahoma" w:cs="Tahoma"/>
        </w:rPr>
      </w:pPr>
    </w:p>
    <w:p w14:paraId="567F9B98" w14:textId="77777777" w:rsidR="00325548" w:rsidRPr="00076910" w:rsidRDefault="00325548" w:rsidP="004D1204">
      <w:pPr>
        <w:keepNext/>
        <w:rPr>
          <w:rFonts w:ascii="Tahoma" w:hAnsi="Tahoma" w:cs="Tahoma"/>
        </w:rPr>
      </w:pPr>
    </w:p>
    <w:p w14:paraId="788107BB" w14:textId="77777777" w:rsidR="00325548" w:rsidRPr="00076910" w:rsidRDefault="00325548" w:rsidP="004D1204">
      <w:pPr>
        <w:keepNext/>
        <w:rPr>
          <w:rFonts w:ascii="Tahoma" w:hAnsi="Tahoma" w:cs="Tahoma"/>
        </w:rPr>
      </w:pPr>
    </w:p>
    <w:p w14:paraId="09129842" w14:textId="77777777" w:rsidR="00325548" w:rsidRPr="00076910" w:rsidRDefault="00325548" w:rsidP="004D1204">
      <w:pPr>
        <w:keepNext/>
        <w:rPr>
          <w:rFonts w:ascii="Tahoma" w:hAnsi="Tahoma" w:cs="Tahoma"/>
        </w:rPr>
      </w:pPr>
    </w:p>
    <w:p w14:paraId="2967D141" w14:textId="77777777" w:rsidR="00325548" w:rsidRPr="00076910" w:rsidRDefault="00325548" w:rsidP="004D1204">
      <w:pPr>
        <w:keepNext/>
        <w:rPr>
          <w:rFonts w:ascii="Tahoma" w:hAnsi="Tahoma" w:cs="Tahoma"/>
        </w:rPr>
      </w:pPr>
    </w:p>
    <w:p w14:paraId="0ED363B6" w14:textId="77777777" w:rsidR="00325548" w:rsidRPr="00076910" w:rsidRDefault="00325548" w:rsidP="004D1204">
      <w:pPr>
        <w:keepNext/>
        <w:rPr>
          <w:rFonts w:ascii="Tahoma" w:hAnsi="Tahoma" w:cs="Tahoma"/>
        </w:rPr>
      </w:pPr>
    </w:p>
    <w:p w14:paraId="5EA50054" w14:textId="77777777" w:rsidR="00542462" w:rsidRPr="00DD248A"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DD248A">
        <w:rPr>
          <w:rFonts w:ascii="Tahoma" w:hAnsi="Tahoma" w:cs="Tahoma"/>
          <w:b/>
          <w:sz w:val="22"/>
          <w:szCs w:val="22"/>
        </w:rPr>
        <w:lastRenderedPageBreak/>
        <w:t>SPLOŠNA DOLOČILA</w:t>
      </w:r>
      <w:r w:rsidR="00A05B49" w:rsidRPr="00DD248A">
        <w:rPr>
          <w:rFonts w:ascii="Tahoma" w:hAnsi="Tahoma" w:cs="Tahoma"/>
          <w:b/>
          <w:sz w:val="22"/>
          <w:szCs w:val="22"/>
        </w:rPr>
        <w:t xml:space="preserve"> </w:t>
      </w:r>
    </w:p>
    <w:p w14:paraId="7B0A6DBB" w14:textId="77777777" w:rsidR="007C70A1" w:rsidRPr="00076910" w:rsidRDefault="007C70A1" w:rsidP="00B11E1B">
      <w:pPr>
        <w:keepNext/>
        <w:widowControl w:val="0"/>
        <w:jc w:val="both"/>
        <w:rPr>
          <w:rFonts w:ascii="Tahoma" w:hAnsi="Tahoma" w:cs="Tahoma"/>
          <w:b/>
        </w:rPr>
      </w:pPr>
    </w:p>
    <w:p w14:paraId="5A208941" w14:textId="77777777"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14:paraId="2D3E793A" w14:textId="77777777" w:rsidR="007C70A1" w:rsidRPr="00076910" w:rsidRDefault="007C70A1" w:rsidP="00B11E1B">
      <w:pPr>
        <w:keepNext/>
        <w:widowControl w:val="0"/>
        <w:jc w:val="both"/>
        <w:rPr>
          <w:rFonts w:ascii="Tahoma" w:hAnsi="Tahoma" w:cs="Tahoma"/>
          <w:b/>
        </w:rPr>
      </w:pPr>
    </w:p>
    <w:p w14:paraId="50BD6E27" w14:textId="77777777" w:rsidR="00152059" w:rsidRDefault="00167A7A" w:rsidP="007602EC">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00124451">
        <w:rPr>
          <w:rFonts w:ascii="Tahoma" w:hAnsi="Tahoma" w:cs="Tahoma"/>
          <w:bCs/>
        </w:rPr>
        <w:t>predložitvi ponudbe za izbiro izvajalca za</w:t>
      </w:r>
    </w:p>
    <w:p w14:paraId="0E379DF8" w14:textId="77777777" w:rsidR="007602EC" w:rsidRDefault="007602EC" w:rsidP="007602EC">
      <w:pPr>
        <w:keepNext/>
        <w:widowControl w:val="0"/>
        <w:tabs>
          <w:tab w:val="left" w:pos="0"/>
        </w:tabs>
        <w:jc w:val="both"/>
        <w:rPr>
          <w:rFonts w:ascii="Tahoma" w:hAnsi="Tahoma" w:cs="Tahoma"/>
          <w:bCs/>
        </w:rPr>
      </w:pPr>
    </w:p>
    <w:p w14:paraId="06B3F7BB" w14:textId="77777777" w:rsidR="007602EC" w:rsidRPr="00CB4318" w:rsidRDefault="00B674C3" w:rsidP="007602EC">
      <w:pPr>
        <w:keepNext/>
        <w:widowControl w:val="0"/>
        <w:tabs>
          <w:tab w:val="left" w:pos="0"/>
        </w:tabs>
        <w:jc w:val="both"/>
        <w:rPr>
          <w:rFonts w:ascii="Tahoma" w:hAnsi="Tahoma" w:cs="Tahoma"/>
          <w:b/>
        </w:rPr>
      </w:pPr>
      <w:r w:rsidRPr="00CB4318">
        <w:rPr>
          <w:rFonts w:ascii="Tahoma" w:hAnsi="Tahoma" w:cs="Tahoma"/>
          <w:b/>
        </w:rPr>
        <w:t>Izvedba strojno - instalacijskih del: 30III-766-00 Obnova vročevoda T900 in parovoda T8001 na območju Korytkove in Japljeve ulice</w:t>
      </w:r>
    </w:p>
    <w:p w14:paraId="41338318" w14:textId="77777777" w:rsidR="00152059" w:rsidRPr="00927DA7" w:rsidRDefault="00152059" w:rsidP="00167A7A">
      <w:pPr>
        <w:keepNext/>
        <w:widowControl w:val="0"/>
        <w:tabs>
          <w:tab w:val="left" w:pos="0"/>
        </w:tabs>
        <w:jc w:val="both"/>
        <w:rPr>
          <w:rFonts w:ascii="Tahoma" w:hAnsi="Tahoma" w:cs="Tahoma"/>
          <w:lang w:eastAsia="x-none"/>
        </w:rPr>
      </w:pPr>
    </w:p>
    <w:p w14:paraId="70391877" w14:textId="77777777"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w:t>
      </w:r>
      <w:r w:rsidR="00124451" w:rsidRPr="00FB2CFB">
        <w:rPr>
          <w:rFonts w:ascii="Tahoma" w:hAnsi="Tahoma" w:cs="Tahoma"/>
          <w:lang w:eastAsia="x-none"/>
        </w:rPr>
        <w:t>grafičn</w:t>
      </w:r>
      <w:r w:rsidR="00124451">
        <w:rPr>
          <w:rFonts w:ascii="Tahoma" w:hAnsi="Tahoma" w:cs="Tahoma"/>
          <w:lang w:eastAsia="x-none"/>
        </w:rPr>
        <w:t>e</w:t>
      </w:r>
      <w:r w:rsidR="00124451" w:rsidRPr="00FB2CFB">
        <w:rPr>
          <w:rFonts w:ascii="Tahoma" w:hAnsi="Tahoma" w:cs="Tahoma"/>
          <w:lang w:eastAsia="x-none"/>
        </w:rPr>
        <w:t xml:space="preserve"> situacij</w:t>
      </w:r>
      <w:r w:rsidR="00124451">
        <w:rPr>
          <w:rFonts w:ascii="Tahoma" w:hAnsi="Tahoma" w:cs="Tahoma"/>
          <w:lang w:eastAsia="x-none"/>
        </w:rPr>
        <w:t>e</w:t>
      </w:r>
      <w:r w:rsidR="00FC0BB0" w:rsidRPr="00FB2CFB">
        <w:rPr>
          <w:rFonts w:ascii="Tahoma" w:hAnsi="Tahoma" w:cs="Tahoma"/>
          <w:lang w:eastAsia="x-none"/>
        </w:rPr>
        <w:t xml:space="preserve">. </w:t>
      </w:r>
      <w:r w:rsidR="008E2C81" w:rsidRPr="00CD023B">
        <w:rPr>
          <w:rFonts w:ascii="Tahoma" w:hAnsi="Tahoma" w:cs="Tahoma"/>
          <w:lang w:eastAsia="x-none"/>
        </w:rPr>
        <w:t xml:space="preserve">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14:paraId="596C8AE2" w14:textId="77777777" w:rsidR="001C57F7" w:rsidRPr="00E7001B" w:rsidRDefault="001C57F7" w:rsidP="00B11E1B">
      <w:pPr>
        <w:keepNext/>
        <w:widowControl w:val="0"/>
        <w:tabs>
          <w:tab w:val="left" w:pos="0"/>
        </w:tabs>
        <w:jc w:val="both"/>
        <w:rPr>
          <w:rFonts w:ascii="Tahoma" w:hAnsi="Tahoma" w:cs="Tahoma"/>
          <w:lang w:eastAsia="x-none"/>
        </w:rPr>
      </w:pPr>
    </w:p>
    <w:p w14:paraId="3418F178" w14:textId="77777777" w:rsidR="007C70A1" w:rsidRPr="009A6A4C"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9A6A4C">
        <w:rPr>
          <w:rFonts w:ascii="Tahoma" w:hAnsi="Tahoma" w:cs="Tahoma"/>
          <w:b/>
        </w:rPr>
        <w:t>Dodatna pojasnila ponudnikom</w:t>
      </w:r>
      <w:bookmarkEnd w:id="1"/>
      <w:bookmarkEnd w:id="2"/>
      <w:bookmarkEnd w:id="3"/>
      <w:bookmarkEnd w:id="4"/>
      <w:bookmarkEnd w:id="5"/>
    </w:p>
    <w:p w14:paraId="3BF45B9D" w14:textId="77777777" w:rsidR="007C70A1" w:rsidRPr="00076910" w:rsidRDefault="007C70A1" w:rsidP="00B11E1B">
      <w:pPr>
        <w:keepNext/>
        <w:widowControl w:val="0"/>
        <w:jc w:val="both"/>
        <w:rPr>
          <w:rFonts w:ascii="Tahoma" w:hAnsi="Tahoma" w:cs="Tahoma"/>
        </w:rPr>
      </w:pPr>
    </w:p>
    <w:p w14:paraId="286B79C4" w14:textId="77777777"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124451">
        <w:rPr>
          <w:rFonts w:ascii="Tahoma" w:hAnsi="Tahoma" w:cs="Tahoma"/>
          <w:b/>
        </w:rPr>
        <w:t>torka, 25. 7. 2023</w:t>
      </w:r>
      <w:r w:rsidR="00DD248A">
        <w:rPr>
          <w:rFonts w:ascii="Tahoma" w:hAnsi="Tahoma" w:cs="Tahoma"/>
          <w:b/>
        </w:rPr>
        <w:t xml:space="preserve"> do 12</w:t>
      </w:r>
      <w:r w:rsidR="00DD248A" w:rsidRPr="008445D4">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3E2B24FA" w14:textId="77777777" w:rsidR="008E2C81" w:rsidRPr="00076910" w:rsidRDefault="008E2C81" w:rsidP="00B11E1B">
      <w:pPr>
        <w:keepNext/>
        <w:widowControl w:val="0"/>
        <w:jc w:val="both"/>
        <w:rPr>
          <w:rFonts w:ascii="Tahoma" w:hAnsi="Tahoma" w:cs="Tahoma"/>
        </w:rPr>
      </w:pPr>
    </w:p>
    <w:p w14:paraId="18365D52" w14:textId="77777777" w:rsidR="007C70A1" w:rsidRPr="009A6A4C" w:rsidRDefault="00104F2F" w:rsidP="00B11E1B">
      <w:pPr>
        <w:keepNext/>
        <w:widowControl w:val="0"/>
        <w:numPr>
          <w:ilvl w:val="1"/>
          <w:numId w:val="2"/>
        </w:numPr>
        <w:jc w:val="both"/>
        <w:rPr>
          <w:rFonts w:ascii="Tahoma" w:hAnsi="Tahoma" w:cs="Tahoma"/>
          <w:b/>
        </w:rPr>
      </w:pPr>
      <w:r w:rsidRPr="009A6A4C">
        <w:rPr>
          <w:rFonts w:ascii="Tahoma" w:hAnsi="Tahoma" w:cs="Tahoma"/>
          <w:b/>
        </w:rPr>
        <w:t>Oddaja in odpiranje ponudb</w:t>
      </w:r>
    </w:p>
    <w:p w14:paraId="78A6C5BD" w14:textId="77777777" w:rsidR="00104F2F" w:rsidRPr="00076910" w:rsidRDefault="00104F2F" w:rsidP="00B11E1B">
      <w:pPr>
        <w:keepNext/>
        <w:widowControl w:val="0"/>
        <w:jc w:val="both"/>
        <w:rPr>
          <w:rFonts w:ascii="Tahoma" w:hAnsi="Tahoma" w:cs="Tahoma"/>
          <w:b/>
          <w:highlight w:val="yellow"/>
        </w:rPr>
      </w:pPr>
    </w:p>
    <w:p w14:paraId="30FCD148" w14:textId="77777777"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124451">
        <w:rPr>
          <w:rFonts w:ascii="Tahoma" w:hAnsi="Tahoma" w:cs="Tahoma"/>
          <w:b/>
        </w:rPr>
        <w:t xml:space="preserve">ponedeljka, 31. 7. 2023 </w:t>
      </w:r>
      <w:r w:rsidR="00DD248A" w:rsidRPr="006D03C9">
        <w:rPr>
          <w:rFonts w:ascii="Tahoma" w:hAnsi="Tahoma" w:cs="Tahoma"/>
          <w:b/>
        </w:rPr>
        <w:t>do 12. ure</w:t>
      </w:r>
      <w:r w:rsidRPr="0034335F">
        <w:rPr>
          <w:rFonts w:ascii="Tahoma" w:hAnsi="Tahoma" w:cs="Tahoma"/>
          <w:b/>
        </w:rPr>
        <w:t>.</w:t>
      </w:r>
    </w:p>
    <w:p w14:paraId="6DF5871A" w14:textId="77777777" w:rsidR="00104F2F" w:rsidRPr="006B13B6" w:rsidRDefault="00104F2F" w:rsidP="00B11E1B">
      <w:pPr>
        <w:keepNext/>
        <w:widowControl w:val="0"/>
        <w:tabs>
          <w:tab w:val="left" w:pos="142"/>
        </w:tabs>
        <w:jc w:val="both"/>
        <w:rPr>
          <w:rFonts w:ascii="Tahoma" w:hAnsi="Tahoma" w:cs="Tahoma"/>
        </w:rPr>
      </w:pPr>
    </w:p>
    <w:p w14:paraId="7F4CE960"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44A20EAC" w14:textId="77777777" w:rsidR="00104F2F" w:rsidRPr="00A73B7E" w:rsidRDefault="00104F2F" w:rsidP="00B11E1B">
      <w:pPr>
        <w:keepNext/>
        <w:widowControl w:val="0"/>
        <w:jc w:val="both"/>
        <w:rPr>
          <w:rFonts w:ascii="Tahoma" w:hAnsi="Tahoma" w:cs="Tahoma"/>
        </w:rPr>
      </w:pPr>
    </w:p>
    <w:p w14:paraId="1819ADA2" w14:textId="77777777"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124451">
        <w:rPr>
          <w:rFonts w:ascii="Tahoma" w:hAnsi="Tahoma" w:cs="Tahoma"/>
          <w:b/>
        </w:rPr>
        <w:t xml:space="preserve">ponedeljek, 31. 7. 2023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4C2378">
        <w:rPr>
          <w:rFonts w:ascii="Tahoma" w:hAnsi="Tahoma" w:cs="Tahoma"/>
          <w:b/>
        </w:rPr>
        <w:t>1</w:t>
      </w:r>
      <w:r w:rsidR="004C2378" w:rsidRPr="004C2378">
        <w:rPr>
          <w:rFonts w:ascii="Tahoma" w:hAnsi="Tahoma" w:cs="Tahoma"/>
          <w:b/>
        </w:rPr>
        <w:t>4</w:t>
      </w:r>
      <w:r w:rsidR="00FC0BB0" w:rsidRPr="004C2378">
        <w:rPr>
          <w:rFonts w:ascii="Tahoma" w:hAnsi="Tahoma" w:cs="Tahoma"/>
          <w:b/>
        </w:rPr>
        <w:t>.</w:t>
      </w:r>
      <w:r w:rsidR="00933DAD" w:rsidRPr="004C2378">
        <w:rPr>
          <w:rFonts w:ascii="Tahoma" w:hAnsi="Tahoma" w:cs="Tahoma"/>
          <w:b/>
        </w:rPr>
        <w:t xml:space="preserve"> </w:t>
      </w:r>
      <w:r w:rsidR="00D35319" w:rsidRPr="004C2378">
        <w:rPr>
          <w:rFonts w:ascii="Tahoma" w:hAnsi="Tahoma" w:cs="Tahoma"/>
          <w:b/>
        </w:rPr>
        <w:t>ur</w:t>
      </w:r>
      <w:r w:rsidR="00466C7B" w:rsidRPr="004C237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w:t>
      </w:r>
      <w:proofErr w:type="spellStart"/>
      <w:r w:rsidRPr="00CD023B">
        <w:rPr>
          <w:rFonts w:ascii="Tahoma" w:hAnsi="Tahoma" w:cs="Tahoma"/>
        </w:rPr>
        <w:t>pdf</w:t>
      </w:r>
      <w:proofErr w:type="spellEnd"/>
      <w:r w:rsidRPr="00CD023B">
        <w:rPr>
          <w:rFonts w:ascii="Tahoma" w:hAnsi="Tahoma" w:cs="Tahoma"/>
        </w:rPr>
        <w:t xml:space="preserve">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2C26EED4" w14:textId="77777777" w:rsidR="00104F2F" w:rsidRPr="00076910" w:rsidRDefault="00104F2F" w:rsidP="00B11E1B">
      <w:pPr>
        <w:keepNext/>
        <w:widowControl w:val="0"/>
        <w:jc w:val="both"/>
        <w:rPr>
          <w:rFonts w:ascii="Tahoma" w:hAnsi="Tahoma" w:cs="Tahoma"/>
          <w:highlight w:val="yellow"/>
        </w:rPr>
      </w:pPr>
    </w:p>
    <w:p w14:paraId="6CA4FFB9" w14:textId="77777777" w:rsidR="007C70A1" w:rsidRPr="00076910" w:rsidRDefault="007C70A1" w:rsidP="00B11E1B">
      <w:pPr>
        <w:keepNext/>
        <w:widowControl w:val="0"/>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76910">
        <w:rPr>
          <w:rFonts w:ascii="Tahoma" w:hAnsi="Tahoma" w:cs="Tahoma"/>
          <w:b/>
        </w:rPr>
        <w:t>Prav</w:t>
      </w:r>
      <w:bookmarkEnd w:id="6"/>
      <w:bookmarkEnd w:id="7"/>
      <w:bookmarkEnd w:id="8"/>
      <w:bookmarkEnd w:id="9"/>
      <w:bookmarkEnd w:id="10"/>
      <w:r w:rsidR="00712EF3" w:rsidRPr="00076910">
        <w:rPr>
          <w:rFonts w:ascii="Tahoma" w:hAnsi="Tahoma" w:cs="Tahoma"/>
          <w:b/>
        </w:rPr>
        <w:t>no varstvo</w:t>
      </w:r>
    </w:p>
    <w:p w14:paraId="10F34BB4" w14:textId="77777777" w:rsidR="007C70A1" w:rsidRPr="00076910" w:rsidRDefault="007C70A1" w:rsidP="00B11E1B">
      <w:pPr>
        <w:keepNext/>
        <w:widowControl w:val="0"/>
        <w:jc w:val="both"/>
        <w:rPr>
          <w:rFonts w:ascii="Tahoma" w:hAnsi="Tahoma" w:cs="Tahoma"/>
          <w:b/>
        </w:rPr>
      </w:pPr>
    </w:p>
    <w:p w14:paraId="60ABF6A8"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402262B3"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02313470" w14:textId="77777777"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14:paraId="34B56423" w14:textId="77777777" w:rsidR="001D68DD" w:rsidRPr="00076910" w:rsidRDefault="001D68DD" w:rsidP="00167A7A">
      <w:pPr>
        <w:widowControl w:val="0"/>
        <w:autoSpaceDE w:val="0"/>
        <w:autoSpaceDN w:val="0"/>
        <w:adjustRightInd w:val="0"/>
        <w:jc w:val="both"/>
        <w:rPr>
          <w:rFonts w:ascii="Tahoma" w:hAnsi="Tahoma" w:cs="Tahoma"/>
        </w:rPr>
      </w:pPr>
    </w:p>
    <w:p w14:paraId="2DCF5614" w14:textId="77777777"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 in sicer v enem krogu. Element pogajanj bo skupna ponudbena vrednost</w:t>
      </w:r>
      <w:r w:rsidR="000B2E12">
        <w:rPr>
          <w:rFonts w:ascii="Tahoma" w:hAnsi="Tahoma" w:cs="Tahoma"/>
        </w:rPr>
        <w:t>.</w:t>
      </w:r>
    </w:p>
    <w:p w14:paraId="06261310" w14:textId="77777777" w:rsidR="00DC4D98" w:rsidRPr="00076910" w:rsidRDefault="00DC4D98" w:rsidP="00B11E1B">
      <w:pPr>
        <w:keepNext/>
        <w:widowControl w:val="0"/>
        <w:autoSpaceDE w:val="0"/>
        <w:autoSpaceDN w:val="0"/>
        <w:adjustRightInd w:val="0"/>
        <w:jc w:val="both"/>
        <w:rPr>
          <w:rFonts w:ascii="Tahoma" w:hAnsi="Tahoma" w:cs="Tahoma"/>
        </w:rPr>
      </w:pPr>
    </w:p>
    <w:p w14:paraId="7DB5FF76" w14:textId="77777777"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14:paraId="4A1649FA" w14:textId="77777777" w:rsidR="001C57F7" w:rsidRPr="00076910" w:rsidRDefault="001C57F7" w:rsidP="00B11E1B">
      <w:pPr>
        <w:keepNext/>
        <w:widowControl w:val="0"/>
        <w:jc w:val="both"/>
        <w:rPr>
          <w:rFonts w:ascii="Tahoma" w:hAnsi="Tahoma" w:cs="Tahoma"/>
          <w:b/>
          <w:sz w:val="22"/>
          <w:szCs w:val="22"/>
          <w:highlight w:val="yellow"/>
        </w:rPr>
      </w:pPr>
    </w:p>
    <w:p w14:paraId="5420DC41"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0BAE7AB0" w14:textId="77777777" w:rsidR="001C57F7" w:rsidRPr="00076910" w:rsidRDefault="001C57F7" w:rsidP="00B11E1B">
      <w:pPr>
        <w:keepNext/>
        <w:widowControl w:val="0"/>
        <w:jc w:val="both"/>
        <w:rPr>
          <w:rFonts w:ascii="Tahoma" w:hAnsi="Tahoma" w:cs="Tahoma"/>
          <w:szCs w:val="22"/>
        </w:rPr>
      </w:pPr>
    </w:p>
    <w:p w14:paraId="3FA579F2"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 xml:space="preserve">Ponudba mora biti napisana v slovenskem jeziku, finančni podatki v ponudbi pa morajo biti podani v EUR. Posamezne listine lahko ponudniki predložijo tudi v drugih jezikih, pri čemer si naročnik pridržuje pravico, </w:t>
      </w:r>
      <w:r w:rsidRPr="00076910">
        <w:rPr>
          <w:rFonts w:ascii="Tahoma" w:hAnsi="Tahoma" w:cs="Tahoma"/>
          <w:szCs w:val="22"/>
        </w:rPr>
        <w:lastRenderedPageBreak/>
        <w:t>da od ponudnika naknadno zahteva prevod.</w:t>
      </w:r>
    </w:p>
    <w:p w14:paraId="4A4401BE" w14:textId="77777777" w:rsidR="002205FC" w:rsidRPr="00076910" w:rsidRDefault="002205FC" w:rsidP="00B11E1B">
      <w:pPr>
        <w:keepNext/>
        <w:widowControl w:val="0"/>
        <w:jc w:val="both"/>
        <w:rPr>
          <w:rFonts w:ascii="Tahoma" w:hAnsi="Tahoma" w:cs="Tahoma"/>
          <w:szCs w:val="22"/>
        </w:rPr>
      </w:pPr>
    </w:p>
    <w:p w14:paraId="2E03C525" w14:textId="77777777" w:rsidR="007C70A1" w:rsidRPr="00076910" w:rsidRDefault="00EE3F8E" w:rsidP="00B11E1B">
      <w:pPr>
        <w:keepNext/>
        <w:widowControl w:val="0"/>
        <w:jc w:val="both"/>
        <w:rPr>
          <w:rFonts w:ascii="Tahoma" w:hAnsi="Tahoma" w:cs="Tahoma"/>
          <w:b/>
        </w:rPr>
      </w:pPr>
      <w:r w:rsidRPr="008E6A8B">
        <w:rPr>
          <w:rFonts w:ascii="Tahoma" w:hAnsi="Tahoma" w:cs="Tahoma"/>
          <w:b/>
        </w:rPr>
        <w:t>2.</w:t>
      </w:r>
      <w:r w:rsidR="001C57F7" w:rsidRPr="008E6A8B">
        <w:rPr>
          <w:rFonts w:ascii="Tahoma" w:hAnsi="Tahoma" w:cs="Tahoma"/>
          <w:b/>
        </w:rPr>
        <w:t>2</w:t>
      </w:r>
      <w:r w:rsidRPr="008E6A8B">
        <w:rPr>
          <w:rFonts w:ascii="Tahoma" w:hAnsi="Tahoma" w:cs="Tahoma"/>
          <w:b/>
        </w:rPr>
        <w:t xml:space="preserve"> </w:t>
      </w:r>
      <w:r w:rsidR="001721FC" w:rsidRPr="008E6A8B">
        <w:rPr>
          <w:rFonts w:ascii="Tahoma" w:hAnsi="Tahoma" w:cs="Tahoma"/>
          <w:b/>
        </w:rPr>
        <w:t>PREDRAČUN</w:t>
      </w:r>
      <w:r w:rsidR="00564E2D" w:rsidRPr="00076910">
        <w:rPr>
          <w:rFonts w:ascii="Tahoma" w:hAnsi="Tahoma" w:cs="Tahoma"/>
          <w:b/>
        </w:rPr>
        <w:t xml:space="preserve"> </w:t>
      </w:r>
    </w:p>
    <w:p w14:paraId="61AEDE3A" w14:textId="77777777" w:rsidR="00402CE6" w:rsidRPr="006D03C9" w:rsidRDefault="00402CE6" w:rsidP="00B11E1B">
      <w:pPr>
        <w:keepNext/>
        <w:widowControl w:val="0"/>
        <w:jc w:val="both"/>
        <w:rPr>
          <w:rFonts w:ascii="Tahoma" w:hAnsi="Tahoma" w:cs="Tahoma"/>
          <w:b/>
        </w:rPr>
      </w:pPr>
    </w:p>
    <w:p w14:paraId="0C904358" w14:textId="77777777"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 xml:space="preserve">je k razpisni dokumentaciji priložen v </w:t>
      </w:r>
      <w:proofErr w:type="spellStart"/>
      <w:r w:rsidR="00BA66E9" w:rsidRPr="006B13B6">
        <w:rPr>
          <w:rFonts w:ascii="Tahoma" w:hAnsi="Tahoma" w:cs="Tahoma"/>
        </w:rPr>
        <w:t>excel</w:t>
      </w:r>
      <w:proofErr w:type="spellEnd"/>
      <w:r w:rsidR="00BA66E9" w:rsidRPr="006B13B6">
        <w:rPr>
          <w:rFonts w:ascii="Tahoma" w:hAnsi="Tahoma" w:cs="Tahoma"/>
        </w:rPr>
        <w:t xml:space="preserve">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14:paraId="15744C81" w14:textId="77777777" w:rsidR="00766B22" w:rsidRPr="00076910" w:rsidRDefault="00766B22" w:rsidP="00B11E1B">
      <w:pPr>
        <w:keepNext/>
        <w:widowControl w:val="0"/>
        <w:jc w:val="both"/>
        <w:rPr>
          <w:rFonts w:ascii="Tahoma" w:hAnsi="Tahoma" w:cs="Tahoma"/>
        </w:rPr>
      </w:pPr>
    </w:p>
    <w:p w14:paraId="29A7B9EC" w14:textId="77777777"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w:t>
      </w:r>
      <w:r w:rsidR="00B607B5">
        <w:rPr>
          <w:rFonts w:ascii="Tahoma" w:hAnsi="Tahoma"/>
          <w:b/>
        </w:rPr>
        <w:t>.</w:t>
      </w:r>
    </w:p>
    <w:p w14:paraId="22944A09" w14:textId="77777777" w:rsidR="00D367B3" w:rsidRPr="00076910" w:rsidRDefault="00D367B3" w:rsidP="00B11E1B">
      <w:pPr>
        <w:keepNext/>
        <w:widowControl w:val="0"/>
        <w:jc w:val="both"/>
        <w:rPr>
          <w:rFonts w:ascii="Tahoma" w:hAnsi="Tahoma" w:cs="Tahoma"/>
        </w:rPr>
      </w:pPr>
    </w:p>
    <w:p w14:paraId="2DE8F0B2" w14:textId="77777777"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14:paraId="5C66A3B2" w14:textId="77777777" w:rsidR="008D15ED" w:rsidRPr="00076910" w:rsidRDefault="008D15ED" w:rsidP="00B11E1B">
      <w:pPr>
        <w:keepNext/>
        <w:widowControl w:val="0"/>
        <w:jc w:val="both"/>
        <w:rPr>
          <w:rFonts w:ascii="Tahoma" w:hAnsi="Tahoma" w:cs="Tahoma"/>
        </w:rPr>
      </w:pPr>
    </w:p>
    <w:p w14:paraId="68A2C4FE" w14:textId="77777777"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476C429A" w14:textId="77777777" w:rsidR="00490CA1" w:rsidRPr="00076910" w:rsidRDefault="00490CA1" w:rsidP="004C2041">
      <w:pPr>
        <w:widowControl w:val="0"/>
        <w:jc w:val="both"/>
        <w:rPr>
          <w:rFonts w:ascii="Tahoma" w:hAnsi="Tahoma" w:cs="Tahoma"/>
        </w:rPr>
      </w:pPr>
    </w:p>
    <w:p w14:paraId="1F43F13A" w14:textId="77777777"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w:t>
      </w:r>
      <w:proofErr w:type="spellStart"/>
      <w:r w:rsidRPr="00076910">
        <w:rPr>
          <w:rFonts w:ascii="Tahoma" w:hAnsi="Tahoma" w:cs="Tahoma"/>
          <w:b/>
        </w:rPr>
        <w:t>pdf</w:t>
      </w:r>
      <w:proofErr w:type="spellEnd"/>
      <w:r w:rsidRPr="00076910">
        <w:rPr>
          <w:rFonts w:ascii="Tahoma" w:hAnsi="Tahoma" w:cs="Tahoma"/>
          <w:b/>
        </w:rPr>
        <w:t xml:space="preserve">. obliki/formatu. »Skupna ponudbena vrednost«, ki bo vpisana v istoimenski razdelek in dokument (Priloga »POVZETEK PREDRAČUNA – PONUDBA«), ki bo naložen kot predračun v del »Predračun«, bosta razvidna in dostopna na javnem odpiranju ponudb. </w:t>
      </w:r>
    </w:p>
    <w:p w14:paraId="0C8A0B66" w14:textId="77777777" w:rsidR="002E7422" w:rsidRDefault="002E7422" w:rsidP="00B11E1B">
      <w:pPr>
        <w:keepNext/>
        <w:widowControl w:val="0"/>
        <w:jc w:val="both"/>
        <w:rPr>
          <w:rFonts w:ascii="Tahoma" w:hAnsi="Tahoma" w:cs="Tahoma"/>
        </w:rPr>
      </w:pPr>
    </w:p>
    <w:p w14:paraId="26E40CEA"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15D04414" w14:textId="77777777" w:rsidR="00E64E2B" w:rsidRPr="00076910" w:rsidRDefault="00E64E2B" w:rsidP="00B11E1B">
      <w:pPr>
        <w:pStyle w:val="tekst1"/>
        <w:keepNext/>
        <w:widowControl w:val="0"/>
        <w:spacing w:before="0" w:line="240" w:lineRule="auto"/>
        <w:rPr>
          <w:rFonts w:ascii="Tahoma" w:hAnsi="Tahoma" w:cs="Tahoma"/>
          <w:sz w:val="20"/>
        </w:rPr>
      </w:pPr>
    </w:p>
    <w:p w14:paraId="71D06949"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6364144C" w14:textId="77777777"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116B8E57" w14:textId="77777777"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66405434" w14:textId="77777777"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4CEB3C5C" w14:textId="77777777" w:rsidR="006F5D06" w:rsidRPr="00076910" w:rsidRDefault="006F5D06" w:rsidP="006F5D06">
      <w:pPr>
        <w:jc w:val="both"/>
        <w:rPr>
          <w:rFonts w:ascii="Tahoma" w:hAnsi="Tahoma" w:cs="Tahoma"/>
        </w:rPr>
      </w:pPr>
    </w:p>
    <w:p w14:paraId="77777DB8"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3E1EF60D" w14:textId="77777777" w:rsidR="008C468C" w:rsidRPr="00076910" w:rsidRDefault="008C468C" w:rsidP="006F5D06">
      <w:pPr>
        <w:outlineLvl w:val="1"/>
        <w:rPr>
          <w:rFonts w:ascii="Tahoma" w:hAnsi="Tahoma" w:cs="Tahoma"/>
          <w:b/>
          <w:bCs/>
        </w:rPr>
      </w:pPr>
    </w:p>
    <w:p w14:paraId="44D23474" w14:textId="77777777"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00A2162E">
        <w:rPr>
          <w:rFonts w:ascii="Tahoma" w:hAnsi="Tahoma" w:cs="Tahoma"/>
          <w:bCs/>
        </w:rPr>
        <w:t xml:space="preserve"> naslednje priloge:</w:t>
      </w:r>
    </w:p>
    <w:p w14:paraId="4F3316EA" w14:textId="77777777"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14:paraId="7602E180" w14:textId="77777777" w:rsidR="0005523B"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6791EB2D" w14:textId="77777777" w:rsidR="00FE5456" w:rsidRPr="00076910" w:rsidRDefault="00FE5456" w:rsidP="006F5D06">
      <w:pPr>
        <w:numPr>
          <w:ilvl w:val="0"/>
          <w:numId w:val="10"/>
        </w:numPr>
        <w:outlineLvl w:val="1"/>
        <w:rPr>
          <w:rFonts w:ascii="Tahoma" w:hAnsi="Tahoma" w:cs="Tahoma"/>
          <w:bCs/>
        </w:rPr>
      </w:pPr>
      <w:r>
        <w:rPr>
          <w:rFonts w:ascii="Tahoma" w:hAnsi="Tahoma" w:cs="Tahoma"/>
          <w:bCs/>
        </w:rPr>
        <w:t>Izjava o udeležbi fizičnih in pravnih oseb v lastništvu gospodarskega subjekta</w:t>
      </w:r>
      <w:r w:rsidR="00600926">
        <w:rPr>
          <w:rFonts w:ascii="Tahoma" w:hAnsi="Tahoma" w:cs="Tahoma"/>
          <w:bCs/>
        </w:rPr>
        <w:t>,</w:t>
      </w:r>
    </w:p>
    <w:p w14:paraId="63F80AF7" w14:textId="77777777"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r w:rsidR="0075255C">
        <w:rPr>
          <w:rFonts w:ascii="Tahoma" w:hAnsi="Tahoma" w:cs="Tahoma"/>
          <w:bCs/>
        </w:rPr>
        <w:t>,</w:t>
      </w:r>
    </w:p>
    <w:p w14:paraId="3DC99BF8" w14:textId="77777777"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7A7144B1" w14:textId="77777777" w:rsidR="00A85B91" w:rsidRPr="00076910" w:rsidRDefault="00EE3F8E" w:rsidP="00B11E1B">
      <w:pPr>
        <w:keepNext/>
        <w:widowControl w:val="0"/>
        <w:jc w:val="both"/>
        <w:rPr>
          <w:rFonts w:ascii="Tahoma" w:hAnsi="Tahoma" w:cs="Tahoma"/>
          <w:b/>
        </w:rPr>
      </w:pPr>
      <w:r w:rsidRPr="00244B69">
        <w:rPr>
          <w:rFonts w:ascii="Tahoma" w:hAnsi="Tahoma" w:cs="Tahoma"/>
          <w:b/>
        </w:rPr>
        <w:lastRenderedPageBreak/>
        <w:t>2.</w:t>
      </w:r>
      <w:r w:rsidR="00665B66" w:rsidRPr="00244B69">
        <w:rPr>
          <w:rFonts w:ascii="Tahoma" w:hAnsi="Tahoma" w:cs="Tahoma"/>
          <w:b/>
        </w:rPr>
        <w:t>5</w:t>
      </w:r>
      <w:r w:rsidRPr="00244B69">
        <w:rPr>
          <w:rFonts w:ascii="Tahoma" w:hAnsi="Tahoma" w:cs="Tahoma"/>
          <w:b/>
        </w:rPr>
        <w:t xml:space="preserve"> </w:t>
      </w:r>
      <w:r w:rsidR="00261454" w:rsidRPr="00244B69">
        <w:rPr>
          <w:rFonts w:ascii="Tahoma" w:hAnsi="Tahoma" w:cs="Tahoma"/>
          <w:b/>
        </w:rPr>
        <w:t>OPIS</w:t>
      </w:r>
      <w:r w:rsidR="0081721F" w:rsidRPr="00244B69">
        <w:rPr>
          <w:rFonts w:ascii="Tahoma" w:hAnsi="Tahoma" w:cs="Tahoma"/>
          <w:b/>
        </w:rPr>
        <w:t xml:space="preserve"> NAROČILA</w:t>
      </w:r>
      <w:r w:rsidR="00261454" w:rsidRPr="00244B69">
        <w:rPr>
          <w:rFonts w:ascii="Tahoma" w:hAnsi="Tahoma" w:cs="Tahoma"/>
          <w:b/>
        </w:rPr>
        <w:t xml:space="preserve"> IN </w:t>
      </w:r>
      <w:r w:rsidR="00CE6955" w:rsidRPr="00244B69">
        <w:rPr>
          <w:rFonts w:ascii="Tahoma" w:hAnsi="Tahoma" w:cs="Tahoma"/>
          <w:b/>
        </w:rPr>
        <w:t>ROK IZVEDBE</w:t>
      </w:r>
    </w:p>
    <w:p w14:paraId="66654511" w14:textId="77777777" w:rsidR="000030DB" w:rsidRPr="00FE5456" w:rsidRDefault="000030DB" w:rsidP="00B11E1B">
      <w:pPr>
        <w:keepNext/>
        <w:widowControl w:val="0"/>
        <w:jc w:val="both"/>
        <w:rPr>
          <w:rFonts w:ascii="Tahoma" w:hAnsi="Tahoma" w:cs="Tahoma"/>
          <w:kern w:val="16"/>
        </w:rPr>
      </w:pPr>
    </w:p>
    <w:p w14:paraId="5617864D" w14:textId="77777777" w:rsidR="00FE5456" w:rsidRPr="00CB4318" w:rsidRDefault="00FE5456" w:rsidP="0082518F">
      <w:pPr>
        <w:keepNext/>
        <w:widowControl w:val="0"/>
        <w:jc w:val="both"/>
        <w:rPr>
          <w:rFonts w:ascii="Tahoma" w:hAnsi="Tahoma" w:cs="Tahoma"/>
        </w:rPr>
      </w:pPr>
      <w:r w:rsidRPr="00CB4318">
        <w:rPr>
          <w:rFonts w:ascii="Tahoma" w:hAnsi="Tahoma" w:cs="Tahoma"/>
        </w:rPr>
        <w:t xml:space="preserve">Kratek opis del: </w:t>
      </w:r>
    </w:p>
    <w:p w14:paraId="5F880BBE" w14:textId="77777777" w:rsidR="00FE5456" w:rsidRDefault="00FE5456" w:rsidP="0082518F">
      <w:pPr>
        <w:keepNext/>
        <w:widowControl w:val="0"/>
        <w:jc w:val="both"/>
        <w:rPr>
          <w:rFonts w:ascii="Tahoma" w:hAnsi="Tahoma" w:cs="Tahoma"/>
          <w:color w:val="FF0000"/>
        </w:rPr>
      </w:pPr>
    </w:p>
    <w:p w14:paraId="013754B7" w14:textId="77777777" w:rsidR="00FE5456" w:rsidRPr="00CB4318" w:rsidRDefault="004E6760" w:rsidP="0082518F">
      <w:pPr>
        <w:keepNext/>
        <w:widowControl w:val="0"/>
        <w:jc w:val="both"/>
        <w:rPr>
          <w:rFonts w:ascii="Tahoma" w:hAnsi="Tahoma" w:cs="Tahoma"/>
          <w:color w:val="FF0000"/>
        </w:rPr>
      </w:pPr>
      <w:r w:rsidRPr="00D11679">
        <w:rPr>
          <w:rFonts w:ascii="Tahoma" w:hAnsi="Tahoma" w:cs="Tahoma"/>
        </w:rPr>
        <w:t xml:space="preserve">Predmet javnega naročila so </w:t>
      </w:r>
      <w:r>
        <w:rPr>
          <w:rFonts w:ascii="Tahoma" w:hAnsi="Tahoma" w:cs="Tahoma"/>
        </w:rPr>
        <w:t xml:space="preserve">obnove in delne prestavitve </w:t>
      </w:r>
      <w:r w:rsidRPr="00EC011E">
        <w:rPr>
          <w:rFonts w:ascii="Tahoma" w:hAnsi="Tahoma" w:cs="Tahoma"/>
        </w:rPr>
        <w:t xml:space="preserve">vročevoda </w:t>
      </w:r>
      <w:r>
        <w:rPr>
          <w:rFonts w:ascii="Tahoma" w:hAnsi="Tahoma" w:cs="Tahoma"/>
        </w:rPr>
        <w:t>T900 ter obnove parovoda T8001 v armiranobetonskih betonskih (AB) kinetah na območju Korytkove, Bohoričeve in Japljeve ulice</w:t>
      </w:r>
      <w:r w:rsidR="00D366CC">
        <w:rPr>
          <w:rFonts w:ascii="Tahoma" w:hAnsi="Tahoma" w:cs="Tahoma"/>
        </w:rPr>
        <w:t xml:space="preserve"> v dolžini cca. 330 metrov</w:t>
      </w:r>
      <w:r>
        <w:rPr>
          <w:rFonts w:ascii="Tahoma" w:hAnsi="Tahoma" w:cs="Tahoma"/>
        </w:rPr>
        <w:t>.</w:t>
      </w:r>
    </w:p>
    <w:p w14:paraId="42B9980B" w14:textId="77777777" w:rsidR="00FE5456" w:rsidRDefault="00FE5456" w:rsidP="0082518F">
      <w:pPr>
        <w:keepNext/>
        <w:widowControl w:val="0"/>
        <w:jc w:val="both"/>
        <w:rPr>
          <w:rFonts w:ascii="Tahoma" w:hAnsi="Tahoma" w:cs="Tahoma"/>
          <w:highlight w:val="yellow"/>
        </w:rPr>
      </w:pPr>
    </w:p>
    <w:p w14:paraId="650AB43D" w14:textId="77777777" w:rsidR="004E6760" w:rsidRDefault="004E6760" w:rsidP="004E6760">
      <w:pPr>
        <w:jc w:val="both"/>
        <w:rPr>
          <w:rFonts w:ascii="Tahoma" w:hAnsi="Tahoma" w:cs="Tahoma"/>
        </w:rPr>
      </w:pPr>
      <w:r>
        <w:rPr>
          <w:rFonts w:ascii="Tahoma" w:hAnsi="Tahoma" w:cs="Tahoma"/>
        </w:rPr>
        <w:t>Na obravnavanem območju poteka vročevodno in parovodno omrežje, ki je položeno v betonsko kineto:</w:t>
      </w:r>
    </w:p>
    <w:p w14:paraId="66B17015" w14:textId="77777777" w:rsidR="004E6760" w:rsidRDefault="004E6760" w:rsidP="004E6760">
      <w:pPr>
        <w:numPr>
          <w:ilvl w:val="0"/>
          <w:numId w:val="43"/>
        </w:numPr>
        <w:jc w:val="both"/>
        <w:rPr>
          <w:rFonts w:ascii="Tahoma" w:hAnsi="Tahoma" w:cs="Tahoma"/>
        </w:rPr>
      </w:pPr>
      <w:r>
        <w:rPr>
          <w:rFonts w:ascii="Tahoma" w:hAnsi="Tahoma" w:cs="Tahoma"/>
        </w:rPr>
        <w:t xml:space="preserve">T900 – </w:t>
      </w:r>
      <w:r w:rsidRPr="00EC011E">
        <w:rPr>
          <w:rFonts w:ascii="Tahoma" w:hAnsi="Tahoma" w:cs="Tahoma"/>
        </w:rPr>
        <w:t xml:space="preserve">vročevod </w:t>
      </w:r>
      <w:r>
        <w:rPr>
          <w:rFonts w:ascii="Tahoma" w:hAnsi="Tahoma" w:cs="Tahoma"/>
        </w:rPr>
        <w:t>DN 250</w:t>
      </w:r>
      <w:r w:rsidRPr="00EC011E">
        <w:rPr>
          <w:rFonts w:ascii="Tahoma" w:hAnsi="Tahoma" w:cs="Tahoma"/>
        </w:rPr>
        <w:t xml:space="preserve"> v </w:t>
      </w:r>
      <w:r>
        <w:rPr>
          <w:rFonts w:ascii="Tahoma" w:hAnsi="Tahoma" w:cs="Tahoma"/>
        </w:rPr>
        <w:t xml:space="preserve">skupni kineti s parovodom dimenzije </w:t>
      </w:r>
      <w:r w:rsidRPr="007A5546">
        <w:rPr>
          <w:rFonts w:ascii="Tahoma" w:hAnsi="Tahoma" w:cs="Tahoma"/>
        </w:rPr>
        <w:t>1</w:t>
      </w:r>
      <w:r>
        <w:rPr>
          <w:rFonts w:ascii="Tahoma" w:hAnsi="Tahoma" w:cs="Tahoma"/>
        </w:rPr>
        <w:t>30x61 cm (odsek 1 – 8.1),</w:t>
      </w:r>
    </w:p>
    <w:p w14:paraId="4025D35C" w14:textId="77777777" w:rsidR="004E6760" w:rsidRDefault="004E6760" w:rsidP="004E6760">
      <w:pPr>
        <w:numPr>
          <w:ilvl w:val="0"/>
          <w:numId w:val="43"/>
        </w:numPr>
        <w:jc w:val="both"/>
        <w:rPr>
          <w:rFonts w:ascii="Tahoma" w:hAnsi="Tahoma" w:cs="Tahoma"/>
        </w:rPr>
      </w:pPr>
      <w:r>
        <w:rPr>
          <w:rFonts w:ascii="Tahoma" w:hAnsi="Tahoma" w:cs="Tahoma"/>
        </w:rPr>
        <w:t>T900 – vročevod DN 250 v kineti 130x61 cm (odsek 8.1 – 9.1),</w:t>
      </w:r>
    </w:p>
    <w:p w14:paraId="062A4253" w14:textId="77777777" w:rsidR="004E6760" w:rsidRDefault="004E6760" w:rsidP="004E6760">
      <w:pPr>
        <w:numPr>
          <w:ilvl w:val="0"/>
          <w:numId w:val="43"/>
        </w:numPr>
        <w:jc w:val="both"/>
        <w:rPr>
          <w:rFonts w:ascii="Tahoma" w:hAnsi="Tahoma" w:cs="Tahoma"/>
        </w:rPr>
      </w:pPr>
      <w:r>
        <w:rPr>
          <w:rFonts w:ascii="Tahoma" w:hAnsi="Tahoma" w:cs="Tahoma"/>
        </w:rPr>
        <w:t>T8001- parovod DN 125 v kineti 130x61 cm (odsek 1 – 4),</w:t>
      </w:r>
    </w:p>
    <w:p w14:paraId="1E3F0BB9" w14:textId="77777777" w:rsidR="004E6760" w:rsidRPr="007A5546" w:rsidRDefault="004E6760" w:rsidP="004E6760">
      <w:pPr>
        <w:numPr>
          <w:ilvl w:val="0"/>
          <w:numId w:val="43"/>
        </w:numPr>
        <w:jc w:val="both"/>
        <w:rPr>
          <w:rFonts w:ascii="Tahoma" w:hAnsi="Tahoma" w:cs="Tahoma"/>
        </w:rPr>
      </w:pPr>
      <w:r>
        <w:rPr>
          <w:rFonts w:ascii="Tahoma" w:hAnsi="Tahoma" w:cs="Tahoma"/>
        </w:rPr>
        <w:t xml:space="preserve">T918 – </w:t>
      </w:r>
      <w:proofErr w:type="spellStart"/>
      <w:r>
        <w:rPr>
          <w:rFonts w:ascii="Tahoma" w:hAnsi="Tahoma" w:cs="Tahoma"/>
        </w:rPr>
        <w:t>predizoliran</w:t>
      </w:r>
      <w:proofErr w:type="spellEnd"/>
      <w:r>
        <w:rPr>
          <w:rFonts w:ascii="Tahoma" w:hAnsi="Tahoma" w:cs="Tahoma"/>
        </w:rPr>
        <w:t xml:space="preserve"> vročevod DN 150/250.</w:t>
      </w:r>
    </w:p>
    <w:p w14:paraId="73B17A11" w14:textId="77777777" w:rsidR="004E6760" w:rsidRDefault="004E6760" w:rsidP="0082518F">
      <w:pPr>
        <w:keepNext/>
        <w:widowControl w:val="0"/>
        <w:jc w:val="both"/>
        <w:rPr>
          <w:rFonts w:ascii="Tahoma" w:hAnsi="Tahoma" w:cs="Tahoma"/>
          <w:highlight w:val="yellow"/>
        </w:rPr>
      </w:pPr>
    </w:p>
    <w:p w14:paraId="7AA4D16A" w14:textId="77777777" w:rsidR="004E6760" w:rsidRDefault="004E6760" w:rsidP="004E6760">
      <w:pPr>
        <w:jc w:val="both"/>
        <w:rPr>
          <w:rFonts w:ascii="Tahoma" w:hAnsi="Tahoma" w:cs="Tahoma"/>
        </w:rPr>
      </w:pPr>
      <w:r>
        <w:rPr>
          <w:rFonts w:ascii="Tahoma" w:hAnsi="Tahoma" w:cs="Tahoma"/>
        </w:rPr>
        <w:t>Predvidena je naslednja obnova po odsekih:</w:t>
      </w:r>
    </w:p>
    <w:p w14:paraId="2002B770" w14:textId="77777777" w:rsidR="004E6760" w:rsidRDefault="004E6760" w:rsidP="004E6760">
      <w:pPr>
        <w:numPr>
          <w:ilvl w:val="0"/>
          <w:numId w:val="43"/>
        </w:numPr>
        <w:jc w:val="both"/>
        <w:rPr>
          <w:rFonts w:ascii="Tahoma" w:hAnsi="Tahoma" w:cs="Tahoma"/>
        </w:rPr>
      </w:pPr>
      <w:r>
        <w:rPr>
          <w:rFonts w:ascii="Tahoma" w:hAnsi="Tahoma" w:cs="Tahoma"/>
        </w:rPr>
        <w:t>obnova obstoječega vročevoda DN 250 in parovoda DN 125 v skupni kineti na odseku 1-4,</w:t>
      </w:r>
    </w:p>
    <w:p w14:paraId="2343F4C5" w14:textId="77777777" w:rsidR="004E6760" w:rsidRDefault="004E6760" w:rsidP="004E6760">
      <w:pPr>
        <w:numPr>
          <w:ilvl w:val="0"/>
          <w:numId w:val="43"/>
        </w:numPr>
        <w:jc w:val="both"/>
        <w:rPr>
          <w:rFonts w:ascii="Tahoma" w:hAnsi="Tahoma" w:cs="Tahoma"/>
        </w:rPr>
      </w:pPr>
      <w:r>
        <w:rPr>
          <w:rFonts w:ascii="Tahoma" w:hAnsi="Tahoma" w:cs="Tahoma"/>
        </w:rPr>
        <w:t xml:space="preserve">zaradi predvidene gradnje nove Infekcijske klinike je predvidena prestavitev in izvedba novega </w:t>
      </w:r>
      <w:proofErr w:type="spellStart"/>
      <w:r>
        <w:rPr>
          <w:rFonts w:ascii="Tahoma" w:hAnsi="Tahoma" w:cs="Tahoma"/>
        </w:rPr>
        <w:t>predizoliranega</w:t>
      </w:r>
      <w:proofErr w:type="spellEnd"/>
      <w:r>
        <w:rPr>
          <w:rFonts w:ascii="Tahoma" w:hAnsi="Tahoma" w:cs="Tahoma"/>
        </w:rPr>
        <w:t xml:space="preserve"> vročevoda DN 250/450 na odseku 4-6,</w:t>
      </w:r>
    </w:p>
    <w:p w14:paraId="0111DC12" w14:textId="77777777" w:rsidR="004E6760" w:rsidRDefault="004E6760" w:rsidP="004E6760">
      <w:pPr>
        <w:numPr>
          <w:ilvl w:val="0"/>
          <w:numId w:val="43"/>
        </w:numPr>
        <w:jc w:val="both"/>
        <w:rPr>
          <w:rFonts w:ascii="Tahoma" w:hAnsi="Tahoma" w:cs="Tahoma"/>
        </w:rPr>
      </w:pPr>
      <w:r>
        <w:rPr>
          <w:rFonts w:ascii="Tahoma" w:hAnsi="Tahoma" w:cs="Tahoma"/>
        </w:rPr>
        <w:t xml:space="preserve">demontaža obstoječega vročevoda DN 250 in opuščenega parovoda DN 65 v kineti in vgradnja novega </w:t>
      </w:r>
      <w:proofErr w:type="spellStart"/>
      <w:r>
        <w:rPr>
          <w:rFonts w:ascii="Tahoma" w:hAnsi="Tahoma" w:cs="Tahoma"/>
        </w:rPr>
        <w:t>predizoliranega</w:t>
      </w:r>
      <w:proofErr w:type="spellEnd"/>
      <w:r>
        <w:rPr>
          <w:rFonts w:ascii="Tahoma" w:hAnsi="Tahoma" w:cs="Tahoma"/>
        </w:rPr>
        <w:t xml:space="preserve"> vročevoda DN 250/450 po isti trasi na odseku 6 – 8.1,</w:t>
      </w:r>
    </w:p>
    <w:p w14:paraId="2534625A" w14:textId="77777777" w:rsidR="004E6760" w:rsidRDefault="004E6760" w:rsidP="004E6760">
      <w:pPr>
        <w:numPr>
          <w:ilvl w:val="0"/>
          <w:numId w:val="43"/>
        </w:numPr>
        <w:jc w:val="both"/>
        <w:rPr>
          <w:rFonts w:ascii="Tahoma" w:hAnsi="Tahoma" w:cs="Tahoma"/>
        </w:rPr>
      </w:pPr>
      <w:r>
        <w:rPr>
          <w:rFonts w:ascii="Tahoma" w:hAnsi="Tahoma" w:cs="Tahoma"/>
        </w:rPr>
        <w:t xml:space="preserve">demontaža obstoječega vročevoda DN 250 v kineti in vgradnja novega </w:t>
      </w:r>
      <w:proofErr w:type="spellStart"/>
      <w:r>
        <w:rPr>
          <w:rFonts w:ascii="Tahoma" w:hAnsi="Tahoma" w:cs="Tahoma"/>
        </w:rPr>
        <w:t>predizoliranega</w:t>
      </w:r>
      <w:proofErr w:type="spellEnd"/>
      <w:r>
        <w:rPr>
          <w:rFonts w:ascii="Tahoma" w:hAnsi="Tahoma" w:cs="Tahoma"/>
        </w:rPr>
        <w:t xml:space="preserve"> vročevoda DN 250/450 po isti trasi na odseku 8.1 – 9.1,</w:t>
      </w:r>
    </w:p>
    <w:p w14:paraId="65ADD8EE" w14:textId="77777777" w:rsidR="004E6760" w:rsidRDefault="004E6760" w:rsidP="004E6760">
      <w:pPr>
        <w:numPr>
          <w:ilvl w:val="0"/>
          <w:numId w:val="43"/>
        </w:numPr>
        <w:jc w:val="both"/>
        <w:rPr>
          <w:rFonts w:ascii="Tahoma" w:hAnsi="Tahoma" w:cs="Tahoma"/>
        </w:rPr>
      </w:pPr>
      <w:r>
        <w:rPr>
          <w:rFonts w:ascii="Tahoma" w:hAnsi="Tahoma" w:cs="Tahoma"/>
        </w:rPr>
        <w:t xml:space="preserve">zamenjava obstoječega vročevoda DN 150/250 z novim </w:t>
      </w:r>
      <w:proofErr w:type="spellStart"/>
      <w:r>
        <w:rPr>
          <w:rFonts w:ascii="Tahoma" w:hAnsi="Tahoma" w:cs="Tahoma"/>
        </w:rPr>
        <w:t>predizoliranim</w:t>
      </w:r>
      <w:proofErr w:type="spellEnd"/>
      <w:r>
        <w:rPr>
          <w:rFonts w:ascii="Tahoma" w:hAnsi="Tahoma" w:cs="Tahoma"/>
        </w:rPr>
        <w:t xml:space="preserve"> cevovodom dimenzije DN 150/250 na odseku 7- 12,</w:t>
      </w:r>
    </w:p>
    <w:p w14:paraId="59681DAE" w14:textId="77777777" w:rsidR="004E6760" w:rsidRDefault="004E6760" w:rsidP="004E6760">
      <w:pPr>
        <w:numPr>
          <w:ilvl w:val="0"/>
          <w:numId w:val="43"/>
        </w:numPr>
        <w:jc w:val="both"/>
        <w:rPr>
          <w:rFonts w:ascii="Tahoma" w:hAnsi="Tahoma" w:cs="Tahoma"/>
        </w:rPr>
      </w:pPr>
      <w:r>
        <w:rPr>
          <w:rFonts w:ascii="Tahoma" w:hAnsi="Tahoma" w:cs="Tahoma"/>
        </w:rPr>
        <w:t>izvedba začasne navezave priključnega vročevoda za obstoječo Infekcijsko kliniko na prestavljeni vročevod ob Bohoričevi ulici (za čas do začetka gradnje nove klinike).</w:t>
      </w:r>
    </w:p>
    <w:p w14:paraId="0A477E12" w14:textId="77777777" w:rsidR="004E6760" w:rsidRDefault="004E6760" w:rsidP="004E6760">
      <w:pPr>
        <w:jc w:val="both"/>
        <w:rPr>
          <w:rFonts w:ascii="Tahoma" w:hAnsi="Tahoma" w:cs="Tahoma"/>
        </w:rPr>
      </w:pPr>
    </w:p>
    <w:p w14:paraId="73BC348E" w14:textId="77777777" w:rsidR="004E6760" w:rsidRDefault="004E6760" w:rsidP="004E6760">
      <w:pPr>
        <w:jc w:val="both"/>
        <w:rPr>
          <w:rFonts w:ascii="Tahoma" w:hAnsi="Tahoma" w:cs="Tahoma"/>
        </w:rPr>
      </w:pPr>
      <w:r>
        <w:rPr>
          <w:rFonts w:ascii="Tahoma" w:hAnsi="Tahoma" w:cs="Tahoma"/>
        </w:rPr>
        <w:t>Jašek JA 1002 je bil leta 2017 v celoti obnovljen.</w:t>
      </w:r>
    </w:p>
    <w:p w14:paraId="16391862" w14:textId="77777777" w:rsidR="004E6760" w:rsidRDefault="004E6760" w:rsidP="004E6760">
      <w:pPr>
        <w:jc w:val="both"/>
        <w:rPr>
          <w:rFonts w:ascii="Tahoma" w:hAnsi="Tahoma" w:cs="Tahoma"/>
        </w:rPr>
      </w:pPr>
    </w:p>
    <w:p w14:paraId="2769378D" w14:textId="77777777" w:rsidR="004E6760" w:rsidRPr="00CB4318" w:rsidRDefault="004E6760" w:rsidP="004E6760">
      <w:pPr>
        <w:jc w:val="both"/>
        <w:rPr>
          <w:rFonts w:ascii="Tahoma" w:hAnsi="Tahoma" w:cs="Tahoma"/>
        </w:rPr>
      </w:pPr>
      <w:r w:rsidRPr="00CB4318">
        <w:rPr>
          <w:rFonts w:ascii="Tahoma" w:hAnsi="Tahoma" w:cs="Tahoma"/>
        </w:rPr>
        <w:t xml:space="preserve">Višinskih podatkov o obstoječem vročevodu in parovodu na večjem delu trase ni. </w:t>
      </w:r>
    </w:p>
    <w:p w14:paraId="0A84EECC" w14:textId="77777777" w:rsidR="004E6760" w:rsidRDefault="004E6760" w:rsidP="004E6760">
      <w:pPr>
        <w:jc w:val="both"/>
        <w:rPr>
          <w:rFonts w:ascii="Tahoma" w:hAnsi="Tahoma" w:cs="Tahoma"/>
        </w:rPr>
      </w:pPr>
    </w:p>
    <w:p w14:paraId="28C9C208" w14:textId="77777777" w:rsidR="004E6760" w:rsidRDefault="004E6760" w:rsidP="004E6760">
      <w:pPr>
        <w:jc w:val="both"/>
        <w:rPr>
          <w:rFonts w:ascii="Tahoma" w:hAnsi="Tahoma" w:cs="Tahoma"/>
        </w:rPr>
      </w:pPr>
      <w:r w:rsidRPr="00EC011E">
        <w:rPr>
          <w:rFonts w:ascii="Tahoma" w:hAnsi="Tahoma" w:cs="Tahoma"/>
        </w:rPr>
        <w:t xml:space="preserve">Lokacija in obseg </w:t>
      </w:r>
      <w:r>
        <w:rPr>
          <w:rFonts w:ascii="Tahoma" w:hAnsi="Tahoma" w:cs="Tahoma"/>
        </w:rPr>
        <w:t>sanacije</w:t>
      </w:r>
      <w:r w:rsidRPr="00EC011E">
        <w:rPr>
          <w:rFonts w:ascii="Tahoma" w:hAnsi="Tahoma" w:cs="Tahoma"/>
        </w:rPr>
        <w:t xml:space="preserve"> </w:t>
      </w:r>
      <w:r>
        <w:rPr>
          <w:rFonts w:ascii="Tahoma" w:hAnsi="Tahoma" w:cs="Tahoma"/>
        </w:rPr>
        <w:t>sta</w:t>
      </w:r>
      <w:r w:rsidRPr="00EC011E">
        <w:rPr>
          <w:rFonts w:ascii="Tahoma" w:hAnsi="Tahoma" w:cs="Tahoma"/>
        </w:rPr>
        <w:t xml:space="preserve"> razvidna iz situacije</w:t>
      </w:r>
      <w:r>
        <w:rPr>
          <w:rFonts w:ascii="Tahoma" w:hAnsi="Tahoma" w:cs="Tahoma"/>
        </w:rPr>
        <w:t>, ki je kot priloga sestavni del te razpisne dokumentacije</w:t>
      </w:r>
      <w:r w:rsidRPr="00EC011E">
        <w:rPr>
          <w:rFonts w:ascii="Tahoma" w:hAnsi="Tahoma" w:cs="Tahoma"/>
        </w:rPr>
        <w:t>.</w:t>
      </w:r>
    </w:p>
    <w:p w14:paraId="5F25700A" w14:textId="77777777" w:rsidR="004E6760" w:rsidRDefault="004E6760" w:rsidP="004E6760">
      <w:pPr>
        <w:jc w:val="both"/>
        <w:rPr>
          <w:rFonts w:ascii="Tahoma" w:hAnsi="Tahoma" w:cs="Tahoma"/>
        </w:rPr>
      </w:pPr>
    </w:p>
    <w:p w14:paraId="3A48263F" w14:textId="77777777" w:rsidR="004E6760" w:rsidRPr="00CB4318" w:rsidRDefault="004E6760" w:rsidP="004E6760">
      <w:pPr>
        <w:jc w:val="both"/>
        <w:rPr>
          <w:rFonts w:ascii="Tahoma" w:hAnsi="Tahoma" w:cs="Tahoma"/>
          <w:i/>
        </w:rPr>
      </w:pPr>
      <w:r w:rsidRPr="00CB4318">
        <w:rPr>
          <w:rFonts w:ascii="Tahoma" w:hAnsi="Tahoma" w:cs="Tahoma"/>
          <w:i/>
        </w:rPr>
        <w:t>Strojno instalacijska dela:</w:t>
      </w:r>
    </w:p>
    <w:p w14:paraId="7CF006F7" w14:textId="77777777" w:rsidR="004E6760" w:rsidRDefault="004E6760" w:rsidP="004E6760">
      <w:pPr>
        <w:jc w:val="both"/>
        <w:rPr>
          <w:rFonts w:ascii="Tahoma" w:hAnsi="Tahoma" w:cs="Tahoma"/>
        </w:rPr>
      </w:pPr>
    </w:p>
    <w:p w14:paraId="1F4827E5" w14:textId="77777777" w:rsidR="004E6760" w:rsidRDefault="004E6760" w:rsidP="004E6760">
      <w:pPr>
        <w:jc w:val="both"/>
        <w:rPr>
          <w:rFonts w:ascii="Tahoma" w:hAnsi="Tahoma" w:cs="Tahoma"/>
          <w:b/>
        </w:rPr>
      </w:pPr>
      <w:r w:rsidRPr="00EC011E">
        <w:rPr>
          <w:rFonts w:ascii="Tahoma" w:hAnsi="Tahoma" w:cs="Tahoma"/>
          <w:b/>
        </w:rPr>
        <w:t>Opis sanacijskih del</w:t>
      </w:r>
      <w:r>
        <w:rPr>
          <w:rFonts w:ascii="Tahoma" w:hAnsi="Tahoma" w:cs="Tahoma"/>
          <w:b/>
        </w:rPr>
        <w:t xml:space="preserve"> sekundarnega vročevod</w:t>
      </w:r>
      <w:r w:rsidR="00BC1286">
        <w:rPr>
          <w:rFonts w:ascii="Tahoma" w:hAnsi="Tahoma" w:cs="Tahoma"/>
          <w:b/>
        </w:rPr>
        <w:t>a in parovoda v skupni kineti (odsek 1-4</w:t>
      </w:r>
      <w:r>
        <w:rPr>
          <w:rFonts w:ascii="Tahoma" w:hAnsi="Tahoma" w:cs="Tahoma"/>
          <w:b/>
        </w:rPr>
        <w:t>):</w:t>
      </w:r>
    </w:p>
    <w:p w14:paraId="2E2F40E7" w14:textId="77777777" w:rsidR="004E6760" w:rsidRDefault="004E6760" w:rsidP="004E6760">
      <w:pPr>
        <w:jc w:val="both"/>
        <w:rPr>
          <w:rFonts w:ascii="Tahoma" w:hAnsi="Tahoma" w:cs="Tahoma"/>
        </w:rPr>
      </w:pPr>
    </w:p>
    <w:p w14:paraId="65D9A70C" w14:textId="77777777" w:rsidR="004E6760" w:rsidRDefault="004E6760" w:rsidP="004E6760">
      <w:pPr>
        <w:jc w:val="both"/>
        <w:rPr>
          <w:rFonts w:ascii="Tahoma" w:hAnsi="Tahoma" w:cs="Tahoma"/>
        </w:rPr>
      </w:pPr>
      <w:r w:rsidRPr="00EC011E">
        <w:rPr>
          <w:rFonts w:ascii="Tahoma" w:hAnsi="Tahoma" w:cs="Tahoma"/>
        </w:rPr>
        <w:t xml:space="preserve">Predmet vzdrževalnih del </w:t>
      </w:r>
      <w:r>
        <w:rPr>
          <w:rFonts w:ascii="Tahoma" w:hAnsi="Tahoma" w:cs="Tahoma"/>
        </w:rPr>
        <w:t xml:space="preserve">je sekundarni </w:t>
      </w:r>
      <w:r w:rsidRPr="00EC011E">
        <w:rPr>
          <w:rFonts w:ascii="Tahoma" w:hAnsi="Tahoma" w:cs="Tahoma"/>
        </w:rPr>
        <w:t>vročevod dimenzij</w:t>
      </w:r>
      <w:r>
        <w:rPr>
          <w:rFonts w:ascii="Tahoma" w:hAnsi="Tahoma" w:cs="Tahoma"/>
        </w:rPr>
        <w:t xml:space="preserve">e DN 250 in parovod DN 125 v skupni </w:t>
      </w:r>
      <w:r w:rsidRPr="00EC011E">
        <w:rPr>
          <w:rFonts w:ascii="Tahoma" w:hAnsi="Tahoma" w:cs="Tahoma"/>
        </w:rPr>
        <w:t>armiranobetonski kineti dimenzij</w:t>
      </w:r>
      <w:r>
        <w:rPr>
          <w:rFonts w:ascii="Tahoma" w:hAnsi="Tahoma" w:cs="Tahoma"/>
        </w:rPr>
        <w:t xml:space="preserve">e 130x61 cm </w:t>
      </w:r>
      <w:r w:rsidRPr="00CB4318">
        <w:rPr>
          <w:rFonts w:ascii="Tahoma" w:hAnsi="Tahoma" w:cs="Tahoma"/>
        </w:rPr>
        <w:t>(zanesljivih podatkov o velikosti kinete ni)</w:t>
      </w:r>
      <w:r>
        <w:rPr>
          <w:rFonts w:ascii="Tahoma" w:hAnsi="Tahoma" w:cs="Tahoma"/>
        </w:rPr>
        <w:t xml:space="preserve">. </w:t>
      </w:r>
      <w:r w:rsidRPr="00EC011E">
        <w:rPr>
          <w:rFonts w:ascii="Tahoma" w:hAnsi="Tahoma" w:cs="Tahoma"/>
        </w:rPr>
        <w:t>Razlog za vzdrževalna dela so gradbene napake in poškodbe na kinet</w:t>
      </w:r>
      <w:r>
        <w:rPr>
          <w:rFonts w:ascii="Tahoma" w:hAnsi="Tahoma" w:cs="Tahoma"/>
        </w:rPr>
        <w:t>ah ter</w:t>
      </w:r>
      <w:r w:rsidRPr="00EC011E">
        <w:rPr>
          <w:rFonts w:ascii="Tahoma" w:hAnsi="Tahoma" w:cs="Tahoma"/>
        </w:rPr>
        <w:t xml:space="preserve"> z njimi povezan</w:t>
      </w:r>
      <w:r>
        <w:rPr>
          <w:rFonts w:ascii="Tahoma" w:hAnsi="Tahoma" w:cs="Tahoma"/>
        </w:rPr>
        <w:t>a</w:t>
      </w:r>
      <w:r w:rsidRPr="00EC011E">
        <w:rPr>
          <w:rFonts w:ascii="Tahoma" w:hAnsi="Tahoma" w:cs="Tahoma"/>
        </w:rPr>
        <w:t xml:space="preserve"> korozijsk</w:t>
      </w:r>
      <w:r>
        <w:rPr>
          <w:rFonts w:ascii="Tahoma" w:hAnsi="Tahoma" w:cs="Tahoma"/>
        </w:rPr>
        <w:t xml:space="preserve">a </w:t>
      </w:r>
      <w:r w:rsidRPr="00EC011E">
        <w:rPr>
          <w:rFonts w:ascii="Tahoma" w:hAnsi="Tahoma" w:cs="Tahoma"/>
        </w:rPr>
        <w:t>ogroženost vročevodnih cevi.</w:t>
      </w:r>
    </w:p>
    <w:p w14:paraId="69EA5BFC" w14:textId="77777777" w:rsidR="004E6760" w:rsidRPr="00EC011E" w:rsidRDefault="004E6760" w:rsidP="004E6760">
      <w:pPr>
        <w:jc w:val="both"/>
        <w:rPr>
          <w:rFonts w:ascii="Tahoma" w:hAnsi="Tahoma" w:cs="Tahoma"/>
        </w:rPr>
      </w:pPr>
    </w:p>
    <w:p w14:paraId="5ED7D093" w14:textId="77777777" w:rsidR="004E6760" w:rsidRPr="00EC011E" w:rsidRDefault="004E6760" w:rsidP="004E6760">
      <w:pPr>
        <w:jc w:val="both"/>
        <w:rPr>
          <w:rFonts w:ascii="Tahoma" w:hAnsi="Tahoma" w:cs="Tahoma"/>
        </w:rPr>
      </w:pPr>
      <w:r w:rsidRPr="00EC011E">
        <w:rPr>
          <w:rFonts w:ascii="Tahoma" w:hAnsi="Tahoma" w:cs="Tahoma"/>
        </w:rPr>
        <w:t>Strojna vzdrževalna dela obsegajo naslednje posege:</w:t>
      </w:r>
    </w:p>
    <w:p w14:paraId="1869852D" w14:textId="77777777" w:rsidR="004E6760" w:rsidRPr="00EC011E" w:rsidRDefault="004E6760" w:rsidP="004E6760">
      <w:pPr>
        <w:numPr>
          <w:ilvl w:val="0"/>
          <w:numId w:val="40"/>
        </w:numPr>
        <w:ind w:left="786"/>
        <w:jc w:val="both"/>
        <w:rPr>
          <w:rFonts w:ascii="Tahoma" w:hAnsi="Tahoma" w:cs="Tahoma"/>
        </w:rPr>
      </w:pPr>
      <w:r w:rsidRPr="00EC011E">
        <w:rPr>
          <w:rFonts w:ascii="Tahoma" w:hAnsi="Tahoma" w:cs="Tahoma"/>
        </w:rPr>
        <w:t>demontažo toplotne izolacije</w:t>
      </w:r>
      <w:r>
        <w:rPr>
          <w:rFonts w:ascii="Tahoma" w:hAnsi="Tahoma" w:cs="Tahoma"/>
        </w:rPr>
        <w:t>,</w:t>
      </w:r>
    </w:p>
    <w:p w14:paraId="2326C6CC" w14:textId="77777777" w:rsidR="004E6760" w:rsidRPr="00EC011E" w:rsidRDefault="004E6760" w:rsidP="004E6760">
      <w:pPr>
        <w:numPr>
          <w:ilvl w:val="0"/>
          <w:numId w:val="40"/>
        </w:numPr>
        <w:ind w:left="786"/>
        <w:jc w:val="both"/>
        <w:rPr>
          <w:rFonts w:ascii="Tahoma" w:hAnsi="Tahoma" w:cs="Tahoma"/>
        </w:rPr>
      </w:pPr>
      <w:r w:rsidRPr="00EC011E">
        <w:rPr>
          <w:rFonts w:ascii="Tahoma" w:hAnsi="Tahoma" w:cs="Tahoma"/>
        </w:rPr>
        <w:t>čiščenje cevi in podpor na celotni trasi</w:t>
      </w:r>
      <w:r>
        <w:rPr>
          <w:rFonts w:ascii="Tahoma" w:hAnsi="Tahoma" w:cs="Tahoma"/>
        </w:rPr>
        <w:t>,</w:t>
      </w:r>
    </w:p>
    <w:p w14:paraId="21A54379" w14:textId="77777777" w:rsidR="004E6760" w:rsidRPr="00EC011E" w:rsidRDefault="004E6760" w:rsidP="004E6760">
      <w:pPr>
        <w:numPr>
          <w:ilvl w:val="0"/>
          <w:numId w:val="40"/>
        </w:numPr>
        <w:ind w:left="786"/>
        <w:jc w:val="both"/>
        <w:rPr>
          <w:rFonts w:ascii="Tahoma" w:hAnsi="Tahoma" w:cs="Tahoma"/>
        </w:rPr>
      </w:pPr>
      <w:r w:rsidRPr="00EC011E">
        <w:rPr>
          <w:rFonts w:ascii="Tahoma" w:hAnsi="Tahoma" w:cs="Tahoma"/>
        </w:rPr>
        <w:t>vizualno kontrolo stanja cevi in podpor z določitvijo kritičnih mest, po potrebi meritev debeline stene cevi</w:t>
      </w:r>
      <w:r>
        <w:rPr>
          <w:rFonts w:ascii="Tahoma" w:hAnsi="Tahoma" w:cs="Tahoma"/>
        </w:rPr>
        <w:t>,</w:t>
      </w:r>
    </w:p>
    <w:p w14:paraId="5C1A37BF" w14:textId="77777777" w:rsidR="004E6760" w:rsidRPr="00EC011E" w:rsidRDefault="004E6760" w:rsidP="004E6760">
      <w:pPr>
        <w:numPr>
          <w:ilvl w:val="0"/>
          <w:numId w:val="40"/>
        </w:numPr>
        <w:ind w:left="786"/>
        <w:jc w:val="both"/>
        <w:rPr>
          <w:rFonts w:ascii="Tahoma" w:hAnsi="Tahoma" w:cs="Tahoma"/>
          <w:b/>
        </w:rPr>
      </w:pPr>
      <w:r w:rsidRPr="00EC011E">
        <w:rPr>
          <w:rFonts w:ascii="Tahoma" w:hAnsi="Tahoma" w:cs="Tahoma"/>
        </w:rPr>
        <w:t xml:space="preserve">izrez poškodovanega dela cevovoda (raven odsek, segment loka) – pri tem mora biti izvajalec pazljiv </w:t>
      </w:r>
      <w:r w:rsidRPr="004E6760">
        <w:rPr>
          <w:rFonts w:ascii="Tahoma" w:hAnsi="Tahoma" w:cs="Tahoma"/>
        </w:rPr>
        <w:t xml:space="preserve">na </w:t>
      </w:r>
      <w:r w:rsidRPr="00CB4318">
        <w:rPr>
          <w:rFonts w:ascii="Tahoma" w:hAnsi="Tahoma" w:cs="Tahoma"/>
        </w:rPr>
        <w:t xml:space="preserve">ohranitev </w:t>
      </w:r>
      <w:proofErr w:type="spellStart"/>
      <w:r w:rsidRPr="00CB4318">
        <w:rPr>
          <w:rFonts w:ascii="Tahoma" w:hAnsi="Tahoma" w:cs="Tahoma"/>
        </w:rPr>
        <w:t>prednapetja</w:t>
      </w:r>
      <w:proofErr w:type="spellEnd"/>
      <w:r w:rsidRPr="00CB4318">
        <w:rPr>
          <w:rFonts w:ascii="Tahoma" w:hAnsi="Tahoma" w:cs="Tahoma"/>
        </w:rPr>
        <w:t xml:space="preserve"> cevovoda</w:t>
      </w:r>
      <w:r>
        <w:rPr>
          <w:rFonts w:ascii="Tahoma" w:hAnsi="Tahoma" w:cs="Tahoma"/>
        </w:rPr>
        <w:t>,</w:t>
      </w:r>
    </w:p>
    <w:p w14:paraId="74D97C77" w14:textId="77777777" w:rsidR="004E6760" w:rsidRPr="00EC011E" w:rsidRDefault="004E6760" w:rsidP="004E6760">
      <w:pPr>
        <w:numPr>
          <w:ilvl w:val="0"/>
          <w:numId w:val="40"/>
        </w:numPr>
        <w:ind w:left="786"/>
        <w:jc w:val="both"/>
        <w:rPr>
          <w:rFonts w:ascii="Tahoma" w:hAnsi="Tahoma" w:cs="Tahoma"/>
        </w:rPr>
      </w:pPr>
      <w:r w:rsidRPr="00EC011E">
        <w:rPr>
          <w:rFonts w:ascii="Tahoma" w:hAnsi="Tahoma" w:cs="Tahoma"/>
        </w:rPr>
        <w:t xml:space="preserve">pripravo nadomestnega kosa (odsek ravne cevi, segment loka) in njegova </w:t>
      </w:r>
      <w:proofErr w:type="spellStart"/>
      <w:r w:rsidRPr="00EC011E">
        <w:rPr>
          <w:rFonts w:ascii="Tahoma" w:hAnsi="Tahoma" w:cs="Tahoma"/>
        </w:rPr>
        <w:t>uvaritev</w:t>
      </w:r>
      <w:proofErr w:type="spellEnd"/>
      <w:r>
        <w:rPr>
          <w:rFonts w:ascii="Tahoma" w:hAnsi="Tahoma" w:cs="Tahoma"/>
        </w:rPr>
        <w:t>,</w:t>
      </w:r>
    </w:p>
    <w:p w14:paraId="5688D884" w14:textId="77777777" w:rsidR="004E6760" w:rsidRPr="00EC011E" w:rsidRDefault="004E6760" w:rsidP="004E6760">
      <w:pPr>
        <w:numPr>
          <w:ilvl w:val="0"/>
          <w:numId w:val="40"/>
        </w:numPr>
        <w:ind w:left="786"/>
        <w:jc w:val="both"/>
        <w:rPr>
          <w:rFonts w:ascii="Tahoma" w:hAnsi="Tahoma" w:cs="Tahoma"/>
        </w:rPr>
      </w:pPr>
      <w:r w:rsidRPr="00EC011E">
        <w:rPr>
          <w:rFonts w:ascii="Tahoma" w:hAnsi="Tahoma" w:cs="Tahoma"/>
        </w:rPr>
        <w:t xml:space="preserve">100% </w:t>
      </w:r>
      <w:proofErr w:type="spellStart"/>
      <w:r w:rsidRPr="00EC011E">
        <w:rPr>
          <w:rFonts w:ascii="Tahoma" w:hAnsi="Tahoma" w:cs="Tahoma"/>
        </w:rPr>
        <w:t>rentgenizacijo</w:t>
      </w:r>
      <w:proofErr w:type="spellEnd"/>
      <w:r w:rsidRPr="00EC011E">
        <w:rPr>
          <w:rFonts w:ascii="Tahoma" w:hAnsi="Tahoma" w:cs="Tahoma"/>
        </w:rPr>
        <w:t xml:space="preserve"> zvarov</w:t>
      </w:r>
      <w:r>
        <w:rPr>
          <w:rFonts w:ascii="Tahoma" w:hAnsi="Tahoma" w:cs="Tahoma"/>
        </w:rPr>
        <w:t>,</w:t>
      </w:r>
    </w:p>
    <w:p w14:paraId="5AE72062" w14:textId="77777777" w:rsidR="004E6760" w:rsidRPr="00EC011E" w:rsidRDefault="004E6760" w:rsidP="004E6760">
      <w:pPr>
        <w:numPr>
          <w:ilvl w:val="0"/>
          <w:numId w:val="40"/>
        </w:numPr>
        <w:ind w:left="786"/>
        <w:jc w:val="both"/>
        <w:rPr>
          <w:rFonts w:ascii="Tahoma" w:hAnsi="Tahoma" w:cs="Tahoma"/>
        </w:rPr>
      </w:pPr>
      <w:r w:rsidRPr="00EC011E">
        <w:rPr>
          <w:rFonts w:ascii="Tahoma" w:hAnsi="Tahoma" w:cs="Tahoma"/>
        </w:rPr>
        <w:t>po potrebi sanacijo ali zamenjavo podpore</w:t>
      </w:r>
      <w:r>
        <w:rPr>
          <w:rFonts w:ascii="Tahoma" w:hAnsi="Tahoma" w:cs="Tahoma"/>
        </w:rPr>
        <w:t>,</w:t>
      </w:r>
    </w:p>
    <w:p w14:paraId="6FD24709" w14:textId="77777777" w:rsidR="004E6760" w:rsidRPr="00EC011E" w:rsidRDefault="004E6760" w:rsidP="004E6760">
      <w:pPr>
        <w:numPr>
          <w:ilvl w:val="0"/>
          <w:numId w:val="40"/>
        </w:numPr>
        <w:ind w:left="786"/>
        <w:jc w:val="both"/>
        <w:rPr>
          <w:rFonts w:ascii="Tahoma" w:hAnsi="Tahoma" w:cs="Tahoma"/>
        </w:rPr>
      </w:pPr>
      <w:r w:rsidRPr="00EC011E">
        <w:rPr>
          <w:rFonts w:ascii="Tahoma" w:hAnsi="Tahoma" w:cs="Tahoma"/>
        </w:rPr>
        <w:t>dvakratno temeljno barvanje cevi in podpor s premazom za temperaturo do 150 st. C – delo se opravlja na cevovodu ogretem na cca. 70 st. C</w:t>
      </w:r>
      <w:r>
        <w:rPr>
          <w:rFonts w:ascii="Tahoma" w:hAnsi="Tahoma" w:cs="Tahoma"/>
        </w:rPr>
        <w:t>,</w:t>
      </w:r>
    </w:p>
    <w:p w14:paraId="70FC12A3" w14:textId="77777777" w:rsidR="004E6760" w:rsidRDefault="004E6760" w:rsidP="004E6760">
      <w:pPr>
        <w:numPr>
          <w:ilvl w:val="0"/>
          <w:numId w:val="40"/>
        </w:numPr>
        <w:ind w:left="786"/>
        <w:jc w:val="both"/>
        <w:rPr>
          <w:rFonts w:ascii="Tahoma" w:hAnsi="Tahoma" w:cs="Tahoma"/>
        </w:rPr>
      </w:pPr>
      <w:r w:rsidRPr="00EC011E">
        <w:rPr>
          <w:rFonts w:ascii="Tahoma" w:hAnsi="Tahoma" w:cs="Tahoma"/>
        </w:rPr>
        <w:t>ponovno izolacijo cevovoda z neomočljivim in negorljivim izolacijskim materialom ojačenim z Al folijo v oplaščenju iz strešne lepenke, opasane z Al trakovi.</w:t>
      </w:r>
    </w:p>
    <w:p w14:paraId="1163E67D" w14:textId="77777777" w:rsidR="004E6760" w:rsidRDefault="004E6760" w:rsidP="004E6760">
      <w:pPr>
        <w:jc w:val="both"/>
        <w:rPr>
          <w:rFonts w:ascii="Tahoma" w:hAnsi="Tahoma" w:cs="Tahoma"/>
        </w:rPr>
      </w:pPr>
    </w:p>
    <w:p w14:paraId="408DF2D9" w14:textId="77777777" w:rsidR="004E6760" w:rsidRDefault="004E6760" w:rsidP="004E6760">
      <w:pPr>
        <w:jc w:val="both"/>
        <w:rPr>
          <w:rFonts w:ascii="Tahoma" w:hAnsi="Tahoma" w:cs="Tahoma"/>
        </w:rPr>
      </w:pPr>
      <w:r>
        <w:rPr>
          <w:rFonts w:ascii="Tahoma" w:hAnsi="Tahoma" w:cs="Tahoma"/>
        </w:rPr>
        <w:t>Parovod DN 125 se v točki 4 reducira na dimenzijo DN 80 in kot priključni vod za novo Infekcijsko kliniko zapusti skupno kineto.</w:t>
      </w:r>
    </w:p>
    <w:p w14:paraId="20AA3378" w14:textId="77777777" w:rsidR="004E6760" w:rsidRDefault="004E6760" w:rsidP="004E6760">
      <w:pPr>
        <w:jc w:val="both"/>
        <w:rPr>
          <w:rFonts w:ascii="Tahoma" w:hAnsi="Tahoma" w:cs="Tahoma"/>
        </w:rPr>
      </w:pPr>
    </w:p>
    <w:p w14:paraId="3C8544C2" w14:textId="77777777" w:rsidR="004E6760" w:rsidRDefault="004E6760" w:rsidP="004E6760">
      <w:pPr>
        <w:jc w:val="both"/>
        <w:rPr>
          <w:rFonts w:ascii="Tahoma" w:hAnsi="Tahoma" w:cs="Tahoma"/>
        </w:rPr>
      </w:pPr>
      <w:r w:rsidRPr="00EC011E">
        <w:rPr>
          <w:rFonts w:ascii="Tahoma" w:hAnsi="Tahoma" w:cs="Tahoma"/>
        </w:rPr>
        <w:t xml:space="preserve">Zaradi nepoznavanja dejanskega stanja vročevoda so v popisih zajeta vzdrževalna dela na ceveh in podporah ocenjena. Izvajalec mora za vsak izrez dela cevovoda predhodno pridobiti soglasje nadzora </w:t>
      </w:r>
      <w:r w:rsidR="006E3EE4">
        <w:rPr>
          <w:rFonts w:ascii="Tahoma" w:hAnsi="Tahoma" w:cs="Tahoma"/>
        </w:rPr>
        <w:t>naročnika</w:t>
      </w:r>
      <w:r w:rsidRPr="00EC011E">
        <w:rPr>
          <w:rFonts w:ascii="Tahoma" w:hAnsi="Tahoma" w:cs="Tahoma"/>
        </w:rPr>
        <w:t>.</w:t>
      </w:r>
    </w:p>
    <w:p w14:paraId="5FAB88DD" w14:textId="77777777" w:rsidR="006E3EE4" w:rsidRPr="00EC011E" w:rsidRDefault="006E3EE4" w:rsidP="004E6760">
      <w:pPr>
        <w:jc w:val="both"/>
        <w:rPr>
          <w:rFonts w:ascii="Tahoma" w:hAnsi="Tahoma" w:cs="Tahoma"/>
        </w:rPr>
      </w:pPr>
    </w:p>
    <w:p w14:paraId="52AE5D93" w14:textId="77777777" w:rsidR="004E6760" w:rsidRPr="00EC011E" w:rsidRDefault="004E6760" w:rsidP="004E6760">
      <w:pPr>
        <w:jc w:val="both"/>
        <w:rPr>
          <w:rFonts w:ascii="Tahoma" w:hAnsi="Tahoma" w:cs="Tahoma"/>
        </w:rPr>
      </w:pPr>
      <w:r w:rsidRPr="00EC011E">
        <w:rPr>
          <w:rFonts w:ascii="Tahoma" w:hAnsi="Tahoma" w:cs="Tahoma"/>
        </w:rPr>
        <w:t>Ob posegih v cevovod, ki zahtevajo praznjenje omrežja</w:t>
      </w:r>
      <w:r w:rsidR="006E3EE4">
        <w:rPr>
          <w:rFonts w:ascii="Tahoma" w:hAnsi="Tahoma" w:cs="Tahoma"/>
        </w:rPr>
        <w:t>,</w:t>
      </w:r>
      <w:r w:rsidRPr="00EC011E">
        <w:rPr>
          <w:rFonts w:ascii="Tahoma" w:hAnsi="Tahoma" w:cs="Tahoma"/>
        </w:rPr>
        <w:t xml:space="preserve"> naj izvajalec tesno sodeluje z vzdrževalno službo distributerja.</w:t>
      </w:r>
    </w:p>
    <w:p w14:paraId="0648C1B3" w14:textId="77777777" w:rsidR="004E6760" w:rsidRPr="00EC011E" w:rsidRDefault="004E6760" w:rsidP="004E6760">
      <w:pPr>
        <w:jc w:val="both"/>
        <w:rPr>
          <w:rFonts w:ascii="Tahoma" w:hAnsi="Tahoma" w:cs="Tahoma"/>
        </w:rPr>
      </w:pPr>
    </w:p>
    <w:p w14:paraId="303B95B8" w14:textId="77777777" w:rsidR="004E6760" w:rsidRDefault="004E6760" w:rsidP="004E67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Cs w:val="24"/>
        </w:rPr>
      </w:pPr>
      <w:r w:rsidRPr="00EC011E">
        <w:rPr>
          <w:rFonts w:ascii="Tahoma" w:hAnsi="Tahoma" w:cs="Tahoma"/>
          <w:noProof/>
          <w:szCs w:val="24"/>
        </w:rPr>
        <w:t>Obnovo poškodb ali izdelavo novega vročevoda naj se izvede iz jeklenih cevi iz celega</w:t>
      </w:r>
      <w:r>
        <w:rPr>
          <w:rFonts w:ascii="Tahoma" w:hAnsi="Tahoma" w:cs="Tahoma"/>
          <w:noProof/>
          <w:szCs w:val="24"/>
        </w:rPr>
        <w:t xml:space="preserve"> po SIST EN 10216-1 (DIN 2629/DIN 2448 )</w:t>
      </w:r>
      <w:r w:rsidRPr="00EC011E">
        <w:rPr>
          <w:rFonts w:ascii="Tahoma" w:hAnsi="Tahoma" w:cs="Tahoma"/>
          <w:noProof/>
          <w:szCs w:val="24"/>
        </w:rPr>
        <w:t xml:space="preserve">, izdelanih iz materiala </w:t>
      </w:r>
      <w:r>
        <w:rPr>
          <w:rFonts w:ascii="Tahoma" w:hAnsi="Tahoma" w:cs="Tahoma"/>
          <w:noProof/>
          <w:szCs w:val="24"/>
        </w:rPr>
        <w:t>P235H (</w:t>
      </w:r>
      <w:r w:rsidRPr="00EC011E">
        <w:rPr>
          <w:rFonts w:ascii="Tahoma" w:hAnsi="Tahoma" w:cs="Tahoma"/>
          <w:noProof/>
          <w:szCs w:val="24"/>
        </w:rPr>
        <w:t>St 37.0</w:t>
      </w:r>
      <w:r>
        <w:rPr>
          <w:rFonts w:ascii="Tahoma" w:hAnsi="Tahoma" w:cs="Tahoma"/>
          <w:noProof/>
          <w:szCs w:val="24"/>
        </w:rPr>
        <w:t xml:space="preserve"> )</w:t>
      </w:r>
      <w:r w:rsidRPr="00EC011E">
        <w:rPr>
          <w:rFonts w:ascii="Tahoma" w:hAnsi="Tahoma" w:cs="Tahoma"/>
          <w:noProof/>
          <w:szCs w:val="24"/>
        </w:rPr>
        <w:t>, tl</w:t>
      </w:r>
      <w:r>
        <w:rPr>
          <w:rFonts w:ascii="Tahoma" w:hAnsi="Tahoma" w:cs="Tahoma"/>
          <w:noProof/>
          <w:szCs w:val="24"/>
        </w:rPr>
        <w:t xml:space="preserve">ačno preizkušenih do min. 50 bar za cevi do dimenzije DN 250. </w:t>
      </w:r>
      <w:r w:rsidR="006E3EE4">
        <w:rPr>
          <w:rFonts w:ascii="Tahoma" w:hAnsi="Tahoma" w:cs="Tahoma"/>
          <w:noProof/>
          <w:szCs w:val="24"/>
        </w:rPr>
        <w:t>V</w:t>
      </w:r>
      <w:r>
        <w:rPr>
          <w:rFonts w:ascii="Tahoma" w:hAnsi="Tahoma" w:cs="Tahoma"/>
          <w:noProof/>
          <w:szCs w:val="24"/>
        </w:rPr>
        <w:t xml:space="preserve"> kineti je vročevod izoliran s slojem mineralne volne v oplaščenju iz strešne lepenke. </w:t>
      </w:r>
    </w:p>
    <w:p w14:paraId="78EB7554" w14:textId="77777777" w:rsidR="004E6760" w:rsidRDefault="004E6760" w:rsidP="004E67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Cs w:val="24"/>
        </w:rPr>
      </w:pPr>
    </w:p>
    <w:p w14:paraId="7C010E46" w14:textId="77777777" w:rsidR="004E6760" w:rsidRDefault="004E6760" w:rsidP="004E67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Cs w:val="24"/>
        </w:rPr>
      </w:pPr>
      <w:r w:rsidRPr="00EC011E">
        <w:rPr>
          <w:rFonts w:ascii="Tahoma" w:hAnsi="Tahoma" w:cs="Tahoma"/>
          <w:noProof/>
          <w:szCs w:val="24"/>
        </w:rPr>
        <w:t>Obno</w:t>
      </w:r>
      <w:r>
        <w:rPr>
          <w:rFonts w:ascii="Tahoma" w:hAnsi="Tahoma" w:cs="Tahoma"/>
          <w:noProof/>
          <w:szCs w:val="24"/>
        </w:rPr>
        <w:t>vo poškodb ali izdelavo novega parovoda</w:t>
      </w:r>
      <w:r w:rsidRPr="00EC011E">
        <w:rPr>
          <w:rFonts w:ascii="Tahoma" w:hAnsi="Tahoma" w:cs="Tahoma"/>
          <w:noProof/>
          <w:szCs w:val="24"/>
        </w:rPr>
        <w:t xml:space="preserve"> naj se izvede iz jeklenih cevi iz celega</w:t>
      </w:r>
      <w:r>
        <w:rPr>
          <w:rFonts w:ascii="Tahoma" w:hAnsi="Tahoma" w:cs="Tahoma"/>
          <w:noProof/>
          <w:szCs w:val="24"/>
        </w:rPr>
        <w:t xml:space="preserve"> po SIST EN 10216-1 (DIN 2629/DIN 2448 )</w:t>
      </w:r>
      <w:r w:rsidRPr="00EC011E">
        <w:rPr>
          <w:rFonts w:ascii="Tahoma" w:hAnsi="Tahoma" w:cs="Tahoma"/>
          <w:noProof/>
          <w:szCs w:val="24"/>
        </w:rPr>
        <w:t xml:space="preserve">, izdelanih iz materiala </w:t>
      </w:r>
      <w:r>
        <w:rPr>
          <w:rFonts w:ascii="Tahoma" w:hAnsi="Tahoma" w:cs="Tahoma"/>
          <w:noProof/>
          <w:szCs w:val="24"/>
        </w:rPr>
        <w:t>P235GH (</w:t>
      </w:r>
      <w:r w:rsidRPr="00EC011E">
        <w:rPr>
          <w:rFonts w:ascii="Tahoma" w:hAnsi="Tahoma" w:cs="Tahoma"/>
          <w:noProof/>
          <w:szCs w:val="24"/>
        </w:rPr>
        <w:t>St 3</w:t>
      </w:r>
      <w:r>
        <w:rPr>
          <w:rFonts w:ascii="Tahoma" w:hAnsi="Tahoma" w:cs="Tahoma"/>
          <w:noProof/>
          <w:szCs w:val="24"/>
        </w:rPr>
        <w:t>5.8 )</w:t>
      </w:r>
      <w:r w:rsidRPr="00EC011E">
        <w:rPr>
          <w:rFonts w:ascii="Tahoma" w:hAnsi="Tahoma" w:cs="Tahoma"/>
          <w:noProof/>
          <w:szCs w:val="24"/>
        </w:rPr>
        <w:t>, tl</w:t>
      </w:r>
      <w:r>
        <w:rPr>
          <w:rFonts w:ascii="Tahoma" w:hAnsi="Tahoma" w:cs="Tahoma"/>
          <w:noProof/>
          <w:szCs w:val="24"/>
        </w:rPr>
        <w:t xml:space="preserve">ačno preizkušenih do min. 50 bar za cevi do dimenzije DN 250. Parovod je antikorozijsko zaščiten z dvema slojema temeljne barve ter izoliran s slojem mineralne volne v oplaščenju iz strešne lepenke. </w:t>
      </w:r>
    </w:p>
    <w:p w14:paraId="4F8D8FE3" w14:textId="77777777" w:rsidR="004E6760" w:rsidRPr="00EC011E" w:rsidRDefault="004E6760" w:rsidP="004E67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Cs w:val="24"/>
        </w:rPr>
      </w:pPr>
    </w:p>
    <w:p w14:paraId="04D5C612" w14:textId="77777777" w:rsidR="004E6760" w:rsidRPr="004E6760" w:rsidRDefault="001E2E60" w:rsidP="004E6760">
      <w:pPr>
        <w:jc w:val="both"/>
        <w:rPr>
          <w:rFonts w:ascii="Tahoma" w:hAnsi="Tahoma" w:cs="Tahoma"/>
        </w:rPr>
      </w:pPr>
      <w:r>
        <w:rPr>
          <w:rFonts w:ascii="Tahoma" w:hAnsi="Tahoma" w:cs="Tahoma"/>
          <w:b/>
        </w:rPr>
        <w:t xml:space="preserve">Obnova T900 - novi </w:t>
      </w:r>
      <w:proofErr w:type="spellStart"/>
      <w:r>
        <w:rPr>
          <w:rFonts w:ascii="Tahoma" w:hAnsi="Tahoma" w:cs="Tahoma"/>
          <w:b/>
        </w:rPr>
        <w:t>predizolirani</w:t>
      </w:r>
      <w:proofErr w:type="spellEnd"/>
      <w:r>
        <w:rPr>
          <w:rFonts w:ascii="Tahoma" w:hAnsi="Tahoma" w:cs="Tahoma"/>
          <w:b/>
        </w:rPr>
        <w:t xml:space="preserve"> vročevod DN 250/450 </w:t>
      </w:r>
      <w:r w:rsidRPr="00B34040">
        <w:rPr>
          <w:rFonts w:ascii="Tahoma" w:hAnsi="Tahoma" w:cs="Tahoma"/>
          <w:b/>
        </w:rPr>
        <w:t xml:space="preserve">(odsek </w:t>
      </w:r>
      <w:r>
        <w:rPr>
          <w:rFonts w:ascii="Tahoma" w:hAnsi="Tahoma" w:cs="Tahoma"/>
          <w:b/>
        </w:rPr>
        <w:t>4 – 9.1)</w:t>
      </w:r>
      <w:r w:rsidRPr="00B34040">
        <w:rPr>
          <w:rFonts w:ascii="Tahoma" w:hAnsi="Tahoma" w:cs="Tahoma"/>
          <w:b/>
        </w:rPr>
        <w:t>:</w:t>
      </w:r>
    </w:p>
    <w:p w14:paraId="181C4269" w14:textId="77777777" w:rsidR="001E2E60" w:rsidRDefault="001E2E60" w:rsidP="001E2E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Cs w:val="24"/>
        </w:rPr>
      </w:pPr>
    </w:p>
    <w:p w14:paraId="0F2C6D85" w14:textId="77777777" w:rsidR="001E2E60" w:rsidRDefault="001E2E60" w:rsidP="001E2E60">
      <w:pPr>
        <w:jc w:val="both"/>
        <w:rPr>
          <w:rFonts w:ascii="Tahoma" w:hAnsi="Tahoma" w:cs="Tahoma"/>
        </w:rPr>
      </w:pPr>
      <w:r w:rsidRPr="00EE20A8">
        <w:rPr>
          <w:rFonts w:ascii="Tahoma" w:hAnsi="Tahoma" w:cs="Tahoma"/>
        </w:rPr>
        <w:t>Zaradi predvidene gradnje nove Infekcijske klinike je treba del trase, ki poteka v območju bodoče gradbene jame</w:t>
      </w:r>
      <w:r>
        <w:rPr>
          <w:rFonts w:ascii="Tahoma" w:hAnsi="Tahoma" w:cs="Tahoma"/>
        </w:rPr>
        <w:t>,</w:t>
      </w:r>
      <w:r w:rsidRPr="00EE20A8">
        <w:rPr>
          <w:rFonts w:ascii="Tahoma" w:hAnsi="Tahoma" w:cs="Tahoma"/>
        </w:rPr>
        <w:t xml:space="preserve"> prestaviti. Predvidena je prestavitev v rob parcele klinike vzdolž Bohoričeve ulice. Mesto priklopa na obstoječi vročevod v kineti je točka 4</w:t>
      </w:r>
      <w:r>
        <w:rPr>
          <w:rFonts w:ascii="Tahoma" w:hAnsi="Tahoma" w:cs="Tahoma"/>
        </w:rPr>
        <w:t xml:space="preserve">, na tem mestu je predviden nov vročevod DN 250 v kineti velikosti 150x80 cm dolžine 4,5 m. Po izstopu iz kinete preide cevovod iz cevi iz celega na </w:t>
      </w:r>
      <w:proofErr w:type="spellStart"/>
      <w:r>
        <w:rPr>
          <w:rFonts w:ascii="Tahoma" w:hAnsi="Tahoma" w:cs="Tahoma"/>
        </w:rPr>
        <w:t>predizolirane</w:t>
      </w:r>
      <w:proofErr w:type="spellEnd"/>
      <w:r>
        <w:rPr>
          <w:rFonts w:ascii="Tahoma" w:hAnsi="Tahoma" w:cs="Tahoma"/>
        </w:rPr>
        <w:t xml:space="preserve"> cevi dimenzije DN 250/450. Takoj za izstopom iz kinete je predviden </w:t>
      </w:r>
      <w:proofErr w:type="spellStart"/>
      <w:r>
        <w:rPr>
          <w:rFonts w:ascii="Tahoma" w:hAnsi="Tahoma" w:cs="Tahoma"/>
        </w:rPr>
        <w:t>predizolirani</w:t>
      </w:r>
      <w:proofErr w:type="spellEnd"/>
      <w:r>
        <w:rPr>
          <w:rFonts w:ascii="Tahoma" w:hAnsi="Tahoma" w:cs="Tahoma"/>
        </w:rPr>
        <w:t xml:space="preserve"> pravokotni odcep navzdol dimenzije DN 250/100 ( točka 4.0 ) za bodočo Infekcijsko kliniko. Na ta odcep se bo navezal obstoječi priključni vročevod za kliniko, da bo omogočena njena oskrba s toploto do začetka gradnje.</w:t>
      </w:r>
    </w:p>
    <w:p w14:paraId="367243B6" w14:textId="77777777" w:rsidR="001E2E60" w:rsidRDefault="001E2E60" w:rsidP="001E2E60">
      <w:pPr>
        <w:jc w:val="both"/>
        <w:rPr>
          <w:rFonts w:ascii="Tahoma" w:hAnsi="Tahoma" w:cs="Tahoma"/>
        </w:rPr>
      </w:pPr>
    </w:p>
    <w:p w14:paraId="589C6007" w14:textId="77777777" w:rsidR="001E2E60" w:rsidRDefault="001E2E60" w:rsidP="001E2E60">
      <w:pPr>
        <w:jc w:val="both"/>
        <w:rPr>
          <w:rFonts w:ascii="Tahoma" w:hAnsi="Tahoma" w:cs="Tahoma"/>
        </w:rPr>
      </w:pPr>
      <w:r>
        <w:rPr>
          <w:rFonts w:ascii="Tahoma" w:hAnsi="Tahoma" w:cs="Tahoma"/>
        </w:rPr>
        <w:t xml:space="preserve">Trasa vročevoda se nadaljuje proti zahodu in na odseku 4.2 – 4.3 prečka obstoječi podzemni hodnik velikosti cca. 3x2,2 m ter hodniku </w:t>
      </w:r>
      <w:proofErr w:type="spellStart"/>
      <w:r>
        <w:rPr>
          <w:rFonts w:ascii="Tahoma" w:hAnsi="Tahoma" w:cs="Tahoma"/>
        </w:rPr>
        <w:t>prigrajeno</w:t>
      </w:r>
      <w:proofErr w:type="spellEnd"/>
      <w:r>
        <w:rPr>
          <w:rFonts w:ascii="Tahoma" w:hAnsi="Tahoma" w:cs="Tahoma"/>
        </w:rPr>
        <w:t xml:space="preserve"> skladišče KNM širine cca. 4 m. Na tem mestu je predvideno da bo vročevod položen pod podzemnim tunelom in skladiščem v zaščitni cevi dimenzije DN 600. Zaščitni cevi bosta položeni s </w:t>
      </w:r>
      <w:proofErr w:type="spellStart"/>
      <w:r>
        <w:rPr>
          <w:rFonts w:ascii="Tahoma" w:hAnsi="Tahoma" w:cs="Tahoma"/>
        </w:rPr>
        <w:t>podbijanjem</w:t>
      </w:r>
      <w:proofErr w:type="spellEnd"/>
      <w:r>
        <w:rPr>
          <w:rFonts w:ascii="Tahoma" w:hAnsi="Tahoma" w:cs="Tahoma"/>
        </w:rPr>
        <w:t xml:space="preserve">. Spust vročevoda pred tunelom oz. dvig za tunelom bo izveden v vertikalnem jašku velikosti 120x175 cm. Jaška imata na dnu oz. na vrhu povezovalni kineti velikosti 175 x 90 cm. </w:t>
      </w:r>
    </w:p>
    <w:p w14:paraId="021CCE41" w14:textId="77777777" w:rsidR="001E2E60" w:rsidRDefault="001E2E60" w:rsidP="001E2E60">
      <w:pPr>
        <w:jc w:val="both"/>
        <w:rPr>
          <w:rFonts w:ascii="Tahoma" w:hAnsi="Tahoma" w:cs="Tahoma"/>
        </w:rPr>
      </w:pPr>
    </w:p>
    <w:p w14:paraId="262141B2" w14:textId="77777777" w:rsidR="001E2E60" w:rsidRDefault="001E2E60" w:rsidP="001E2E60">
      <w:pPr>
        <w:jc w:val="both"/>
        <w:rPr>
          <w:rFonts w:ascii="Tahoma" w:hAnsi="Tahoma" w:cs="Tahoma"/>
        </w:rPr>
      </w:pPr>
      <w:r>
        <w:rPr>
          <w:rFonts w:ascii="Tahoma" w:hAnsi="Tahoma" w:cs="Tahoma"/>
        </w:rPr>
        <w:t>Pred spustom vročevoda je v točki 4.1 predvideno odzračevanje cevovoda, ki je izvedeno s pravokotnim odcepom navzgor dimenzije DN 250/40/450. Odzračevalni jašek je dimenzije Φ120 cm. V jašku sta zaporna ventila dimenzije DN 40 PN 16.</w:t>
      </w:r>
    </w:p>
    <w:p w14:paraId="64E21857" w14:textId="77777777" w:rsidR="001E2E60" w:rsidRDefault="001E2E60" w:rsidP="001E2E60">
      <w:pPr>
        <w:jc w:val="both"/>
        <w:rPr>
          <w:rFonts w:ascii="Tahoma" w:hAnsi="Tahoma" w:cs="Tahoma"/>
        </w:rPr>
      </w:pPr>
    </w:p>
    <w:p w14:paraId="50CCA7CF" w14:textId="77777777" w:rsidR="001E2E60" w:rsidRDefault="001E2E60" w:rsidP="001E2E60">
      <w:pPr>
        <w:jc w:val="both"/>
        <w:rPr>
          <w:rFonts w:ascii="Tahoma" w:hAnsi="Tahoma" w:cs="Tahoma"/>
        </w:rPr>
      </w:pPr>
      <w:r>
        <w:rPr>
          <w:rFonts w:ascii="Tahoma" w:hAnsi="Tahoma" w:cs="Tahoma"/>
        </w:rPr>
        <w:t xml:space="preserve">Za dvigom cevovoda je v točki 4.3 predviden izpust, ki je izveden s pravokotnim odcepom dimenzije DN 250/65/450. Izpustni jašek je dimenzije Φ120 mm. Zaporna armatura v jašku je DN 65 PN 16. </w:t>
      </w:r>
    </w:p>
    <w:p w14:paraId="564E80BF" w14:textId="77777777" w:rsidR="001E2E60" w:rsidRDefault="001E2E60" w:rsidP="001E2E60">
      <w:pPr>
        <w:jc w:val="both"/>
        <w:rPr>
          <w:rFonts w:ascii="Tahoma" w:hAnsi="Tahoma" w:cs="Tahoma"/>
        </w:rPr>
      </w:pPr>
    </w:p>
    <w:p w14:paraId="1CAE0358" w14:textId="77777777" w:rsidR="001E2E60" w:rsidRDefault="001E2E60" w:rsidP="001E2E60">
      <w:pPr>
        <w:jc w:val="both"/>
        <w:rPr>
          <w:rFonts w:ascii="Tahoma" w:hAnsi="Tahoma" w:cs="Tahoma"/>
        </w:rPr>
      </w:pPr>
      <w:r>
        <w:rPr>
          <w:rFonts w:ascii="Tahoma" w:hAnsi="Tahoma" w:cs="Tahoma"/>
        </w:rPr>
        <w:t>Novi vročevod se od točke 4.3 dviguje do jaška JA 1002, kjer je obstoječe odzračevanje. Prestavljeni vročevod DN 250/450 se v točki 6 naveže na obstoječo traso.</w:t>
      </w:r>
    </w:p>
    <w:p w14:paraId="5AC30648" w14:textId="77777777" w:rsidR="001E2E60" w:rsidRDefault="001E2E60" w:rsidP="001E2E60">
      <w:pPr>
        <w:jc w:val="both"/>
        <w:rPr>
          <w:rFonts w:ascii="Tahoma" w:hAnsi="Tahoma" w:cs="Tahoma"/>
        </w:rPr>
      </w:pPr>
    </w:p>
    <w:p w14:paraId="06D4E4A8" w14:textId="77777777" w:rsidR="001E2E60" w:rsidRDefault="001E2E60" w:rsidP="001E2E60">
      <w:pPr>
        <w:jc w:val="both"/>
        <w:rPr>
          <w:rFonts w:ascii="Tahoma" w:hAnsi="Tahoma" w:cs="Tahoma"/>
        </w:rPr>
      </w:pPr>
      <w:r>
        <w:rPr>
          <w:rFonts w:ascii="Tahoma" w:hAnsi="Tahoma" w:cs="Tahoma"/>
        </w:rPr>
        <w:t xml:space="preserve">Na mestu vstopa vročevoda v JA 1002 (točka 8.1) iz južne strani je treba izvesti cevno prilagoditev razmaka med </w:t>
      </w:r>
      <w:proofErr w:type="spellStart"/>
      <w:r>
        <w:rPr>
          <w:rFonts w:ascii="Tahoma" w:hAnsi="Tahoma" w:cs="Tahoma"/>
        </w:rPr>
        <w:t>predizoliranimi</w:t>
      </w:r>
      <w:proofErr w:type="spellEnd"/>
      <w:r>
        <w:rPr>
          <w:rFonts w:ascii="Tahoma" w:hAnsi="Tahoma" w:cs="Tahoma"/>
        </w:rPr>
        <w:t xml:space="preserve"> cevmi na razdaljo med obstoječimi cevmi v jašku. Ta prilagoditev se lahko izvede znotraj jaška, medtem ko na severni strani jaška ni razpoložljivega prostora, zato je treba to prilagoditev izvesti izven jaška v novi kineti velikosti 150x80 cm.</w:t>
      </w:r>
    </w:p>
    <w:p w14:paraId="3054B51C" w14:textId="77777777" w:rsidR="001E2E60" w:rsidRDefault="001E2E60" w:rsidP="001E2E60">
      <w:pPr>
        <w:jc w:val="both"/>
        <w:rPr>
          <w:rFonts w:ascii="Tahoma" w:hAnsi="Tahoma" w:cs="Tahoma"/>
        </w:rPr>
      </w:pPr>
    </w:p>
    <w:p w14:paraId="3CB4AFDD" w14:textId="77777777" w:rsidR="001E2E60" w:rsidRDefault="001E2E60" w:rsidP="001E2E60">
      <w:pPr>
        <w:jc w:val="both"/>
        <w:rPr>
          <w:rFonts w:ascii="Tahoma" w:hAnsi="Tahoma" w:cs="Tahoma"/>
        </w:rPr>
      </w:pPr>
      <w:r>
        <w:rPr>
          <w:rFonts w:ascii="Tahoma" w:hAnsi="Tahoma" w:cs="Tahoma"/>
        </w:rPr>
        <w:t xml:space="preserve">Na odseku vročevoda 6 – 9.1 je predvideno da se obstoječi vročevod DN 250 in parovod DN 65 (opuščeni razvod, odsek 6 - 8.1) v skupni kineti demontirata in po isti trasi in globini položi novi </w:t>
      </w:r>
      <w:proofErr w:type="spellStart"/>
      <w:r>
        <w:rPr>
          <w:rFonts w:ascii="Tahoma" w:hAnsi="Tahoma" w:cs="Tahoma"/>
        </w:rPr>
        <w:t>predizolirani</w:t>
      </w:r>
      <w:proofErr w:type="spellEnd"/>
      <w:r>
        <w:rPr>
          <w:rFonts w:ascii="Tahoma" w:hAnsi="Tahoma" w:cs="Tahoma"/>
        </w:rPr>
        <w:t xml:space="preserve"> vročevod </w:t>
      </w:r>
      <w:r>
        <w:rPr>
          <w:rFonts w:ascii="Tahoma" w:hAnsi="Tahoma" w:cs="Tahoma"/>
        </w:rPr>
        <w:lastRenderedPageBreak/>
        <w:t xml:space="preserve">DN 250/450. Na mestu priklopa na obstoječo kineto v točki 9.1 je treba zgraditi novo kineto velikosti 150x80 cm, dolžine cca. 1 m za izvedbo priklopa novega </w:t>
      </w:r>
      <w:proofErr w:type="spellStart"/>
      <w:r>
        <w:rPr>
          <w:rFonts w:ascii="Tahoma" w:hAnsi="Tahoma" w:cs="Tahoma"/>
        </w:rPr>
        <w:t>predizoliranega</w:t>
      </w:r>
      <w:proofErr w:type="spellEnd"/>
      <w:r>
        <w:rPr>
          <w:rFonts w:ascii="Tahoma" w:hAnsi="Tahoma" w:cs="Tahoma"/>
        </w:rPr>
        <w:t xml:space="preserve"> vročevoda na obstoječi razvod. </w:t>
      </w:r>
    </w:p>
    <w:p w14:paraId="7ACB9011" w14:textId="77777777" w:rsidR="00AE5306" w:rsidRDefault="00AE5306" w:rsidP="001E2E60">
      <w:pPr>
        <w:jc w:val="both"/>
        <w:rPr>
          <w:rFonts w:ascii="Tahoma" w:hAnsi="Tahoma" w:cs="Tahoma"/>
        </w:rPr>
      </w:pPr>
    </w:p>
    <w:p w14:paraId="6E62D3C2" w14:textId="77777777" w:rsidR="001E2E60" w:rsidRDefault="001E2E60" w:rsidP="001E2E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Cs w:val="24"/>
        </w:rPr>
      </w:pPr>
      <w:r>
        <w:rPr>
          <w:rFonts w:ascii="Tahoma" w:hAnsi="Tahoma" w:cs="Tahoma"/>
          <w:b/>
        </w:rPr>
        <w:t xml:space="preserve">Obnova T918 - novi </w:t>
      </w:r>
      <w:proofErr w:type="spellStart"/>
      <w:r>
        <w:rPr>
          <w:rFonts w:ascii="Tahoma" w:hAnsi="Tahoma" w:cs="Tahoma"/>
          <w:b/>
        </w:rPr>
        <w:t>predizolirani</w:t>
      </w:r>
      <w:proofErr w:type="spellEnd"/>
      <w:r>
        <w:rPr>
          <w:rFonts w:ascii="Tahoma" w:hAnsi="Tahoma" w:cs="Tahoma"/>
          <w:b/>
        </w:rPr>
        <w:t xml:space="preserve"> vročevod DN 150/250 (</w:t>
      </w:r>
      <w:r w:rsidRPr="00B34040">
        <w:rPr>
          <w:rFonts w:ascii="Tahoma" w:hAnsi="Tahoma" w:cs="Tahoma"/>
          <w:b/>
        </w:rPr>
        <w:t xml:space="preserve">odsek </w:t>
      </w:r>
      <w:r>
        <w:rPr>
          <w:rFonts w:ascii="Tahoma" w:hAnsi="Tahoma" w:cs="Tahoma"/>
          <w:b/>
        </w:rPr>
        <w:t>7 - 12</w:t>
      </w:r>
      <w:r w:rsidRPr="00B34040">
        <w:rPr>
          <w:rFonts w:ascii="Tahoma" w:hAnsi="Tahoma" w:cs="Tahoma"/>
          <w:b/>
        </w:rPr>
        <w:t>):</w:t>
      </w:r>
    </w:p>
    <w:p w14:paraId="6062B5C8" w14:textId="77777777" w:rsidR="001E2E60" w:rsidRDefault="001E2E60" w:rsidP="001E2E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Cs w:val="24"/>
        </w:rPr>
      </w:pPr>
    </w:p>
    <w:p w14:paraId="45E4A0AF" w14:textId="77777777" w:rsidR="001E2E60" w:rsidRDefault="001E2E60" w:rsidP="001E2E60">
      <w:pPr>
        <w:jc w:val="both"/>
        <w:rPr>
          <w:rFonts w:ascii="Tahoma" w:hAnsi="Tahoma" w:cs="Tahoma"/>
        </w:rPr>
      </w:pPr>
      <w:r w:rsidRPr="00EE20A8">
        <w:rPr>
          <w:rFonts w:ascii="Tahoma" w:hAnsi="Tahoma" w:cs="Tahoma"/>
        </w:rPr>
        <w:t>Zaradi predvidene gradnje nove Infekcijske klinike je treba del trase</w:t>
      </w:r>
      <w:r>
        <w:rPr>
          <w:rFonts w:ascii="Tahoma" w:hAnsi="Tahoma" w:cs="Tahoma"/>
        </w:rPr>
        <w:t xml:space="preserve"> T918</w:t>
      </w:r>
      <w:r w:rsidRPr="00EE20A8">
        <w:rPr>
          <w:rFonts w:ascii="Tahoma" w:hAnsi="Tahoma" w:cs="Tahoma"/>
        </w:rPr>
        <w:t>, ki poteka v območju bodoče gradbene jame</w:t>
      </w:r>
      <w:r>
        <w:rPr>
          <w:rFonts w:ascii="Tahoma" w:hAnsi="Tahoma" w:cs="Tahoma"/>
        </w:rPr>
        <w:t>,</w:t>
      </w:r>
      <w:r w:rsidRPr="00EE20A8">
        <w:rPr>
          <w:rFonts w:ascii="Tahoma" w:hAnsi="Tahoma" w:cs="Tahoma"/>
        </w:rPr>
        <w:t xml:space="preserve"> prestaviti. </w:t>
      </w:r>
      <w:r>
        <w:rPr>
          <w:rFonts w:ascii="Tahoma" w:hAnsi="Tahoma" w:cs="Tahoma"/>
        </w:rPr>
        <w:t>Odcep novo prestavljenega vročevoda je izveden s pravokotnim odcepom navzdol dimenzije DN 250/150/450 (točka 7). Za odcepom in kolenom je v točki A predvidena vgradnja obstoječih pip DN 150/250, ki jih je treba predhodno demontirati (JA 1199). Prestavljene pipe so položene v AB jašek velikosti Φ120 cm.</w:t>
      </w:r>
    </w:p>
    <w:p w14:paraId="6EF52A0B" w14:textId="77777777" w:rsidR="001E2E60" w:rsidRDefault="001E2E60" w:rsidP="001E2E60">
      <w:pPr>
        <w:jc w:val="both"/>
        <w:rPr>
          <w:rFonts w:ascii="Tahoma" w:hAnsi="Tahoma" w:cs="Tahoma"/>
        </w:rPr>
      </w:pPr>
    </w:p>
    <w:p w14:paraId="4E5AEB58" w14:textId="77777777" w:rsidR="001E2E60" w:rsidRDefault="001E2E60" w:rsidP="001E2E60">
      <w:pPr>
        <w:jc w:val="both"/>
        <w:rPr>
          <w:rFonts w:ascii="Tahoma" w:hAnsi="Tahoma" w:cs="Tahoma"/>
        </w:rPr>
      </w:pPr>
      <w:r>
        <w:rPr>
          <w:rFonts w:ascii="Tahoma" w:hAnsi="Tahoma" w:cs="Tahoma"/>
        </w:rPr>
        <w:t>Obnova vročevoda je predvidena do točke 12, kjer se naveže na že obnovljeni vročevod DN 150/250. Zamenjani vročevod poteka na globini obstoječega razvoda.</w:t>
      </w:r>
    </w:p>
    <w:p w14:paraId="110378D8" w14:textId="77777777" w:rsidR="001E2E60" w:rsidRDefault="001E2E60" w:rsidP="001E2E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Cs w:val="24"/>
        </w:rPr>
      </w:pPr>
    </w:p>
    <w:p w14:paraId="4D3FC332" w14:textId="77777777" w:rsidR="001E2E60" w:rsidRPr="00CB4318" w:rsidRDefault="001E2E60" w:rsidP="001E2E6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noProof/>
          <w:szCs w:val="24"/>
        </w:rPr>
      </w:pPr>
      <w:r w:rsidRPr="00CB4318">
        <w:rPr>
          <w:rFonts w:ascii="Tahoma" w:hAnsi="Tahoma" w:cs="Tahoma"/>
          <w:i/>
          <w:noProof/>
          <w:szCs w:val="24"/>
        </w:rPr>
        <w:t>Strojna dela – predizoliran vročevod:</w:t>
      </w:r>
    </w:p>
    <w:p w14:paraId="22302F01" w14:textId="77777777" w:rsidR="001E2E60" w:rsidRPr="00CB4318" w:rsidRDefault="001E2E60" w:rsidP="00CB4318">
      <w:pPr>
        <w:jc w:val="both"/>
        <w:rPr>
          <w:rFonts w:ascii="Tahoma" w:hAnsi="Tahoma" w:cs="Tahoma"/>
        </w:rPr>
      </w:pPr>
    </w:p>
    <w:p w14:paraId="2D880B09" w14:textId="77777777" w:rsidR="001E2E60" w:rsidRPr="005134A2" w:rsidRDefault="001E2E60" w:rsidP="00CB4318">
      <w:pPr>
        <w:jc w:val="both"/>
        <w:rPr>
          <w:rFonts w:ascii="Tahoma" w:hAnsi="Tahoma" w:cs="Tahoma"/>
        </w:rPr>
      </w:pPr>
      <w:r w:rsidRPr="005134A2">
        <w:rPr>
          <w:rFonts w:ascii="Tahoma" w:hAnsi="Tahoma" w:cs="Tahoma"/>
        </w:rPr>
        <w:t xml:space="preserve">Direktno v tla položeno novo vročevodno omrežje bo zgrajeno iz </w:t>
      </w:r>
      <w:proofErr w:type="spellStart"/>
      <w:r w:rsidRPr="005134A2">
        <w:rPr>
          <w:rFonts w:ascii="Tahoma" w:hAnsi="Tahoma" w:cs="Tahoma"/>
        </w:rPr>
        <w:t>predizoliranih</w:t>
      </w:r>
      <w:proofErr w:type="spellEnd"/>
      <w:r w:rsidRPr="005134A2">
        <w:rPr>
          <w:rFonts w:ascii="Tahoma" w:hAnsi="Tahoma" w:cs="Tahoma"/>
        </w:rPr>
        <w:t xml:space="preserve"> jeklenih cevi </w:t>
      </w:r>
      <w:r>
        <w:rPr>
          <w:rFonts w:ascii="Tahoma" w:hAnsi="Tahoma" w:cs="Tahoma"/>
        </w:rPr>
        <w:t xml:space="preserve">Serije 1 dimenzije DN 150/250 in Serije </w:t>
      </w:r>
      <w:r w:rsidRPr="005134A2">
        <w:rPr>
          <w:rFonts w:ascii="Tahoma" w:hAnsi="Tahoma" w:cs="Tahoma"/>
        </w:rPr>
        <w:t>2 dimenzij</w:t>
      </w:r>
      <w:r>
        <w:rPr>
          <w:rFonts w:ascii="Tahoma" w:hAnsi="Tahoma" w:cs="Tahoma"/>
        </w:rPr>
        <w:t>e</w:t>
      </w:r>
      <w:r w:rsidRPr="005134A2">
        <w:rPr>
          <w:rFonts w:ascii="Tahoma" w:hAnsi="Tahoma" w:cs="Tahoma"/>
        </w:rPr>
        <w:t xml:space="preserve"> </w:t>
      </w:r>
      <w:r>
        <w:rPr>
          <w:rFonts w:ascii="Tahoma" w:hAnsi="Tahoma" w:cs="Tahoma"/>
        </w:rPr>
        <w:t>DN 250/450</w:t>
      </w:r>
      <w:r w:rsidRPr="005134A2">
        <w:rPr>
          <w:rFonts w:ascii="Tahoma" w:hAnsi="Tahoma" w:cs="Tahoma"/>
        </w:rPr>
        <w:t>.</w:t>
      </w:r>
    </w:p>
    <w:p w14:paraId="571C31A8" w14:textId="77777777" w:rsidR="001E2E60" w:rsidRPr="005134A2" w:rsidRDefault="001E2E60" w:rsidP="00CB4318">
      <w:pPr>
        <w:jc w:val="both"/>
        <w:rPr>
          <w:rFonts w:ascii="Tahoma" w:hAnsi="Tahoma" w:cs="Tahoma"/>
        </w:rPr>
      </w:pPr>
    </w:p>
    <w:p w14:paraId="6FA9EE9E" w14:textId="77777777" w:rsidR="001E2E60" w:rsidRDefault="001E2E60" w:rsidP="00CB4318">
      <w:pPr>
        <w:jc w:val="both"/>
        <w:rPr>
          <w:rFonts w:ascii="Tahoma" w:hAnsi="Tahoma" w:cs="Tahoma"/>
        </w:rPr>
      </w:pPr>
      <w:proofErr w:type="spellStart"/>
      <w:r w:rsidRPr="005134A2">
        <w:rPr>
          <w:rFonts w:ascii="Tahoma" w:hAnsi="Tahoma" w:cs="Tahoma"/>
        </w:rPr>
        <w:t>Predizolirane</w:t>
      </w:r>
      <w:proofErr w:type="spellEnd"/>
      <w:r w:rsidRPr="005134A2">
        <w:rPr>
          <w:rFonts w:ascii="Tahoma" w:hAnsi="Tahoma" w:cs="Tahoma"/>
        </w:rPr>
        <w:t xml:space="preserve"> cevi za transport vroče vode do 130 </w:t>
      </w:r>
      <w:r w:rsidRPr="005134A2">
        <w:rPr>
          <w:rFonts w:ascii="Tahoma" w:hAnsi="Tahoma" w:cs="Tahoma"/>
        </w:rPr>
        <w:sym w:font="Symbol" w:char="F0B0"/>
      </w:r>
      <w:r w:rsidRPr="005134A2">
        <w:rPr>
          <w:rFonts w:ascii="Tahoma" w:hAnsi="Tahoma" w:cs="Tahoma"/>
        </w:rPr>
        <w:t xml:space="preserve">C so izdelane po standardu SIST EN 253 (za </w:t>
      </w:r>
      <w:proofErr w:type="spellStart"/>
      <w:r w:rsidRPr="005134A2">
        <w:rPr>
          <w:rFonts w:ascii="Tahoma" w:hAnsi="Tahoma" w:cs="Tahoma"/>
        </w:rPr>
        <w:t>predizolirane</w:t>
      </w:r>
      <w:proofErr w:type="spellEnd"/>
      <w:r w:rsidRPr="005134A2">
        <w:rPr>
          <w:rFonts w:ascii="Tahoma" w:hAnsi="Tahoma" w:cs="Tahoma"/>
        </w:rPr>
        <w:t xml:space="preserve"> cevi za daljinski prenos toplote) in imajo vgrajeni žici za kontrolo vlažnosti in določitev mesta napake na cevovodu. </w:t>
      </w:r>
    </w:p>
    <w:p w14:paraId="65341583" w14:textId="77777777" w:rsidR="001E2E60" w:rsidRDefault="001E2E60" w:rsidP="00CB4318">
      <w:pPr>
        <w:jc w:val="both"/>
        <w:rPr>
          <w:rFonts w:ascii="Tahoma" w:hAnsi="Tahoma" w:cs="Tahoma"/>
        </w:rPr>
      </w:pPr>
    </w:p>
    <w:p w14:paraId="1A2A3502" w14:textId="77777777" w:rsidR="001E2E60" w:rsidRPr="005134A2" w:rsidRDefault="001E2E60" w:rsidP="001E2E60">
      <w:pPr>
        <w:rPr>
          <w:rFonts w:ascii="Tahoma" w:hAnsi="Tahoma" w:cs="Tahoma"/>
          <w:b/>
        </w:rPr>
      </w:pPr>
      <w:r w:rsidRPr="005134A2">
        <w:rPr>
          <w:rFonts w:ascii="Tahoma" w:hAnsi="Tahoma" w:cs="Tahoma"/>
          <w:b/>
        </w:rPr>
        <w:t xml:space="preserve">Cevi za prenos medija </w:t>
      </w:r>
      <w:r>
        <w:rPr>
          <w:rFonts w:ascii="Tahoma" w:hAnsi="Tahoma" w:cs="Tahoma"/>
          <w:b/>
        </w:rPr>
        <w:t>SERIJA 1/</w:t>
      </w:r>
      <w:r w:rsidRPr="005134A2">
        <w:rPr>
          <w:rFonts w:ascii="Tahoma" w:hAnsi="Tahoma" w:cs="Tahoma"/>
          <w:b/>
        </w:rPr>
        <w:t>SERIJA 2:</w:t>
      </w:r>
    </w:p>
    <w:p w14:paraId="60404F36" w14:textId="77777777" w:rsidR="001E2E60" w:rsidRDefault="001E2E60" w:rsidP="00CB4318">
      <w:pPr>
        <w:jc w:val="both"/>
        <w:rPr>
          <w:rFonts w:ascii="Tahoma" w:hAnsi="Tahoma" w:cs="Tahoma"/>
        </w:rPr>
      </w:pPr>
      <w:r w:rsidRPr="005134A2">
        <w:rPr>
          <w:rFonts w:ascii="Tahoma" w:hAnsi="Tahoma" w:cs="Tahoma"/>
        </w:rPr>
        <w:t>Jeklena visokofrekvenčno varjena cev iz materiala St.37.0 BW dobavljena po DIN 1626, dimenzije in teže po DIN1626/4, tlačno preizkušena do min. 50 bar, varilne cone do 100% preizkušene po NDT - SEP 1917 s proizvodnim certifikatom po DIN 50049/3.1 B</w:t>
      </w:r>
      <w:r>
        <w:rPr>
          <w:rFonts w:ascii="Tahoma" w:hAnsi="Tahoma" w:cs="Tahoma"/>
        </w:rPr>
        <w:t>.</w:t>
      </w:r>
    </w:p>
    <w:p w14:paraId="1E2BC162" w14:textId="77777777" w:rsidR="001E2E60" w:rsidRPr="005134A2" w:rsidRDefault="001E2E60" w:rsidP="001E2E60">
      <w:pPr>
        <w:rPr>
          <w:rFonts w:ascii="Tahoma" w:hAnsi="Tahoma" w:cs="Tahoma"/>
          <w:b/>
        </w:rPr>
      </w:pPr>
    </w:p>
    <w:p w14:paraId="0FA67C42" w14:textId="77777777" w:rsidR="001E2E60" w:rsidRPr="005134A2" w:rsidRDefault="001E2E60" w:rsidP="001E2E60">
      <w:pPr>
        <w:rPr>
          <w:rFonts w:ascii="Tahoma" w:hAnsi="Tahoma" w:cs="Tahoma"/>
          <w:b/>
        </w:rPr>
      </w:pPr>
      <w:r w:rsidRPr="005134A2">
        <w:rPr>
          <w:rFonts w:ascii="Tahoma" w:hAnsi="Tahoma" w:cs="Tahoma"/>
          <w:b/>
        </w:rPr>
        <w:t>Izolacijski material:</w:t>
      </w:r>
    </w:p>
    <w:p w14:paraId="00F9B78A" w14:textId="77777777" w:rsidR="001E2E60" w:rsidRPr="005134A2" w:rsidRDefault="001E2E60" w:rsidP="00CB4318">
      <w:pPr>
        <w:jc w:val="both"/>
        <w:rPr>
          <w:rFonts w:ascii="Tahoma" w:hAnsi="Tahoma" w:cs="Tahoma"/>
        </w:rPr>
      </w:pPr>
      <w:r w:rsidRPr="005134A2">
        <w:rPr>
          <w:rFonts w:ascii="Tahoma" w:hAnsi="Tahoma" w:cs="Tahoma"/>
        </w:rPr>
        <w:t>Poliuretanska trdna pena (PUR)</w:t>
      </w:r>
      <w:r>
        <w:rPr>
          <w:rFonts w:ascii="Tahoma" w:hAnsi="Tahoma" w:cs="Tahoma"/>
        </w:rPr>
        <w:t xml:space="preserve"> </w:t>
      </w:r>
      <w:r w:rsidRPr="005134A2">
        <w:rPr>
          <w:rFonts w:ascii="Tahoma" w:hAnsi="Tahoma" w:cs="Tahoma"/>
        </w:rPr>
        <w:t xml:space="preserve">izdelana iz </w:t>
      </w:r>
      <w:proofErr w:type="spellStart"/>
      <w:r w:rsidRPr="005134A2">
        <w:rPr>
          <w:rFonts w:ascii="Tahoma" w:hAnsi="Tahoma" w:cs="Tahoma"/>
        </w:rPr>
        <w:t>Polyola</w:t>
      </w:r>
      <w:proofErr w:type="spellEnd"/>
      <w:r w:rsidRPr="005134A2">
        <w:rPr>
          <w:rFonts w:ascii="Tahoma" w:hAnsi="Tahoma" w:cs="Tahoma"/>
        </w:rPr>
        <w:t xml:space="preserve"> in </w:t>
      </w:r>
      <w:proofErr w:type="spellStart"/>
      <w:r w:rsidRPr="005134A2">
        <w:rPr>
          <w:rFonts w:ascii="Tahoma" w:hAnsi="Tahoma" w:cs="Tahoma"/>
        </w:rPr>
        <w:t>Isocyanata</w:t>
      </w:r>
      <w:proofErr w:type="spellEnd"/>
      <w:r w:rsidRPr="005134A2">
        <w:rPr>
          <w:rFonts w:ascii="Tahoma" w:hAnsi="Tahoma" w:cs="Tahoma"/>
        </w:rPr>
        <w:t xml:space="preserve"> primerna za povečano delovno temperaturo do 140 </w:t>
      </w:r>
      <w:r w:rsidRPr="005134A2">
        <w:rPr>
          <w:rFonts w:ascii="Tahoma" w:hAnsi="Tahoma" w:cs="Tahoma"/>
        </w:rPr>
        <w:sym w:font="Symbol" w:char="F0B0"/>
      </w:r>
      <w:r w:rsidRPr="005134A2">
        <w:rPr>
          <w:rFonts w:ascii="Tahoma" w:hAnsi="Tahoma" w:cs="Tahoma"/>
        </w:rPr>
        <w:t xml:space="preserve">C. Pena je homogena s povprečno velikostjo celic do </w:t>
      </w:r>
      <w:proofErr w:type="spellStart"/>
      <w:r w:rsidRPr="005134A2">
        <w:rPr>
          <w:rFonts w:ascii="Tahoma" w:hAnsi="Tahoma" w:cs="Tahoma"/>
        </w:rPr>
        <w:t>max</w:t>
      </w:r>
      <w:proofErr w:type="spellEnd"/>
      <w:r w:rsidRPr="005134A2">
        <w:rPr>
          <w:rFonts w:ascii="Tahoma" w:hAnsi="Tahoma" w:cs="Tahoma"/>
        </w:rPr>
        <w:t xml:space="preserve"> 0.5 mm. Gostota</w:t>
      </w:r>
      <w:r w:rsidRPr="005134A2">
        <w:rPr>
          <w:rFonts w:ascii="Tahoma" w:hAnsi="Tahoma" w:cs="Tahoma"/>
        </w:rPr>
        <w:sym w:font="Symbol" w:char="F03E"/>
      </w:r>
      <w:r w:rsidRPr="005134A2">
        <w:rPr>
          <w:rFonts w:ascii="Tahoma" w:hAnsi="Tahoma" w:cs="Tahoma"/>
        </w:rPr>
        <w:t>60 kg/m</w:t>
      </w:r>
      <w:r w:rsidRPr="001E2E60">
        <w:rPr>
          <w:rFonts w:ascii="Tahoma" w:hAnsi="Tahoma" w:cs="Tahoma"/>
          <w:vertAlign w:val="superscript"/>
        </w:rPr>
        <w:t>3</w:t>
      </w:r>
      <w:r w:rsidRPr="005134A2">
        <w:rPr>
          <w:rFonts w:ascii="Tahoma" w:hAnsi="Tahoma" w:cs="Tahoma"/>
        </w:rPr>
        <w:t xml:space="preserve">, toplotna prevodnost pri 50 </w:t>
      </w:r>
      <w:r w:rsidRPr="005134A2">
        <w:rPr>
          <w:rFonts w:ascii="Tahoma" w:hAnsi="Tahoma" w:cs="Tahoma"/>
        </w:rPr>
        <w:sym w:font="Symbol" w:char="F0B0"/>
      </w:r>
      <w:r w:rsidRPr="005134A2">
        <w:rPr>
          <w:rFonts w:ascii="Tahoma" w:hAnsi="Tahoma" w:cs="Tahoma"/>
        </w:rPr>
        <w:t xml:space="preserve">C </w:t>
      </w:r>
      <w:r w:rsidRPr="005134A2">
        <w:rPr>
          <w:rFonts w:ascii="Tahoma" w:hAnsi="Tahoma" w:cs="Tahoma"/>
        </w:rPr>
        <w:sym w:font="Symbol" w:char="F03C"/>
      </w:r>
      <w:r w:rsidRPr="005134A2">
        <w:rPr>
          <w:rFonts w:ascii="Tahoma" w:hAnsi="Tahoma" w:cs="Tahoma"/>
        </w:rPr>
        <w:t xml:space="preserve"> 0,03W/m/K.</w:t>
      </w:r>
    </w:p>
    <w:p w14:paraId="0702C828" w14:textId="77777777" w:rsidR="001E2E60" w:rsidRPr="005134A2" w:rsidRDefault="001E2E60" w:rsidP="001E2E60">
      <w:pPr>
        <w:rPr>
          <w:rFonts w:ascii="Tahoma" w:hAnsi="Tahoma" w:cs="Tahoma"/>
          <w:b/>
        </w:rPr>
      </w:pPr>
    </w:p>
    <w:p w14:paraId="10C561A7" w14:textId="77777777" w:rsidR="001E2E60" w:rsidRPr="005134A2" w:rsidRDefault="001E2E60" w:rsidP="001E2E60">
      <w:pPr>
        <w:rPr>
          <w:rFonts w:ascii="Tahoma" w:hAnsi="Tahoma" w:cs="Tahoma"/>
          <w:b/>
        </w:rPr>
      </w:pPr>
      <w:r w:rsidRPr="005134A2">
        <w:rPr>
          <w:rFonts w:ascii="Tahoma" w:hAnsi="Tahoma" w:cs="Tahoma"/>
          <w:b/>
        </w:rPr>
        <w:t>Zaščitna cev:</w:t>
      </w:r>
    </w:p>
    <w:p w14:paraId="7F400EB5" w14:textId="77777777" w:rsidR="001E2E60" w:rsidRPr="005134A2" w:rsidRDefault="001E2E60" w:rsidP="00CB4318">
      <w:pPr>
        <w:jc w:val="both"/>
        <w:rPr>
          <w:rFonts w:ascii="Tahoma" w:hAnsi="Tahoma" w:cs="Tahoma"/>
        </w:rPr>
      </w:pPr>
      <w:r w:rsidRPr="005134A2">
        <w:rPr>
          <w:rFonts w:ascii="Tahoma" w:hAnsi="Tahoma" w:cs="Tahoma"/>
        </w:rPr>
        <w:t xml:space="preserve">Cev iz polietilena visoke gostote PEHD, material po DIN 8075, popolnoma nepropustna za vodo, notranjost cevi posebno obdelana za doseganje trdne povezave med ostalimi elementi cevi. Gostota </w:t>
      </w:r>
      <w:r w:rsidRPr="005134A2">
        <w:rPr>
          <w:rFonts w:ascii="Tahoma" w:hAnsi="Tahoma" w:cs="Tahoma"/>
        </w:rPr>
        <w:sym w:font="Symbol" w:char="F03E"/>
      </w:r>
      <w:r w:rsidRPr="005134A2">
        <w:rPr>
          <w:rFonts w:ascii="Tahoma" w:hAnsi="Tahoma" w:cs="Tahoma"/>
        </w:rPr>
        <w:t xml:space="preserve"> 940kg/m</w:t>
      </w:r>
      <w:r w:rsidRPr="00CB4318">
        <w:rPr>
          <w:rFonts w:ascii="Tahoma" w:hAnsi="Tahoma" w:cs="Tahoma"/>
        </w:rPr>
        <w:t>3</w:t>
      </w:r>
      <w:r w:rsidRPr="005134A2">
        <w:rPr>
          <w:rFonts w:ascii="Tahoma" w:hAnsi="Tahoma" w:cs="Tahoma"/>
        </w:rPr>
        <w:t xml:space="preserve">, toplotna prevodnost </w:t>
      </w:r>
      <w:r w:rsidRPr="005134A2">
        <w:rPr>
          <w:rFonts w:ascii="Tahoma" w:hAnsi="Tahoma" w:cs="Tahoma"/>
        </w:rPr>
        <w:sym w:font="Symbol" w:char="F03C"/>
      </w:r>
      <w:r w:rsidR="004104D0">
        <w:rPr>
          <w:rFonts w:ascii="Tahoma" w:hAnsi="Tahoma" w:cs="Tahoma"/>
        </w:rPr>
        <w:t xml:space="preserve"> 0,43W/mK.</w:t>
      </w:r>
    </w:p>
    <w:p w14:paraId="57811F70" w14:textId="77777777" w:rsidR="001E2E60" w:rsidRPr="00CB4318" w:rsidRDefault="001E2E60" w:rsidP="00CB4318">
      <w:pPr>
        <w:jc w:val="both"/>
        <w:rPr>
          <w:rFonts w:ascii="Tahoma" w:hAnsi="Tahoma" w:cs="Tahoma"/>
        </w:rPr>
      </w:pPr>
    </w:p>
    <w:p w14:paraId="0FA000A7" w14:textId="77777777" w:rsidR="001E2E60" w:rsidRPr="005134A2" w:rsidRDefault="001E2E60" w:rsidP="00CB4318">
      <w:pPr>
        <w:jc w:val="both"/>
        <w:rPr>
          <w:rFonts w:ascii="Tahoma" w:hAnsi="Tahoma" w:cs="Tahoma"/>
        </w:rPr>
      </w:pPr>
      <w:r w:rsidRPr="005134A2">
        <w:rPr>
          <w:rFonts w:ascii="Tahoma" w:hAnsi="Tahoma" w:cs="Tahoma"/>
        </w:rPr>
        <w:t xml:space="preserve">Spoji cevi so izvedeni z enodelnimi spojkami s </w:t>
      </w:r>
      <w:proofErr w:type="spellStart"/>
      <w:r w:rsidRPr="005134A2">
        <w:rPr>
          <w:rFonts w:ascii="Tahoma" w:hAnsi="Tahoma" w:cs="Tahoma"/>
        </w:rPr>
        <w:t>termosteznimi</w:t>
      </w:r>
      <w:proofErr w:type="spellEnd"/>
      <w:r w:rsidRPr="005134A2">
        <w:rPr>
          <w:rFonts w:ascii="Tahoma" w:hAnsi="Tahoma" w:cs="Tahoma"/>
        </w:rPr>
        <w:t xml:space="preserve"> trakovi za zalivanje s poliuretansko peno.</w:t>
      </w:r>
    </w:p>
    <w:p w14:paraId="0845CEE7" w14:textId="77777777" w:rsidR="001E2E60" w:rsidRPr="005134A2" w:rsidRDefault="001E2E60" w:rsidP="00CB4318">
      <w:pPr>
        <w:jc w:val="both"/>
        <w:rPr>
          <w:rFonts w:ascii="Tahoma" w:hAnsi="Tahoma" w:cs="Tahoma"/>
        </w:rPr>
      </w:pPr>
    </w:p>
    <w:p w14:paraId="791F2B49" w14:textId="77777777" w:rsidR="001E2E60" w:rsidRPr="005134A2" w:rsidRDefault="001E2E60" w:rsidP="00CB4318">
      <w:pPr>
        <w:jc w:val="both"/>
        <w:rPr>
          <w:rFonts w:ascii="Tahoma" w:hAnsi="Tahoma" w:cs="Tahoma"/>
        </w:rPr>
      </w:pPr>
      <w:r w:rsidRPr="005134A2">
        <w:rPr>
          <w:rFonts w:ascii="Tahoma" w:hAnsi="Tahoma" w:cs="Tahoma"/>
        </w:rPr>
        <w:t xml:space="preserve">Predvidena je dobava </w:t>
      </w:r>
      <w:proofErr w:type="spellStart"/>
      <w:r w:rsidRPr="005134A2">
        <w:rPr>
          <w:rFonts w:ascii="Tahoma" w:hAnsi="Tahoma" w:cs="Tahoma"/>
        </w:rPr>
        <w:t>predizoliranih</w:t>
      </w:r>
      <w:proofErr w:type="spellEnd"/>
      <w:r w:rsidRPr="005134A2">
        <w:rPr>
          <w:rFonts w:ascii="Tahoma" w:hAnsi="Tahoma" w:cs="Tahoma"/>
        </w:rPr>
        <w:t xml:space="preserve"> cevi dolžine 6 in 12</w:t>
      </w:r>
      <w:r w:rsidR="00C13592">
        <w:rPr>
          <w:rFonts w:ascii="Tahoma" w:hAnsi="Tahoma" w:cs="Tahoma"/>
        </w:rPr>
        <w:t xml:space="preserve"> </w:t>
      </w:r>
      <w:r w:rsidRPr="005134A2">
        <w:rPr>
          <w:rFonts w:ascii="Tahoma" w:hAnsi="Tahoma" w:cs="Tahoma"/>
        </w:rPr>
        <w:t>m</w:t>
      </w:r>
      <w:r w:rsidR="00C13592">
        <w:rPr>
          <w:rFonts w:ascii="Tahoma" w:hAnsi="Tahoma" w:cs="Tahoma"/>
        </w:rPr>
        <w:t>etrov</w:t>
      </w:r>
      <w:r w:rsidRPr="005134A2">
        <w:rPr>
          <w:rFonts w:ascii="Tahoma" w:hAnsi="Tahoma" w:cs="Tahoma"/>
        </w:rPr>
        <w:t>.</w:t>
      </w:r>
    </w:p>
    <w:p w14:paraId="3BCC98A4" w14:textId="77777777" w:rsidR="001E2E60" w:rsidRPr="005134A2" w:rsidRDefault="001E2E60" w:rsidP="00CB4318">
      <w:pPr>
        <w:jc w:val="both"/>
        <w:rPr>
          <w:rFonts w:ascii="Tahoma" w:hAnsi="Tahoma" w:cs="Tahoma"/>
        </w:rPr>
      </w:pPr>
    </w:p>
    <w:p w14:paraId="33088EA4" w14:textId="77777777" w:rsidR="001E2E60" w:rsidRDefault="001E2E60" w:rsidP="00CB4318">
      <w:pPr>
        <w:jc w:val="both"/>
        <w:rPr>
          <w:rFonts w:ascii="Tahoma" w:hAnsi="Tahoma" w:cs="Tahoma"/>
        </w:rPr>
      </w:pPr>
      <w:r w:rsidRPr="005134A2">
        <w:rPr>
          <w:rFonts w:ascii="Tahoma" w:hAnsi="Tahoma" w:cs="Tahoma"/>
        </w:rPr>
        <w:t>Pred zatesnitvijo in zalivanjem spojev je treba v celoti rentgenizirati 15% vseh zvarov, za tem pa še izvesti tlačni preizkus s tlakom 21 bar.</w:t>
      </w:r>
    </w:p>
    <w:p w14:paraId="6A54F2DB" w14:textId="77777777" w:rsidR="001E2E60" w:rsidRDefault="001E2E60" w:rsidP="001E2E60">
      <w:pPr>
        <w:rPr>
          <w:rFonts w:ascii="Tahoma" w:hAnsi="Tahoma" w:cs="Tahoma"/>
        </w:rPr>
      </w:pPr>
    </w:p>
    <w:p w14:paraId="57F5AE1F" w14:textId="77777777" w:rsidR="001E2E60" w:rsidRPr="00583EB9" w:rsidRDefault="001E2E60" w:rsidP="00CB4318">
      <w:pPr>
        <w:jc w:val="both"/>
        <w:rPr>
          <w:rFonts w:ascii="Tahoma" w:hAnsi="Tahoma" w:cs="Tahoma"/>
        </w:rPr>
      </w:pPr>
      <w:r w:rsidRPr="00583EB9">
        <w:rPr>
          <w:rFonts w:ascii="Tahoma" w:hAnsi="Tahoma" w:cs="Tahoma"/>
        </w:rPr>
        <w:t xml:space="preserve">Vsi loki in kompenzacijske cone morajo biti obloženi z elastičnimi blazinami na dovodu in povratku v predpisani dolžini in debelini, kot je označeno na razporedu elementov. </w:t>
      </w:r>
      <w:r>
        <w:rPr>
          <w:rFonts w:ascii="Tahoma" w:hAnsi="Tahoma" w:cs="Tahoma"/>
        </w:rPr>
        <w:t>Kompenzacija cevovoda je naravna.</w:t>
      </w:r>
    </w:p>
    <w:p w14:paraId="0725D10E" w14:textId="77777777" w:rsidR="001E2E60" w:rsidRPr="00583EB9" w:rsidRDefault="001E2E60" w:rsidP="00CB4318">
      <w:pPr>
        <w:jc w:val="both"/>
        <w:rPr>
          <w:rFonts w:ascii="Tahoma" w:hAnsi="Tahoma" w:cs="Tahoma"/>
        </w:rPr>
      </w:pPr>
    </w:p>
    <w:p w14:paraId="50D1A7E1" w14:textId="77777777" w:rsidR="001E2E60" w:rsidRDefault="001E2E60" w:rsidP="00CB4318">
      <w:pPr>
        <w:jc w:val="both"/>
        <w:rPr>
          <w:rFonts w:ascii="Tahoma" w:hAnsi="Tahoma" w:cs="Tahoma"/>
        </w:rPr>
      </w:pPr>
      <w:proofErr w:type="spellStart"/>
      <w:r w:rsidRPr="00583EB9">
        <w:rPr>
          <w:rFonts w:ascii="Tahoma" w:hAnsi="Tahoma" w:cs="Tahoma"/>
        </w:rPr>
        <w:t>Predizoliran</w:t>
      </w:r>
      <w:r>
        <w:rPr>
          <w:rFonts w:ascii="Tahoma" w:hAnsi="Tahoma" w:cs="Tahoma"/>
        </w:rPr>
        <w:t>i</w:t>
      </w:r>
      <w:proofErr w:type="spellEnd"/>
      <w:r w:rsidRPr="00583EB9">
        <w:rPr>
          <w:rFonts w:ascii="Tahoma" w:hAnsi="Tahoma" w:cs="Tahoma"/>
        </w:rPr>
        <w:t xml:space="preserve"> cevovod je pri montaži podložen s peskom napolnjenimi vrečami. Te vreče se ob zasipavanju ne odstranijo, zato naj strojni izvajalec del to upošteva v ceni cevi.</w:t>
      </w:r>
    </w:p>
    <w:p w14:paraId="16223982" w14:textId="77777777" w:rsidR="001E2E60" w:rsidRDefault="001E2E60" w:rsidP="00CB4318">
      <w:pPr>
        <w:jc w:val="both"/>
        <w:rPr>
          <w:rFonts w:ascii="Tahoma" w:hAnsi="Tahoma" w:cs="Tahoma"/>
        </w:rPr>
      </w:pPr>
    </w:p>
    <w:p w14:paraId="3A04F0BE" w14:textId="77777777" w:rsidR="001E2E60" w:rsidRPr="00583EB9" w:rsidRDefault="001E2E60" w:rsidP="00CB4318">
      <w:pPr>
        <w:jc w:val="both"/>
        <w:rPr>
          <w:rFonts w:ascii="Tahoma" w:hAnsi="Tahoma" w:cs="Tahoma"/>
        </w:rPr>
      </w:pPr>
      <w:r w:rsidRPr="00583EB9">
        <w:rPr>
          <w:rFonts w:ascii="Tahoma" w:hAnsi="Tahoma" w:cs="Tahoma"/>
        </w:rPr>
        <w:t xml:space="preserve">Pri transportu in montaži </w:t>
      </w:r>
      <w:proofErr w:type="spellStart"/>
      <w:r w:rsidRPr="00583EB9">
        <w:rPr>
          <w:rFonts w:ascii="Tahoma" w:hAnsi="Tahoma" w:cs="Tahoma"/>
        </w:rPr>
        <w:t>predizoliranih</w:t>
      </w:r>
      <w:proofErr w:type="spellEnd"/>
      <w:r w:rsidRPr="00583EB9">
        <w:rPr>
          <w:rFonts w:ascii="Tahoma" w:hAnsi="Tahoma" w:cs="Tahoma"/>
        </w:rPr>
        <w:t xml:space="preserve"> cevi in </w:t>
      </w:r>
      <w:proofErr w:type="spellStart"/>
      <w:r w:rsidRPr="00583EB9">
        <w:rPr>
          <w:rFonts w:ascii="Tahoma" w:hAnsi="Tahoma" w:cs="Tahoma"/>
        </w:rPr>
        <w:t>fazonskih</w:t>
      </w:r>
      <w:proofErr w:type="spellEnd"/>
      <w:r w:rsidRPr="00583EB9">
        <w:rPr>
          <w:rFonts w:ascii="Tahoma" w:hAnsi="Tahoma" w:cs="Tahoma"/>
        </w:rPr>
        <w:t xml:space="preserve"> kosov je treba upoštevati navodila za polaganje </w:t>
      </w:r>
      <w:proofErr w:type="spellStart"/>
      <w:r w:rsidRPr="00583EB9">
        <w:rPr>
          <w:rFonts w:ascii="Tahoma" w:hAnsi="Tahoma" w:cs="Tahoma"/>
        </w:rPr>
        <w:t>predizoliranih</w:t>
      </w:r>
      <w:proofErr w:type="spellEnd"/>
      <w:r w:rsidRPr="00583EB9">
        <w:rPr>
          <w:rFonts w:ascii="Tahoma" w:hAnsi="Tahoma" w:cs="Tahoma"/>
        </w:rPr>
        <w:t xml:space="preserve"> cevi. Če pride do kakršnegakoli odstopanja od standarda, po katerem morajo biti izdelane </w:t>
      </w:r>
      <w:proofErr w:type="spellStart"/>
      <w:r w:rsidRPr="00583EB9">
        <w:rPr>
          <w:rFonts w:ascii="Tahoma" w:hAnsi="Tahoma" w:cs="Tahoma"/>
        </w:rPr>
        <w:t>predizolirane</w:t>
      </w:r>
      <w:proofErr w:type="spellEnd"/>
      <w:r w:rsidRPr="00583EB9">
        <w:rPr>
          <w:rFonts w:ascii="Tahoma" w:hAnsi="Tahoma" w:cs="Tahoma"/>
        </w:rPr>
        <w:t xml:space="preserve"> cevi ali od omenjenih navodil, je dolžnost nadzornega organa, da takoj prekine izvajanje del.</w:t>
      </w:r>
    </w:p>
    <w:p w14:paraId="6A946B8F" w14:textId="77777777" w:rsidR="001E2E60" w:rsidRDefault="001E2E60" w:rsidP="00CB4318">
      <w:pPr>
        <w:jc w:val="both"/>
        <w:rPr>
          <w:rFonts w:ascii="Tahoma" w:hAnsi="Tahoma" w:cs="Tahoma"/>
        </w:rPr>
      </w:pPr>
      <w:r w:rsidRPr="00583EB9">
        <w:rPr>
          <w:rFonts w:ascii="Tahoma" w:hAnsi="Tahoma" w:cs="Tahoma"/>
        </w:rPr>
        <w:t>Izvajalec je dolžan na lastne stroške zamenjati tiste dele cevovoda, ki niso bili pravilno položeni.</w:t>
      </w:r>
    </w:p>
    <w:p w14:paraId="5AEF322D" w14:textId="77777777" w:rsidR="00E86002" w:rsidRDefault="00E86002" w:rsidP="00CB4318">
      <w:pPr>
        <w:jc w:val="both"/>
        <w:rPr>
          <w:rFonts w:ascii="Tahoma" w:hAnsi="Tahoma" w:cs="Tahoma"/>
        </w:rPr>
      </w:pPr>
    </w:p>
    <w:p w14:paraId="2564D166" w14:textId="77777777" w:rsidR="00E86002" w:rsidRPr="00CB4318" w:rsidRDefault="00E86002" w:rsidP="00E86002">
      <w:pPr>
        <w:jc w:val="both"/>
        <w:rPr>
          <w:rFonts w:ascii="Tahoma" w:hAnsi="Tahoma" w:cs="Tahoma"/>
        </w:rPr>
      </w:pPr>
      <w:r w:rsidRPr="00CB4318">
        <w:rPr>
          <w:rFonts w:ascii="Tahoma" w:hAnsi="Tahoma" w:cs="Tahoma"/>
        </w:rPr>
        <w:lastRenderedPageBreak/>
        <w:t xml:space="preserve">Podroben opis razpisanih del je razviden iz obrazca predračuna in situacij, ki so sestavni del tega povabila. </w:t>
      </w:r>
    </w:p>
    <w:p w14:paraId="27C202DC" w14:textId="77777777" w:rsidR="00E86002" w:rsidRPr="00CB4318" w:rsidRDefault="00E86002" w:rsidP="00E86002">
      <w:pPr>
        <w:jc w:val="both"/>
        <w:rPr>
          <w:rFonts w:ascii="Tahoma" w:hAnsi="Tahoma" w:cs="Tahoma"/>
        </w:rPr>
      </w:pPr>
    </w:p>
    <w:p w14:paraId="58F46C5D" w14:textId="77777777" w:rsidR="00E86002" w:rsidRPr="00CB4318" w:rsidRDefault="00E86002" w:rsidP="00CB4318">
      <w:pPr>
        <w:jc w:val="both"/>
        <w:rPr>
          <w:rFonts w:ascii="Tahoma" w:hAnsi="Tahoma" w:cs="Tahoma"/>
        </w:rPr>
      </w:pPr>
      <w:r w:rsidRPr="00CB4318">
        <w:rPr>
          <w:rFonts w:ascii="Tahoma" w:hAnsi="Tahoma" w:cs="Tahoma"/>
        </w:rPr>
        <w:t xml:space="preserve">Rok izvedbe je </w:t>
      </w:r>
      <w:r w:rsidR="005B0343">
        <w:rPr>
          <w:rFonts w:ascii="Tahoma" w:hAnsi="Tahoma" w:cs="Tahoma"/>
        </w:rPr>
        <w:t>60</w:t>
      </w:r>
      <w:r w:rsidRPr="00CB4318">
        <w:rPr>
          <w:rFonts w:ascii="Tahoma" w:hAnsi="Tahoma" w:cs="Tahoma"/>
        </w:rPr>
        <w:t xml:space="preserve"> (</w:t>
      </w:r>
      <w:r w:rsidR="005B0343">
        <w:rPr>
          <w:rFonts w:ascii="Tahoma" w:hAnsi="Tahoma" w:cs="Tahoma"/>
        </w:rPr>
        <w:t>šest</w:t>
      </w:r>
      <w:r w:rsidRPr="00CB4318">
        <w:rPr>
          <w:rFonts w:ascii="Tahoma" w:hAnsi="Tahoma" w:cs="Tahoma"/>
        </w:rPr>
        <w:t xml:space="preserve">deset) koledarskih dni. Dela se bodo predvidoma izvajala v obdobju avgust 2023 - </w:t>
      </w:r>
      <w:r w:rsidR="005B0343">
        <w:rPr>
          <w:rFonts w:ascii="Tahoma" w:hAnsi="Tahoma" w:cs="Tahoma"/>
        </w:rPr>
        <w:t>november</w:t>
      </w:r>
      <w:r w:rsidRPr="00CB4318">
        <w:rPr>
          <w:rFonts w:ascii="Tahoma" w:hAnsi="Tahoma" w:cs="Tahoma"/>
        </w:rPr>
        <w:t xml:space="preserve"> 2023.</w:t>
      </w:r>
    </w:p>
    <w:p w14:paraId="33EE1FB3" w14:textId="77777777" w:rsidR="004E6760" w:rsidRPr="00CB4318" w:rsidRDefault="004E6760" w:rsidP="00CB4318">
      <w:pPr>
        <w:jc w:val="both"/>
        <w:rPr>
          <w:rFonts w:ascii="Tahoma" w:hAnsi="Tahoma" w:cs="Tahoma"/>
        </w:rPr>
      </w:pPr>
    </w:p>
    <w:p w14:paraId="5142EFCA" w14:textId="77777777" w:rsidR="0082518F" w:rsidRPr="007C393C" w:rsidRDefault="0082518F" w:rsidP="0082518F">
      <w:pPr>
        <w:keepNext/>
        <w:widowControl w:val="0"/>
        <w:jc w:val="both"/>
        <w:rPr>
          <w:rFonts w:ascii="Tahoma" w:hAnsi="Tahoma" w:cs="Tahoma"/>
        </w:rPr>
      </w:pPr>
      <w:r w:rsidRPr="00CB4318">
        <w:rPr>
          <w:rFonts w:ascii="Tahoma" w:hAnsi="Tahoma" w:cs="Tahoma"/>
        </w:rPr>
        <w:t>Podrobnejše tehnične značilnosti gradenj so določene v:</w:t>
      </w:r>
      <w:r w:rsidRPr="007C393C">
        <w:rPr>
          <w:rFonts w:ascii="Tahoma" w:hAnsi="Tahoma" w:cs="Tahoma"/>
        </w:rPr>
        <w:t xml:space="preserve"> </w:t>
      </w:r>
    </w:p>
    <w:p w14:paraId="0FF60974" w14:textId="77777777" w:rsidR="00FE5456" w:rsidRDefault="00FE57E9" w:rsidP="00AE07A2">
      <w:pPr>
        <w:pStyle w:val="tekst1"/>
        <w:keepNext/>
        <w:widowControl w:val="0"/>
        <w:numPr>
          <w:ilvl w:val="0"/>
          <w:numId w:val="9"/>
        </w:numPr>
        <w:spacing w:before="0" w:line="240" w:lineRule="auto"/>
        <w:rPr>
          <w:rFonts w:ascii="Tahoma" w:hAnsi="Tahoma" w:cs="Tahoma"/>
          <w:sz w:val="20"/>
        </w:rPr>
      </w:pPr>
      <w:r w:rsidRPr="00BA58C8">
        <w:rPr>
          <w:rFonts w:ascii="Tahoma" w:hAnsi="Tahoma" w:cs="Tahoma"/>
          <w:sz w:val="20"/>
        </w:rPr>
        <w:t>projektni dokumentaciji</w:t>
      </w:r>
      <w:r w:rsidR="0082518F" w:rsidRPr="00BA58C8">
        <w:rPr>
          <w:rFonts w:ascii="Tahoma" w:hAnsi="Tahoma" w:cs="Tahoma"/>
          <w:sz w:val="20"/>
        </w:rPr>
        <w:t>:</w:t>
      </w:r>
      <w:r w:rsidRPr="00BA58C8">
        <w:rPr>
          <w:rFonts w:ascii="Tahoma" w:hAnsi="Tahoma" w:cs="Tahoma"/>
          <w:sz w:val="20"/>
        </w:rPr>
        <w:t xml:space="preserve"> </w:t>
      </w:r>
      <w:r w:rsidR="00FE5456">
        <w:rPr>
          <w:rFonts w:ascii="Tahoma" w:hAnsi="Tahoma" w:cs="Tahoma"/>
          <w:sz w:val="20"/>
        </w:rPr>
        <w:t>Obnova vročevoda T900 in parovoda T8001 na območju Korytkove in Japljeve ulice, Mestna občina Ljubljana, PZI št. projekta: 35/C-900, 35/P-8001, junij 2023, ki jo je izdelal naročnik;</w:t>
      </w:r>
    </w:p>
    <w:p w14:paraId="6CD55E49" w14:textId="77777777" w:rsidR="0082518F" w:rsidRPr="00BA58C8" w:rsidRDefault="0082518F" w:rsidP="00AE07A2">
      <w:pPr>
        <w:pStyle w:val="tekst1"/>
        <w:keepNext/>
        <w:widowControl w:val="0"/>
        <w:numPr>
          <w:ilvl w:val="0"/>
          <w:numId w:val="9"/>
        </w:numPr>
        <w:spacing w:before="0" w:line="240" w:lineRule="auto"/>
        <w:rPr>
          <w:rFonts w:ascii="Tahoma" w:hAnsi="Tahoma" w:cs="Tahoma"/>
          <w:sz w:val="20"/>
        </w:rPr>
      </w:pPr>
      <w:r w:rsidRPr="00BA58C8">
        <w:rPr>
          <w:rFonts w:ascii="Tahoma" w:hAnsi="Tahoma" w:cs="Tahoma"/>
          <w:sz w:val="20"/>
        </w:rPr>
        <w:t>popisu del z obrazcem predračuna;</w:t>
      </w:r>
    </w:p>
    <w:p w14:paraId="508F0ABC" w14:textId="77777777" w:rsidR="005E2F4C" w:rsidRDefault="005E2F4C" w:rsidP="0082518F">
      <w:pPr>
        <w:numPr>
          <w:ilvl w:val="0"/>
          <w:numId w:val="9"/>
        </w:numPr>
        <w:jc w:val="both"/>
        <w:rPr>
          <w:rFonts w:ascii="Tahoma" w:hAnsi="Tahoma" w:cs="Tahoma"/>
        </w:rPr>
      </w:pPr>
      <w:r w:rsidRPr="00736B74">
        <w:rPr>
          <w:rFonts w:ascii="Tahoma" w:hAnsi="Tahoma" w:cs="Tahoma"/>
        </w:rPr>
        <w:t>Tehničnih zahtevah za graditev vročevodnega omrežja in toplotnih postaj ter za priključitev stavb na vročevodni sistem, 7. izdaja, junij 2021, (</w:t>
      </w:r>
      <w:hyperlink r:id="rId11" w:history="1">
        <w:r w:rsidRPr="00C06AA4">
          <w:rPr>
            <w:rStyle w:val="Hiperpovezava"/>
            <w:rFonts w:ascii="Tahoma" w:hAnsi="Tahoma" w:cs="Tahoma"/>
          </w:rPr>
          <w:t>https://www.energetika-lj.si/zakonodaja/tehnicne-zahteve-za-graditev-toplota</w:t>
        </w:r>
      </w:hyperlink>
      <w:r>
        <w:rPr>
          <w:rFonts w:ascii="Tahoma" w:hAnsi="Tahoma" w:cs="Tahoma"/>
        </w:rPr>
        <w:t>);</w:t>
      </w:r>
    </w:p>
    <w:p w14:paraId="1A9B9DA6" w14:textId="77777777" w:rsidR="0082518F" w:rsidRPr="007C393C" w:rsidRDefault="0082518F" w:rsidP="0082518F">
      <w:pPr>
        <w:pStyle w:val="tekst1"/>
        <w:keepNext/>
        <w:widowControl w:val="0"/>
        <w:numPr>
          <w:ilvl w:val="0"/>
          <w:numId w:val="9"/>
        </w:numPr>
        <w:spacing w:before="0" w:line="240" w:lineRule="auto"/>
        <w:rPr>
          <w:rFonts w:ascii="Tahoma" w:hAnsi="Tahoma" w:cs="Tahoma"/>
          <w:sz w:val="20"/>
        </w:rPr>
      </w:pPr>
      <w:r w:rsidRPr="007C393C">
        <w:rPr>
          <w:rFonts w:ascii="Tahoma" w:hAnsi="Tahoma" w:cs="Tahoma"/>
          <w:sz w:val="20"/>
        </w:rPr>
        <w:t xml:space="preserve">drugih tehničnih specifikacijah. </w:t>
      </w:r>
    </w:p>
    <w:p w14:paraId="5EFBAA7E" w14:textId="77777777" w:rsidR="0082518F" w:rsidRPr="007C393C" w:rsidRDefault="0082518F" w:rsidP="0082518F">
      <w:pPr>
        <w:keepNext/>
        <w:widowControl w:val="0"/>
        <w:jc w:val="both"/>
        <w:rPr>
          <w:rFonts w:ascii="Tahoma" w:hAnsi="Tahoma" w:cs="Tahoma"/>
        </w:rPr>
      </w:pPr>
    </w:p>
    <w:p w14:paraId="77C87EA9" w14:textId="77777777" w:rsidR="0082518F" w:rsidRPr="00E7001B" w:rsidRDefault="0082518F" w:rsidP="0082518F">
      <w:pPr>
        <w:keepNext/>
        <w:widowControl w:val="0"/>
        <w:jc w:val="both"/>
        <w:rPr>
          <w:rFonts w:ascii="Tahoma" w:hAnsi="Tahoma" w:cs="Tahoma"/>
        </w:rPr>
      </w:pPr>
      <w:r w:rsidRPr="00866FF0">
        <w:rPr>
          <w:rFonts w:ascii="Tahoma" w:hAnsi="Tahoma" w:cs="Tahoma"/>
        </w:rPr>
        <w:t>Projektna dokumentacija je na vpogled pri naročniku, po predhodnem dogovoru s kontaktno osebo</w:t>
      </w:r>
      <w:r w:rsidRPr="00E7001B">
        <w:rPr>
          <w:rFonts w:ascii="Tahoma" w:hAnsi="Tahoma" w:cs="Tahoma"/>
        </w:rPr>
        <w:t xml:space="preserve"> naročnika. </w:t>
      </w:r>
    </w:p>
    <w:p w14:paraId="61AFFFE5" w14:textId="77777777" w:rsidR="0082518F" w:rsidRPr="00785E21" w:rsidRDefault="0082518F" w:rsidP="0082518F">
      <w:pPr>
        <w:keepNext/>
        <w:widowControl w:val="0"/>
        <w:jc w:val="both"/>
        <w:rPr>
          <w:rFonts w:ascii="Tahoma" w:hAnsi="Tahoma" w:cs="Tahoma"/>
        </w:rPr>
      </w:pPr>
    </w:p>
    <w:p w14:paraId="37F8E09D" w14:textId="77777777" w:rsidR="0082518F" w:rsidRPr="00076910" w:rsidRDefault="0082518F" w:rsidP="0082518F">
      <w:pPr>
        <w:keepNext/>
        <w:widowControl w:val="0"/>
        <w:jc w:val="both"/>
        <w:rPr>
          <w:rFonts w:ascii="Tahoma" w:hAnsi="Tahoma" w:cs="Tahoma"/>
          <w:kern w:val="16"/>
        </w:rPr>
      </w:pPr>
      <w:r w:rsidRPr="00207E4D">
        <w:rPr>
          <w:rFonts w:ascii="Tahoma" w:hAnsi="Tahoma" w:cs="Tahoma"/>
          <w:kern w:val="16"/>
        </w:rPr>
        <w:t xml:space="preserve">Obseg gradnje oziroma obnove </w:t>
      </w:r>
      <w:r w:rsidR="00E171FF">
        <w:rPr>
          <w:rFonts w:ascii="Tahoma" w:hAnsi="Tahoma" w:cs="Tahoma"/>
          <w:kern w:val="16"/>
        </w:rPr>
        <w:t xml:space="preserve">vročevodnega </w:t>
      </w:r>
      <w:r w:rsidR="00FE5456">
        <w:rPr>
          <w:rFonts w:ascii="Tahoma" w:hAnsi="Tahoma" w:cs="Tahoma"/>
          <w:kern w:val="16"/>
        </w:rPr>
        <w:t xml:space="preserve">in parovodnega </w:t>
      </w:r>
      <w:r w:rsidRPr="00207E4D">
        <w:rPr>
          <w:rFonts w:ascii="Tahoma" w:hAnsi="Tahoma" w:cs="Tahoma"/>
          <w:kern w:val="16"/>
        </w:rPr>
        <w:t>omrežja in priključkov lahko, v odvisnosti od izkazanega interesa lastnikov stavb za priključitev na omrežje, odstopa od predvidenega obsega gradnje.</w:t>
      </w:r>
    </w:p>
    <w:p w14:paraId="61CDBA81" w14:textId="77777777" w:rsidR="0082518F" w:rsidRPr="006D03C9" w:rsidRDefault="0082518F" w:rsidP="0082518F">
      <w:pPr>
        <w:keepNext/>
        <w:widowControl w:val="0"/>
        <w:jc w:val="both"/>
        <w:rPr>
          <w:rFonts w:ascii="Tahoma" w:hAnsi="Tahoma" w:cs="Tahoma"/>
        </w:rPr>
      </w:pPr>
    </w:p>
    <w:p w14:paraId="2C78CE0B" w14:textId="77777777" w:rsidR="0082518F" w:rsidRPr="006B13B6" w:rsidRDefault="0082518F" w:rsidP="0082518F">
      <w:pPr>
        <w:keepNext/>
        <w:widowControl w:val="0"/>
        <w:jc w:val="both"/>
        <w:rPr>
          <w:rFonts w:ascii="Tahoma" w:hAnsi="Tahoma" w:cs="Tahoma"/>
        </w:rPr>
      </w:pPr>
      <w:r w:rsidRPr="00CD023B">
        <w:rPr>
          <w:rFonts w:ascii="Tahoma" w:hAnsi="Tahoma" w:cs="Tahoma"/>
        </w:rPr>
        <w:t>V skladu z Uredbo o vzdrževalnih delih v javno korist na področju energetike (Ur. list RS, št. 37/18) je treba po zaklj</w:t>
      </w:r>
      <w:r w:rsidRPr="006B13B6">
        <w:rPr>
          <w:rFonts w:ascii="Tahoma" w:hAnsi="Tahoma" w:cs="Tahoma"/>
        </w:rPr>
        <w:t xml:space="preserve">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3185340B" w14:textId="77777777" w:rsidR="00C250CF" w:rsidRDefault="00C250CF" w:rsidP="00B11E1B">
      <w:pPr>
        <w:keepNext/>
        <w:widowControl w:val="0"/>
        <w:jc w:val="both"/>
        <w:rPr>
          <w:rFonts w:ascii="Tahoma" w:hAnsi="Tahoma" w:cs="Tahoma"/>
        </w:rPr>
      </w:pPr>
    </w:p>
    <w:p w14:paraId="5E2A5EBD" w14:textId="77777777" w:rsidR="006C01F7" w:rsidRPr="00E7001B" w:rsidRDefault="006C01F7" w:rsidP="00B11E1B">
      <w:pPr>
        <w:keepNext/>
        <w:widowControl w:val="0"/>
        <w:jc w:val="both"/>
        <w:rPr>
          <w:rFonts w:ascii="Tahoma" w:hAnsi="Tahoma" w:cs="Tahoma"/>
        </w:rPr>
      </w:pPr>
    </w:p>
    <w:p w14:paraId="1A816336" w14:textId="77777777" w:rsidR="003E3715" w:rsidRPr="00E70159" w:rsidRDefault="00B46D2B" w:rsidP="00B11E1B">
      <w:pPr>
        <w:keepNext/>
        <w:widowControl w:val="0"/>
        <w:jc w:val="both"/>
        <w:rPr>
          <w:rFonts w:ascii="Tahoma" w:hAnsi="Tahoma" w:cs="Tahoma"/>
          <w:b/>
        </w:rPr>
      </w:pPr>
      <w:r w:rsidRPr="00E125E8">
        <w:rPr>
          <w:rFonts w:ascii="Tahoma" w:hAnsi="Tahoma" w:cs="Tahoma"/>
          <w:b/>
        </w:rPr>
        <w:t>2.</w:t>
      </w:r>
      <w:r w:rsidR="00CE7622" w:rsidRPr="00E125E8">
        <w:rPr>
          <w:rFonts w:ascii="Tahoma" w:hAnsi="Tahoma" w:cs="Tahoma"/>
          <w:b/>
        </w:rPr>
        <w:t>6</w:t>
      </w:r>
      <w:r w:rsidRPr="00E125E8">
        <w:rPr>
          <w:rFonts w:ascii="Tahoma" w:hAnsi="Tahoma" w:cs="Tahoma"/>
          <w:b/>
        </w:rPr>
        <w:t xml:space="preserve"> FINANČNA ZAVAROVANJA</w:t>
      </w:r>
      <w:r w:rsidR="003E3715" w:rsidRPr="00A73B7E">
        <w:rPr>
          <w:rFonts w:ascii="Tahoma" w:hAnsi="Tahoma" w:cs="Tahoma"/>
          <w:b/>
        </w:rPr>
        <w:t xml:space="preserve"> </w:t>
      </w:r>
    </w:p>
    <w:p w14:paraId="70C7CD54" w14:textId="77777777" w:rsidR="007B66BA" w:rsidRPr="003D7BF0" w:rsidRDefault="007B66BA" w:rsidP="00B11E1B">
      <w:pPr>
        <w:keepNext/>
        <w:widowControl w:val="0"/>
        <w:jc w:val="both"/>
        <w:rPr>
          <w:rFonts w:ascii="Tahoma" w:hAnsi="Tahoma" w:cs="Tahoma"/>
        </w:rPr>
      </w:pPr>
    </w:p>
    <w:p w14:paraId="3C1D10FE" w14:textId="77777777" w:rsidR="003E3715" w:rsidRPr="004A26D4" w:rsidRDefault="003E3715" w:rsidP="00B11E1B">
      <w:pPr>
        <w:keepNext/>
        <w:widowControl w:val="0"/>
        <w:jc w:val="both"/>
        <w:rPr>
          <w:rFonts w:ascii="Tahoma" w:hAnsi="Tahoma" w:cs="Tahoma"/>
          <w:b/>
          <w:bCs/>
        </w:rPr>
      </w:pPr>
      <w:r w:rsidRPr="00E7001B">
        <w:rPr>
          <w:rFonts w:ascii="Tahoma" w:hAnsi="Tahoma" w:cs="Tahoma"/>
          <w:b/>
        </w:rPr>
        <w:t xml:space="preserve">Za dobro izvedbo pogodbenih obveznosti </w:t>
      </w:r>
      <w:r w:rsidR="007E1D4C" w:rsidRPr="00E7001B">
        <w:rPr>
          <w:rFonts w:ascii="Tahoma" w:hAnsi="Tahoma" w:cs="Tahoma"/>
          <w:b/>
        </w:rPr>
        <w:t>– bianko menica</w:t>
      </w:r>
    </w:p>
    <w:p w14:paraId="4221B551" w14:textId="77777777" w:rsidR="007E1D4C" w:rsidRPr="00785E21" w:rsidRDefault="007E1D4C" w:rsidP="00B11E1B">
      <w:pPr>
        <w:keepNext/>
        <w:widowControl w:val="0"/>
        <w:jc w:val="both"/>
        <w:rPr>
          <w:rFonts w:ascii="Tahoma" w:hAnsi="Tahoma" w:cs="Tahoma"/>
        </w:rPr>
      </w:pPr>
    </w:p>
    <w:p w14:paraId="2235C47C" w14:textId="1DD2FBAB" w:rsidR="00AD2CCA" w:rsidRDefault="00EF5115" w:rsidP="00751874">
      <w:pPr>
        <w:keepNext/>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00673806">
        <w:rPr>
          <w:rFonts w:ascii="Tahoma" w:hAnsi="Tahoma" w:cs="Tahoma"/>
        </w:rPr>
        <w:t>sklenitvi</w:t>
      </w:r>
      <w:r w:rsidRPr="00076910">
        <w:rPr>
          <w:rFonts w:ascii="Tahoma" w:hAnsi="Tahoma" w:cs="Tahoma"/>
        </w:rPr>
        <w:t xml:space="preserve">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veljavnosti </w:t>
      </w:r>
      <w:r w:rsidR="00881F8A">
        <w:rPr>
          <w:rFonts w:ascii="Tahoma" w:hAnsi="Tahoma" w:cs="Tahoma"/>
        </w:rPr>
        <w:t>sto dvajset</w:t>
      </w:r>
      <w:r w:rsidR="00256A5D" w:rsidRPr="00E70159">
        <w:rPr>
          <w:rFonts w:ascii="Tahoma" w:hAnsi="Tahoma" w:cs="Tahoma"/>
        </w:rPr>
        <w:t xml:space="preserve"> </w:t>
      </w:r>
      <w:r w:rsidR="00C250CF" w:rsidRPr="00E70159">
        <w:rPr>
          <w:rFonts w:ascii="Tahoma" w:hAnsi="Tahoma" w:cs="Tahoma"/>
        </w:rPr>
        <w:t>(</w:t>
      </w:r>
      <w:r w:rsidR="00881F8A">
        <w:rPr>
          <w:rFonts w:ascii="Tahoma" w:hAnsi="Tahoma" w:cs="Tahoma"/>
        </w:rPr>
        <w:t>12</w:t>
      </w:r>
      <w:r w:rsidR="00E70159">
        <w:rPr>
          <w:rFonts w:ascii="Tahoma" w:hAnsi="Tahoma" w:cs="Tahoma"/>
        </w:rPr>
        <w:t>0</w:t>
      </w:r>
      <w:r w:rsidRPr="00E70159">
        <w:rPr>
          <w:rFonts w:ascii="Tahoma" w:hAnsi="Tahoma" w:cs="Tahoma"/>
        </w:rPr>
        <w:t xml:space="preserve">) dni </w:t>
      </w:r>
      <w:r w:rsidR="00804ACA" w:rsidRPr="00E70159">
        <w:rPr>
          <w:rFonts w:ascii="Tahoma" w:hAnsi="Tahoma" w:cs="Tahoma"/>
        </w:rPr>
        <w:t>od najdaljšega roka za dokončanje del</w:t>
      </w:r>
      <w:r w:rsidRPr="00E70159">
        <w:rPr>
          <w:rFonts w:ascii="Tahoma" w:hAnsi="Tahoma" w:cs="Tahoma"/>
        </w:rPr>
        <w:t>.</w:t>
      </w:r>
      <w:r w:rsidR="00751874" w:rsidRPr="00751874">
        <w:rPr>
          <w:rFonts w:ascii="Tahoma" w:hAnsi="Tahoma" w:cs="Tahoma"/>
          <w:lang w:eastAsia="ko-KR"/>
        </w:rPr>
        <w:t xml:space="preserve"> </w:t>
      </w:r>
    </w:p>
    <w:p w14:paraId="03BF9DA5" w14:textId="77777777" w:rsidR="00A421E1" w:rsidRPr="003D7BF0" w:rsidRDefault="00A421E1" w:rsidP="00B11E1B">
      <w:pPr>
        <w:keepNext/>
        <w:widowControl w:val="0"/>
        <w:jc w:val="both"/>
        <w:rPr>
          <w:rFonts w:ascii="Tahoma" w:hAnsi="Tahoma" w:cs="Tahoma"/>
          <w:lang w:eastAsia="ko-KR"/>
        </w:rPr>
      </w:pPr>
    </w:p>
    <w:p w14:paraId="690F7930" w14:textId="77777777" w:rsidR="003E3715" w:rsidRPr="00C6606B" w:rsidRDefault="003E3715" w:rsidP="00B11E1B">
      <w:pPr>
        <w:keepNext/>
        <w:widowControl w:val="0"/>
        <w:jc w:val="both"/>
        <w:rPr>
          <w:rFonts w:ascii="Tahoma" w:hAnsi="Tahoma" w:cs="Tahoma"/>
          <w:b/>
          <w:lang w:eastAsia="ko-KR"/>
        </w:rPr>
      </w:pPr>
      <w:r w:rsidRPr="00E7001B">
        <w:rPr>
          <w:rFonts w:ascii="Tahoma" w:hAnsi="Tahoma" w:cs="Tahoma"/>
          <w:b/>
          <w:lang w:eastAsia="ko-KR"/>
        </w:rPr>
        <w:t>Za odpravo napak v garancijsk</w:t>
      </w:r>
      <w:r w:rsidR="00D51A49" w:rsidRPr="00E7001B">
        <w:rPr>
          <w:rFonts w:ascii="Tahoma" w:hAnsi="Tahoma" w:cs="Tahoma"/>
          <w:b/>
          <w:lang w:eastAsia="ko-KR"/>
        </w:rPr>
        <w:t>em</w:t>
      </w:r>
      <w:r w:rsidRPr="004A26D4">
        <w:rPr>
          <w:rFonts w:ascii="Tahoma" w:hAnsi="Tahoma" w:cs="Tahoma"/>
          <w:b/>
          <w:lang w:eastAsia="ko-KR"/>
        </w:rPr>
        <w:t xml:space="preserve"> </w:t>
      </w:r>
      <w:r w:rsidR="00D51A49" w:rsidRPr="00785E21">
        <w:rPr>
          <w:rFonts w:ascii="Tahoma" w:hAnsi="Tahoma" w:cs="Tahoma"/>
          <w:b/>
          <w:lang w:eastAsia="ko-KR"/>
        </w:rPr>
        <w:t>roku</w:t>
      </w:r>
      <w:r w:rsidR="00256A5D" w:rsidRPr="00785E21">
        <w:rPr>
          <w:rFonts w:ascii="Tahoma" w:hAnsi="Tahoma" w:cs="Tahoma"/>
          <w:b/>
          <w:lang w:eastAsia="ko-KR"/>
        </w:rPr>
        <w:t xml:space="preserve"> </w:t>
      </w:r>
      <w:r w:rsidR="00256A5D" w:rsidRPr="005965D2">
        <w:rPr>
          <w:rFonts w:ascii="Tahoma" w:hAnsi="Tahoma" w:cs="Tahoma"/>
          <w:b/>
        </w:rPr>
        <w:t>– bianko menica</w:t>
      </w:r>
    </w:p>
    <w:p w14:paraId="11A913C3" w14:textId="77777777" w:rsidR="003E3715" w:rsidRPr="00076910" w:rsidRDefault="003E3715" w:rsidP="00B11E1B">
      <w:pPr>
        <w:keepNext/>
        <w:widowControl w:val="0"/>
        <w:jc w:val="both"/>
        <w:rPr>
          <w:rFonts w:ascii="Tahoma" w:hAnsi="Tahoma" w:cs="Tahoma"/>
          <w:b/>
          <w:lang w:eastAsia="ko-KR"/>
        </w:rPr>
      </w:pPr>
    </w:p>
    <w:p w14:paraId="1E67D3D8" w14:textId="77777777" w:rsidR="00AD2CCA" w:rsidRDefault="003E3715" w:rsidP="00751874">
      <w:pPr>
        <w:widowControl w:val="0"/>
        <w:jc w:val="both"/>
        <w:rPr>
          <w:rFonts w:ascii="Tahoma" w:hAnsi="Tahoma" w:cs="Tahoma"/>
          <w:lang w:eastAsia="ko-KR"/>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 xml:space="preserve">del kot finančno zavarovanje za odpravo napak v garancijski dobi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r w:rsidR="00751874" w:rsidRPr="00751874">
        <w:rPr>
          <w:rFonts w:ascii="Tahoma" w:hAnsi="Tahoma" w:cs="Tahoma"/>
          <w:lang w:eastAsia="ko-KR"/>
        </w:rPr>
        <w:t xml:space="preserve"> </w:t>
      </w:r>
    </w:p>
    <w:p w14:paraId="1036BB32" w14:textId="77777777" w:rsidR="00AD2CCA" w:rsidRDefault="00AD2CCA" w:rsidP="00751874">
      <w:pPr>
        <w:widowControl w:val="0"/>
        <w:jc w:val="both"/>
        <w:rPr>
          <w:rFonts w:ascii="Tahoma" w:hAnsi="Tahoma" w:cs="Tahoma"/>
          <w:lang w:eastAsia="ko-KR"/>
        </w:rPr>
      </w:pPr>
    </w:p>
    <w:p w14:paraId="1EB829B5" w14:textId="77777777" w:rsidR="00DF2947" w:rsidRPr="00E7001B" w:rsidRDefault="00012E0E" w:rsidP="006D55A7">
      <w:pPr>
        <w:widowControl w:val="0"/>
        <w:jc w:val="both"/>
        <w:rPr>
          <w:rFonts w:ascii="Tahoma" w:hAnsi="Tahoma" w:cs="Tahoma"/>
          <w:lang w:eastAsia="ko-KR"/>
        </w:rPr>
      </w:pPr>
      <w:r w:rsidRPr="001D7516">
        <w:rPr>
          <w:rFonts w:ascii="Tahoma" w:hAnsi="Tahoma" w:cs="Tahoma"/>
          <w:lang w:eastAsia="ko-KR"/>
        </w:rPr>
        <w:t xml:space="preserve">Vzorca meničnih izjav sta v prilogi </w:t>
      </w:r>
      <w:r>
        <w:rPr>
          <w:rFonts w:ascii="Tahoma" w:hAnsi="Tahoma" w:cs="Tahoma"/>
          <w:lang w:eastAsia="ko-KR"/>
        </w:rPr>
        <w:t>te</w:t>
      </w:r>
      <w:r w:rsidRPr="001D7516">
        <w:rPr>
          <w:rFonts w:ascii="Tahoma" w:hAnsi="Tahoma" w:cs="Tahoma"/>
          <w:lang w:eastAsia="ko-KR"/>
        </w:rPr>
        <w:t xml:space="preserve"> razpisne dokumentacije.</w:t>
      </w:r>
      <w:r>
        <w:rPr>
          <w:rFonts w:ascii="Tahoma" w:hAnsi="Tahoma" w:cs="Tahoma"/>
          <w:lang w:eastAsia="ko-KR"/>
        </w:rPr>
        <w:t xml:space="preserve"> </w:t>
      </w:r>
    </w:p>
    <w:p w14:paraId="1A24D59B"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14:paraId="12234E6A" w14:textId="77777777" w:rsidR="003E3715" w:rsidRPr="00076910" w:rsidRDefault="003E3715" w:rsidP="00B11E1B">
      <w:pPr>
        <w:keepNext/>
        <w:widowControl w:val="0"/>
        <w:jc w:val="both"/>
        <w:rPr>
          <w:rFonts w:ascii="Tahoma" w:hAnsi="Tahoma" w:cs="Tahoma"/>
        </w:rPr>
      </w:pPr>
    </w:p>
    <w:p w14:paraId="6F83E756"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324EBC3D" w14:textId="77777777" w:rsidR="003D7BF0" w:rsidRPr="005A1289" w:rsidRDefault="003D7BF0" w:rsidP="003D7BF0">
      <w:pPr>
        <w:keepNext/>
        <w:keepLines/>
        <w:jc w:val="both"/>
        <w:rPr>
          <w:rFonts w:ascii="Tahoma" w:hAnsi="Tahoma" w:cs="Tahoma"/>
          <w:bCs/>
        </w:rPr>
      </w:pPr>
    </w:p>
    <w:p w14:paraId="11983C84"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18564AF4" w14:textId="77777777" w:rsidR="003D7BF0" w:rsidRPr="005A1289" w:rsidRDefault="003D7BF0" w:rsidP="003D7BF0">
      <w:pPr>
        <w:keepNext/>
        <w:keepLines/>
        <w:jc w:val="both"/>
        <w:rPr>
          <w:rFonts w:ascii="Tahoma" w:hAnsi="Tahoma" w:cs="Tahoma"/>
          <w:bCs/>
        </w:rPr>
      </w:pPr>
    </w:p>
    <w:p w14:paraId="4186328E"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544E491A" w14:textId="77777777" w:rsidR="003D7BF0" w:rsidRPr="00BC5A5F" w:rsidRDefault="003D7BF0" w:rsidP="003D7BF0">
      <w:pPr>
        <w:keepNext/>
        <w:keepLines/>
        <w:jc w:val="both"/>
        <w:rPr>
          <w:rFonts w:ascii="Tahoma" w:hAnsi="Tahoma" w:cs="Tahoma"/>
        </w:rPr>
      </w:pPr>
    </w:p>
    <w:p w14:paraId="5A574A47"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1C96BD8" w14:textId="77777777" w:rsidR="003D7BF0" w:rsidRPr="00BC5A5F" w:rsidRDefault="003D7BF0" w:rsidP="003D7BF0">
      <w:pPr>
        <w:keepNext/>
        <w:keepLines/>
        <w:jc w:val="both"/>
        <w:rPr>
          <w:rFonts w:ascii="Tahoma" w:hAnsi="Tahoma" w:cs="Tahoma"/>
          <w:bCs/>
        </w:rPr>
      </w:pPr>
    </w:p>
    <w:p w14:paraId="073B2672"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033EA940" w14:textId="77777777" w:rsidR="003E3715" w:rsidRPr="00076910" w:rsidRDefault="003E3715" w:rsidP="00B11E1B">
      <w:pPr>
        <w:keepNext/>
        <w:widowControl w:val="0"/>
        <w:jc w:val="both"/>
        <w:rPr>
          <w:rFonts w:ascii="Tahoma" w:hAnsi="Tahoma" w:cs="Tahoma"/>
        </w:rPr>
      </w:pPr>
    </w:p>
    <w:p w14:paraId="15EFBAD1"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28DEB11B" w14:textId="77777777" w:rsidR="00734DC1" w:rsidRPr="00076910" w:rsidRDefault="00734DC1" w:rsidP="00B11E1B">
      <w:pPr>
        <w:keepNext/>
        <w:widowControl w:val="0"/>
        <w:jc w:val="both"/>
        <w:rPr>
          <w:rFonts w:ascii="Tahoma" w:hAnsi="Tahoma" w:cs="Tahoma"/>
        </w:rPr>
      </w:pPr>
    </w:p>
    <w:p w14:paraId="023D26BD"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7F03D089" w14:textId="131B585C" w:rsidR="00655F43" w:rsidRPr="001E2495" w:rsidRDefault="00655F43" w:rsidP="00655F43">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 xml:space="preserve">izrečena pravnomočna sodba za kazniva dejanja iz Kazenskega zakonika (Uradni list RS, št. 50/12 - uradno prečiščeno besedilo, 6/16 - </w:t>
      </w:r>
      <w:proofErr w:type="spellStart"/>
      <w:r w:rsidRPr="00747ACE">
        <w:rPr>
          <w:rFonts w:ascii="Tahoma" w:hAnsi="Tahoma" w:cs="Tahoma"/>
        </w:rPr>
        <w:t>popr</w:t>
      </w:r>
      <w:proofErr w:type="spellEnd"/>
      <w:r w:rsidRPr="00747ACE">
        <w:rPr>
          <w:rFonts w:ascii="Tahoma" w:hAnsi="Tahoma" w:cs="Tahoma"/>
        </w:rPr>
        <w:t>., 54/15, 38/16, 27/17, 23/20, 91/20, 95/21, 186/21</w:t>
      </w:r>
      <w:r w:rsidR="00F74343">
        <w:rPr>
          <w:rFonts w:ascii="Tahoma" w:hAnsi="Tahoma" w:cs="Tahoma"/>
        </w:rPr>
        <w:t>,</w:t>
      </w:r>
      <w:r w:rsidRPr="00747ACE">
        <w:rPr>
          <w:rFonts w:ascii="Tahoma" w:hAnsi="Tahoma" w:cs="Tahoma"/>
        </w:rPr>
        <w:t xml:space="preserve"> 105/22 - ZZNŠPP</w:t>
      </w:r>
      <w:r w:rsidR="00F74343">
        <w:rPr>
          <w:rFonts w:ascii="Tahoma" w:hAnsi="Tahoma" w:cs="Tahoma"/>
        </w:rPr>
        <w:t xml:space="preserve"> in </w:t>
      </w:r>
      <w:hyperlink r:id="rId12" w:tgtFrame="_blank" w:tooltip="Zakon o spremembah in dopolnitvah Kazenskega zakonika" w:history="1">
        <w:r w:rsidR="00F74343" w:rsidRPr="00F74343">
          <w:rPr>
            <w:rStyle w:val="Hiperpovezava"/>
            <w:rFonts w:ascii="Tahoma" w:hAnsi="Tahoma" w:cs="Tahoma"/>
            <w:bCs/>
            <w:color w:val="626060"/>
            <w:shd w:val="clear" w:color="auto" w:fill="FFFFFF"/>
          </w:rPr>
          <w:t>16/23</w:t>
        </w:r>
      </w:hyperlink>
      <w:r w:rsidRPr="00747ACE">
        <w:rPr>
          <w:rFonts w:ascii="Tahoma" w:hAnsi="Tahoma" w:cs="Tahoma"/>
        </w:rPr>
        <w:t>;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14:paraId="50641A99" w14:textId="77777777" w:rsidR="003D7BF0" w:rsidRPr="001E2495" w:rsidRDefault="003D7BF0" w:rsidP="003D7BF0">
      <w:pPr>
        <w:keepNext/>
        <w:keepLines/>
        <w:ind w:right="-2"/>
        <w:jc w:val="both"/>
        <w:rPr>
          <w:rFonts w:ascii="Tahoma" w:hAnsi="Tahoma" w:cs="Tahoma"/>
        </w:rPr>
      </w:pPr>
    </w:p>
    <w:p w14:paraId="2B5D2FAF"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30FB06B8" w14:textId="77777777" w:rsidR="003D7BF0" w:rsidRPr="001E2495" w:rsidRDefault="003D7BF0" w:rsidP="003D7BF0">
      <w:pPr>
        <w:keepNext/>
        <w:keepLines/>
        <w:ind w:right="-2"/>
        <w:jc w:val="both"/>
        <w:rPr>
          <w:rFonts w:ascii="Tahoma" w:hAnsi="Tahoma" w:cs="Tahoma"/>
        </w:rPr>
      </w:pPr>
    </w:p>
    <w:p w14:paraId="293D98E3"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3B1F005A" w14:textId="77777777" w:rsidR="00655F43" w:rsidRPr="001E2495" w:rsidRDefault="00655F43" w:rsidP="00655F43">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2F5D45E7" w14:textId="77777777" w:rsidR="003D7BF0" w:rsidRDefault="003D7BF0" w:rsidP="003D7BF0">
      <w:pPr>
        <w:keepNext/>
        <w:keepLines/>
        <w:ind w:right="-2"/>
        <w:jc w:val="both"/>
        <w:rPr>
          <w:rFonts w:ascii="Tahoma" w:hAnsi="Tahoma" w:cs="Tahoma"/>
          <w:b/>
        </w:rPr>
      </w:pPr>
    </w:p>
    <w:p w14:paraId="284F7427"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0B27CFB7"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11586744"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14:paraId="077E4FA2"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13C1A89C"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076E2957"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283498B8"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04D38178" w14:textId="77777777" w:rsidR="003D7BF0" w:rsidRPr="001E2495" w:rsidRDefault="003D7BF0" w:rsidP="003D7BF0">
      <w:pPr>
        <w:keepNext/>
        <w:keepLines/>
        <w:ind w:right="-2"/>
        <w:jc w:val="both"/>
        <w:rPr>
          <w:rFonts w:ascii="Tahoma" w:hAnsi="Tahoma" w:cs="Tahoma"/>
          <w:b/>
        </w:rPr>
      </w:pPr>
    </w:p>
    <w:p w14:paraId="411A9C08"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34E0A4AA"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2919EBB8" w14:textId="77777777" w:rsidR="003D7BF0" w:rsidRPr="003D40B3" w:rsidRDefault="003D7BF0" w:rsidP="00E4185C">
      <w:pPr>
        <w:pStyle w:val="Odstavekseznama"/>
        <w:keepNext/>
        <w:keepLines/>
        <w:numPr>
          <w:ilvl w:val="0"/>
          <w:numId w:val="25"/>
        </w:numPr>
        <w:spacing w:after="60"/>
        <w:jc w:val="both"/>
        <w:rPr>
          <w:rFonts w:ascii="Tahoma" w:hAnsi="Tahoma" w:cs="Tahoma"/>
          <w:szCs w:val="18"/>
        </w:rPr>
      </w:pPr>
      <w:r w:rsidRPr="003D40B3">
        <w:rPr>
          <w:rFonts w:ascii="Tahoma" w:hAnsi="Tahoma" w:cs="Tahoma"/>
        </w:rPr>
        <w:t>če je ta na dan, ko poteče rok za oddajo ponudb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596E41" w:rsidRPr="00E3491B">
        <w:rPr>
          <w:rFonts w:ascii="Tahoma" w:hAnsi="Tahoma" w:cs="Tahoma"/>
          <w:szCs w:val="18"/>
        </w:rPr>
        <w:t>z izrečenimi stranskimi sankcijami izločitve iz postopkov javnega naročanja</w:t>
      </w:r>
      <w:r w:rsidRPr="003D40B3">
        <w:rPr>
          <w:rFonts w:ascii="Tahoma" w:hAnsi="Tahoma" w:cs="Tahoma"/>
          <w:szCs w:val="18"/>
        </w:rPr>
        <w:t>,</w:t>
      </w:r>
    </w:p>
    <w:p w14:paraId="6274C324" w14:textId="01650C2B"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4A21FC">
        <w:rPr>
          <w:rFonts w:ascii="Tahoma" w:hAnsi="Tahoma" w:cs="Tahoma"/>
        </w:rPr>
        <w:t xml:space="preserve">treh </w:t>
      </w:r>
      <w:r w:rsidRPr="003D40B3">
        <w:rPr>
          <w:rFonts w:ascii="Tahoma" w:hAnsi="Tahoma" w:cs="Tahoma"/>
        </w:rPr>
        <w:t>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46F18FE" w14:textId="77777777" w:rsidR="003D7BF0" w:rsidRPr="001E2495" w:rsidRDefault="003D7BF0" w:rsidP="003D7BF0">
      <w:pPr>
        <w:keepNext/>
        <w:keepLines/>
        <w:ind w:right="-2"/>
        <w:jc w:val="both"/>
        <w:rPr>
          <w:rFonts w:ascii="Tahoma" w:hAnsi="Tahoma" w:cs="Tahoma"/>
        </w:rPr>
      </w:pPr>
    </w:p>
    <w:p w14:paraId="251E84BE"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1ED736E8" w14:textId="77777777" w:rsidR="003D7BF0" w:rsidRDefault="003D7BF0" w:rsidP="003D7BF0">
      <w:pPr>
        <w:pStyle w:val="Odstavekseznama"/>
        <w:keepNext/>
        <w:keepLines/>
        <w:ind w:left="0"/>
        <w:jc w:val="both"/>
        <w:rPr>
          <w:rFonts w:ascii="Tahoma" w:hAnsi="Tahoma" w:cs="Tahoma"/>
        </w:rPr>
      </w:pPr>
    </w:p>
    <w:p w14:paraId="41621981"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6B793EAE"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25668ABB"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69E4E29A"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0CD61068" w14:textId="77777777" w:rsidR="00F248BD" w:rsidRPr="00076910" w:rsidRDefault="00F248BD" w:rsidP="00B11E1B">
      <w:pPr>
        <w:pStyle w:val="Odstavekseznama"/>
        <w:keepNext/>
        <w:widowControl w:val="0"/>
        <w:ind w:left="0"/>
        <w:jc w:val="both"/>
        <w:rPr>
          <w:rFonts w:ascii="Tahoma" w:hAnsi="Tahoma" w:cs="Tahoma"/>
        </w:rPr>
      </w:pPr>
    </w:p>
    <w:p w14:paraId="0B400CD3" w14:textId="77777777" w:rsidR="002F13E1" w:rsidRPr="00076910" w:rsidRDefault="002F13E1" w:rsidP="00B11E1B">
      <w:pPr>
        <w:pStyle w:val="Odstavekseznama"/>
        <w:keepNext/>
        <w:widowControl w:val="0"/>
        <w:ind w:left="0"/>
        <w:jc w:val="both"/>
        <w:rPr>
          <w:rFonts w:ascii="Tahoma" w:hAnsi="Tahoma" w:cs="Tahoma"/>
        </w:rPr>
      </w:pPr>
    </w:p>
    <w:p w14:paraId="3338A01E"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1E6371D9" w14:textId="77777777" w:rsidR="00440BF3" w:rsidRPr="00076910" w:rsidRDefault="00440BF3" w:rsidP="00B11E1B">
      <w:pPr>
        <w:keepNext/>
        <w:widowControl w:val="0"/>
        <w:ind w:left="720"/>
        <w:jc w:val="both"/>
        <w:rPr>
          <w:rFonts w:ascii="Tahoma" w:hAnsi="Tahoma" w:cs="Tahoma"/>
          <w:b/>
        </w:rPr>
      </w:pPr>
    </w:p>
    <w:p w14:paraId="6813483A"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46C6D454" w14:textId="77777777" w:rsidR="00E11ADF" w:rsidRPr="00076910" w:rsidRDefault="00E11ADF" w:rsidP="00B11E1B">
      <w:pPr>
        <w:keepNext/>
        <w:widowControl w:val="0"/>
        <w:jc w:val="both"/>
        <w:rPr>
          <w:rFonts w:ascii="Tahoma" w:hAnsi="Tahoma" w:cs="Tahoma"/>
        </w:rPr>
      </w:pPr>
    </w:p>
    <w:p w14:paraId="54CC6CA3"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4170860D" w14:textId="77777777" w:rsidR="00702B79" w:rsidRPr="00076910" w:rsidRDefault="00702B79" w:rsidP="00B11E1B">
      <w:pPr>
        <w:keepNext/>
        <w:widowControl w:val="0"/>
        <w:jc w:val="both"/>
        <w:rPr>
          <w:rFonts w:ascii="Tahoma" w:hAnsi="Tahoma" w:cs="Tahoma"/>
        </w:rPr>
      </w:pPr>
    </w:p>
    <w:p w14:paraId="14D37C96" w14:textId="77777777" w:rsidR="00702B79" w:rsidRPr="00076910" w:rsidRDefault="00702B79" w:rsidP="002F0436">
      <w:pPr>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105F547F" w14:textId="77777777" w:rsidR="00476FB1" w:rsidRPr="00076910" w:rsidRDefault="00702B79" w:rsidP="002F0436">
      <w:pPr>
        <w:widowControl w:val="0"/>
        <w:jc w:val="both"/>
        <w:rPr>
          <w:rFonts w:ascii="Tahoma" w:hAnsi="Tahoma" w:cs="Tahoma"/>
        </w:rPr>
      </w:pPr>
      <w:r w:rsidRPr="00076910" w:rsidDel="00702B79">
        <w:rPr>
          <w:rFonts w:ascii="Tahoma" w:hAnsi="Tahoma" w:cs="Tahoma"/>
        </w:rPr>
        <w:t xml:space="preserve"> </w:t>
      </w:r>
    </w:p>
    <w:p w14:paraId="343942FC" w14:textId="77777777" w:rsidR="00F33C9F" w:rsidRPr="00076910" w:rsidRDefault="0029398B" w:rsidP="002F0436">
      <w:pPr>
        <w:pStyle w:val="Telobesedila2"/>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13CB95E4" w14:textId="77777777" w:rsidR="00055CBC" w:rsidRPr="00076910" w:rsidRDefault="00055CBC" w:rsidP="002F0436">
      <w:pPr>
        <w:pStyle w:val="Odstavekseznama"/>
        <w:widowControl w:val="0"/>
        <w:ind w:left="0"/>
        <w:jc w:val="both"/>
        <w:rPr>
          <w:rFonts w:ascii="Tahoma" w:hAnsi="Tahoma" w:cs="Tahoma"/>
        </w:rPr>
      </w:pPr>
    </w:p>
    <w:p w14:paraId="0442053A" w14:textId="77777777" w:rsidR="005A1EEB" w:rsidRPr="00076910" w:rsidRDefault="005A1EEB" w:rsidP="00B11E1B">
      <w:pPr>
        <w:keepNext/>
        <w:widowControl w:val="0"/>
        <w:outlineLvl w:val="2"/>
        <w:rPr>
          <w:rFonts w:ascii="Tahoma" w:hAnsi="Tahoma" w:cs="Tahoma"/>
          <w:b/>
          <w:sz w:val="22"/>
          <w:szCs w:val="22"/>
        </w:rPr>
      </w:pPr>
      <w:bookmarkStart w:id="11" w:name="_Toc181074088"/>
      <w:r w:rsidRPr="00076910">
        <w:rPr>
          <w:rFonts w:ascii="Tahoma" w:hAnsi="Tahoma" w:cs="Tahoma"/>
          <w:b/>
          <w:sz w:val="22"/>
          <w:szCs w:val="22"/>
        </w:rPr>
        <w:lastRenderedPageBreak/>
        <w:t>3.</w:t>
      </w:r>
      <w:bookmarkEnd w:id="11"/>
      <w:r w:rsidR="00CB6FCC" w:rsidRPr="00076910">
        <w:rPr>
          <w:rFonts w:ascii="Tahoma" w:hAnsi="Tahoma" w:cs="Tahoma"/>
          <w:b/>
          <w:sz w:val="22"/>
          <w:szCs w:val="22"/>
        </w:rPr>
        <w:t>2.</w:t>
      </w:r>
      <w:r w:rsidR="0024735F" w:rsidRPr="00076910">
        <w:rPr>
          <w:rFonts w:ascii="Tahoma" w:hAnsi="Tahoma" w:cs="Tahoma"/>
          <w:b/>
          <w:sz w:val="22"/>
          <w:szCs w:val="22"/>
        </w:rPr>
        <w:t>2</w:t>
      </w:r>
      <w:r w:rsidR="00AB5125" w:rsidRPr="00076910">
        <w:rPr>
          <w:rFonts w:ascii="Tahoma" w:hAnsi="Tahoma" w:cs="Tahoma"/>
          <w:b/>
          <w:sz w:val="22"/>
          <w:szCs w:val="22"/>
        </w:rPr>
        <w:t>.</w:t>
      </w:r>
      <w:r w:rsidRPr="00076910">
        <w:rPr>
          <w:rFonts w:ascii="Tahoma" w:hAnsi="Tahoma" w:cs="Tahoma"/>
          <w:b/>
          <w:sz w:val="22"/>
          <w:szCs w:val="22"/>
        </w:rPr>
        <w:t xml:space="preserve"> FINANČNA SPOSOBNOST </w:t>
      </w:r>
    </w:p>
    <w:p w14:paraId="73CF3ACA" w14:textId="77777777" w:rsidR="005A1EEB" w:rsidRPr="00076910" w:rsidRDefault="005A1EEB" w:rsidP="00B11E1B">
      <w:pPr>
        <w:keepNext/>
        <w:widowControl w:val="0"/>
        <w:jc w:val="both"/>
        <w:rPr>
          <w:rFonts w:ascii="Tahoma" w:hAnsi="Tahoma" w:cs="Tahoma"/>
          <w:bCs/>
          <w:iCs/>
          <w:sz w:val="22"/>
          <w:szCs w:val="22"/>
        </w:rPr>
      </w:pPr>
    </w:p>
    <w:p w14:paraId="700F447A" w14:textId="77777777"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14:paraId="14C2E825" w14:textId="77777777" w:rsidR="009752FF" w:rsidRPr="00E7001B" w:rsidRDefault="009752FF" w:rsidP="00B11E1B">
      <w:pPr>
        <w:keepNext/>
        <w:widowControl w:val="0"/>
        <w:jc w:val="both"/>
        <w:rPr>
          <w:rFonts w:ascii="Tahoma" w:hAnsi="Tahoma" w:cs="Tahoma"/>
          <w:smallCaps/>
        </w:rPr>
      </w:pPr>
    </w:p>
    <w:p w14:paraId="1450959B" w14:textId="77777777"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w:t>
      </w:r>
      <w:proofErr w:type="spellStart"/>
      <w:r w:rsidR="00C91933" w:rsidRPr="00076910">
        <w:rPr>
          <w:rFonts w:ascii="Tahoma" w:hAnsi="Tahoma" w:cs="Tahoma"/>
        </w:rPr>
        <w:t>eS.BON</w:t>
      </w:r>
      <w:proofErr w:type="spellEnd"/>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14:paraId="72881DB1" w14:textId="77777777" w:rsidR="008D4A4F" w:rsidRPr="00076910" w:rsidRDefault="008D4A4F" w:rsidP="00B11E1B">
      <w:pPr>
        <w:keepNext/>
        <w:widowControl w:val="0"/>
        <w:jc w:val="both"/>
        <w:rPr>
          <w:rFonts w:ascii="Tahoma" w:hAnsi="Tahoma" w:cs="Tahoma"/>
        </w:rPr>
      </w:pPr>
    </w:p>
    <w:p w14:paraId="6AE80CF4" w14:textId="77777777"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14:paraId="6345DE01" w14:textId="77777777" w:rsidR="00723804" w:rsidRPr="00076910" w:rsidRDefault="00723804" w:rsidP="00B11E1B">
      <w:pPr>
        <w:keepNext/>
        <w:widowControl w:val="0"/>
        <w:jc w:val="both"/>
        <w:rPr>
          <w:rFonts w:ascii="Tahoma" w:hAnsi="Tahoma" w:cs="Tahoma"/>
          <w:iCs/>
          <w:sz w:val="22"/>
        </w:rPr>
      </w:pPr>
    </w:p>
    <w:p w14:paraId="0A62C5D3" w14:textId="77777777" w:rsidR="00F90138" w:rsidRPr="00903F34" w:rsidRDefault="001B6EA3" w:rsidP="00B11E1B">
      <w:pPr>
        <w:keepNext/>
        <w:widowControl w:val="0"/>
        <w:jc w:val="both"/>
        <w:rPr>
          <w:rFonts w:ascii="Tahoma" w:hAnsi="Tahoma" w:cs="Tahoma"/>
          <w:b/>
          <w:sz w:val="22"/>
          <w:szCs w:val="22"/>
        </w:rPr>
      </w:pPr>
      <w:r w:rsidRPr="00CB4318">
        <w:rPr>
          <w:rFonts w:ascii="Tahoma" w:hAnsi="Tahoma" w:cs="Tahoma"/>
          <w:b/>
          <w:sz w:val="22"/>
          <w:szCs w:val="22"/>
        </w:rPr>
        <w:t>3.2.</w:t>
      </w:r>
      <w:r w:rsidR="0024735F" w:rsidRPr="00CB4318">
        <w:rPr>
          <w:rFonts w:ascii="Tahoma" w:hAnsi="Tahoma" w:cs="Tahoma"/>
          <w:b/>
          <w:sz w:val="22"/>
          <w:szCs w:val="22"/>
        </w:rPr>
        <w:t>3</w:t>
      </w:r>
      <w:r w:rsidRPr="00CB4318">
        <w:rPr>
          <w:rFonts w:ascii="Tahoma" w:hAnsi="Tahoma" w:cs="Tahoma"/>
          <w:b/>
          <w:sz w:val="22"/>
          <w:szCs w:val="22"/>
        </w:rPr>
        <w:t xml:space="preserve">. </w:t>
      </w:r>
      <w:r w:rsidR="004E6491" w:rsidRPr="00CB4318">
        <w:rPr>
          <w:rFonts w:ascii="Tahoma" w:hAnsi="Tahoma" w:cs="Tahoma"/>
          <w:b/>
          <w:sz w:val="22"/>
          <w:szCs w:val="22"/>
        </w:rPr>
        <w:t>TEHNIČNA IN STROKOVNA SPOSOBNOST</w:t>
      </w:r>
    </w:p>
    <w:p w14:paraId="0A4BF3FE" w14:textId="77777777" w:rsidR="0004328F" w:rsidRPr="00903F34" w:rsidRDefault="0004328F" w:rsidP="00B11E1B">
      <w:pPr>
        <w:keepNext/>
        <w:widowControl w:val="0"/>
        <w:jc w:val="both"/>
        <w:rPr>
          <w:rFonts w:ascii="Tahoma" w:hAnsi="Tahoma" w:cs="Tahoma"/>
          <w:b/>
        </w:rPr>
      </w:pPr>
    </w:p>
    <w:p w14:paraId="1EDBFD90" w14:textId="77777777" w:rsidR="0094252B" w:rsidRPr="00CB4318" w:rsidRDefault="00B46D2B" w:rsidP="00412F3A">
      <w:pPr>
        <w:keepNext/>
        <w:widowControl w:val="0"/>
        <w:numPr>
          <w:ilvl w:val="3"/>
          <w:numId w:val="17"/>
        </w:numPr>
        <w:rPr>
          <w:rFonts w:ascii="Tahoma" w:hAnsi="Tahoma" w:cs="Tahoma"/>
          <w:b/>
          <w:caps/>
        </w:rPr>
      </w:pPr>
      <w:r w:rsidRPr="00CB4318">
        <w:rPr>
          <w:rFonts w:ascii="Tahoma" w:hAnsi="Tahoma" w:cs="Tahoma"/>
          <w:b/>
          <w:caps/>
          <w:sz w:val="22"/>
          <w:szCs w:val="22"/>
        </w:rPr>
        <w:t>Refe</w:t>
      </w:r>
      <w:r w:rsidR="00DC1DA5" w:rsidRPr="00CB4318">
        <w:rPr>
          <w:rFonts w:ascii="Tahoma" w:hAnsi="Tahoma" w:cs="Tahoma"/>
          <w:b/>
          <w:caps/>
          <w:sz w:val="22"/>
          <w:szCs w:val="22"/>
        </w:rPr>
        <w:t>REN</w:t>
      </w:r>
      <w:r w:rsidRPr="00CB4318">
        <w:rPr>
          <w:rFonts w:ascii="Tahoma" w:hAnsi="Tahoma" w:cs="Tahoma"/>
          <w:b/>
          <w:caps/>
          <w:sz w:val="22"/>
          <w:szCs w:val="22"/>
        </w:rPr>
        <w:t>ce</w:t>
      </w:r>
    </w:p>
    <w:p w14:paraId="789B502E" w14:textId="77777777" w:rsidR="0094252B" w:rsidRDefault="0094252B" w:rsidP="00B11E1B">
      <w:pPr>
        <w:keepNext/>
        <w:widowControl w:val="0"/>
        <w:rPr>
          <w:rFonts w:ascii="Tahoma" w:hAnsi="Tahoma" w:cs="Tahoma"/>
          <w:b/>
        </w:rPr>
      </w:pPr>
    </w:p>
    <w:p w14:paraId="795FF0DD" w14:textId="77777777" w:rsidR="001028CB" w:rsidRPr="001028CB" w:rsidRDefault="001028CB" w:rsidP="001028CB">
      <w:pPr>
        <w:keepNext/>
        <w:widowControl w:val="0"/>
        <w:jc w:val="both"/>
        <w:rPr>
          <w:rFonts w:ascii="Tahoma" w:hAnsi="Tahoma" w:cs="Tahoma"/>
        </w:rPr>
      </w:pPr>
      <w:r w:rsidRPr="001028CB">
        <w:rPr>
          <w:rFonts w:ascii="Tahoma" w:hAnsi="Tahoma" w:cs="Tahoma"/>
        </w:rPr>
        <w:t xml:space="preserve">Ponudnik mora izkazati, da je v obdobju od vključno leta 2017 do oddaje ponudbe v skladu z določili sklenjenih pogodb izvedel vsa potrebna strojno inštalacijska dela pri gradnji ali obnovi </w:t>
      </w:r>
      <w:proofErr w:type="spellStart"/>
      <w:r w:rsidRPr="001028CB">
        <w:rPr>
          <w:rFonts w:ascii="Tahoma" w:hAnsi="Tahoma" w:cs="Tahoma"/>
        </w:rPr>
        <w:t>predizoliranega</w:t>
      </w:r>
      <w:proofErr w:type="spellEnd"/>
      <w:r w:rsidRPr="001028CB">
        <w:rPr>
          <w:rFonts w:ascii="Tahoma" w:hAnsi="Tahoma" w:cs="Tahoma"/>
        </w:rPr>
        <w:t xml:space="preserve"> cevovoda za vročevod ali toplovod ali parovod dimenzije minimalno DN 200 v skupni dolžini trase cevovoda </w:t>
      </w:r>
      <w:r>
        <w:rPr>
          <w:rFonts w:ascii="Tahoma" w:hAnsi="Tahoma" w:cs="Tahoma"/>
        </w:rPr>
        <w:t xml:space="preserve">(dovod in povratek) </w:t>
      </w:r>
      <w:r w:rsidRPr="001028CB">
        <w:rPr>
          <w:rFonts w:ascii="Tahoma" w:hAnsi="Tahoma" w:cs="Tahoma"/>
        </w:rPr>
        <w:t xml:space="preserve">za vročevod ali toplovod ali parovod najmanj </w:t>
      </w:r>
      <w:r w:rsidR="004C2378">
        <w:rPr>
          <w:rFonts w:ascii="Tahoma" w:hAnsi="Tahoma" w:cs="Tahoma"/>
        </w:rPr>
        <w:t>3</w:t>
      </w:r>
      <w:r w:rsidRPr="001028CB">
        <w:rPr>
          <w:rFonts w:ascii="Tahoma" w:hAnsi="Tahoma" w:cs="Tahoma"/>
        </w:rPr>
        <w:t>00 (</w:t>
      </w:r>
      <w:r w:rsidR="004C2378">
        <w:rPr>
          <w:rFonts w:ascii="Tahoma" w:hAnsi="Tahoma" w:cs="Tahoma"/>
        </w:rPr>
        <w:t>tri</w:t>
      </w:r>
      <w:r w:rsidRPr="001028CB">
        <w:rPr>
          <w:rFonts w:ascii="Tahoma" w:hAnsi="Tahoma" w:cs="Tahoma"/>
        </w:rPr>
        <w:t>sto) metrov.</w:t>
      </w:r>
    </w:p>
    <w:p w14:paraId="70A84DBC" w14:textId="77777777" w:rsidR="00AE1B52" w:rsidRPr="00076910" w:rsidRDefault="00AE1B52" w:rsidP="00AE1B52">
      <w:pPr>
        <w:keepNext/>
        <w:widowControl w:val="0"/>
        <w:jc w:val="both"/>
        <w:rPr>
          <w:rFonts w:ascii="Tahoma" w:hAnsi="Tahoma" w:cs="Tahoma"/>
        </w:rPr>
      </w:pPr>
    </w:p>
    <w:p w14:paraId="03BB2474" w14:textId="77777777"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14:paraId="3D72330F" w14:textId="77777777" w:rsidR="00AE1B52" w:rsidRPr="00076910" w:rsidRDefault="00AE1B52" w:rsidP="00AE1B52">
      <w:pPr>
        <w:keepNext/>
        <w:widowControl w:val="0"/>
        <w:jc w:val="both"/>
        <w:rPr>
          <w:rFonts w:ascii="Tahoma" w:hAnsi="Tahoma" w:cs="Tahoma"/>
        </w:rPr>
      </w:pPr>
    </w:p>
    <w:p w14:paraId="611D93C6" w14:textId="77777777"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w:t>
      </w:r>
      <w:proofErr w:type="spellStart"/>
      <w:r w:rsidRPr="00076910">
        <w:rPr>
          <w:rFonts w:ascii="Tahoma" w:hAnsi="Tahoma" w:cs="Tahoma"/>
          <w:b/>
        </w:rPr>
        <w:t>ev</w:t>
      </w:r>
      <w:proofErr w:type="spellEnd"/>
      <w:r w:rsidRPr="00076910">
        <w:rPr>
          <w:rFonts w:ascii="Tahoma" w:hAnsi="Tahoma" w:cs="Tahoma"/>
          <w:b/>
        </w:rPr>
        <w:t xml:space="preserve"> referenčnega objekta </w:t>
      </w:r>
      <w:r w:rsidRPr="00076910">
        <w:rPr>
          <w:rFonts w:ascii="Tahoma" w:hAnsi="Tahoma" w:cs="Tahoma"/>
        </w:rPr>
        <w:t>ali drug obrazec iz predhodnih javnih naročil, ki mora biti po vsebini skladen z obrazcem iz te razpisne dokumentacije.</w:t>
      </w:r>
    </w:p>
    <w:p w14:paraId="46BAFE27" w14:textId="77777777" w:rsidR="00AE1B52" w:rsidRPr="00076910" w:rsidRDefault="00AE1B52" w:rsidP="00AE1B52">
      <w:pPr>
        <w:keepNext/>
        <w:widowControl w:val="0"/>
        <w:jc w:val="both"/>
        <w:rPr>
          <w:rFonts w:ascii="Tahoma" w:hAnsi="Tahoma" w:cs="Tahoma"/>
        </w:rPr>
      </w:pPr>
    </w:p>
    <w:p w14:paraId="0EB4F53D" w14:textId="77777777" w:rsidR="00AE1B52" w:rsidRPr="00076910" w:rsidRDefault="00AE1B52" w:rsidP="00AE1B52">
      <w:pPr>
        <w:keepNext/>
        <w:widowControl w:val="0"/>
        <w:jc w:val="both"/>
        <w:rPr>
          <w:rFonts w:ascii="Tahoma" w:hAnsi="Tahoma" w:cs="Tahoma"/>
        </w:rPr>
      </w:pPr>
      <w:r w:rsidRPr="00076910">
        <w:rPr>
          <w:rFonts w:ascii="Tahoma" w:hAnsi="Tahoma" w:cs="Tahoma"/>
        </w:rPr>
        <w:t>Zgoraj navedeni pogoj lahko ponudnik izpolnjuje tudi s podizvajalcem/ci, vendar mora v tem primeru izkazati, da je sam izvedel zahtevana referenčna dela v dolžini najmanj polovice zahtevane referenčne dolžine</w:t>
      </w:r>
      <w:r w:rsidR="004D5566">
        <w:rPr>
          <w:rFonts w:ascii="Tahoma" w:hAnsi="Tahoma" w:cs="Tahoma"/>
        </w:rPr>
        <w:t>.</w:t>
      </w:r>
    </w:p>
    <w:p w14:paraId="4F30DB2F" w14:textId="77777777" w:rsidR="00AE1B52" w:rsidRPr="00076910" w:rsidRDefault="00AE1B52" w:rsidP="00AE1B52">
      <w:pPr>
        <w:keepNext/>
        <w:widowControl w:val="0"/>
        <w:jc w:val="both"/>
        <w:rPr>
          <w:rFonts w:ascii="Tahoma" w:hAnsi="Tahoma" w:cs="Tahoma"/>
        </w:rPr>
      </w:pPr>
    </w:p>
    <w:p w14:paraId="2055727E" w14:textId="77777777"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14:paraId="09160C24" w14:textId="77777777" w:rsidR="00AE1B52" w:rsidRPr="00076910" w:rsidRDefault="00AE1B52" w:rsidP="00AE1B52">
      <w:pPr>
        <w:keepNext/>
        <w:widowControl w:val="0"/>
        <w:jc w:val="both"/>
        <w:rPr>
          <w:rFonts w:ascii="Tahoma" w:hAnsi="Tahoma" w:cs="Tahoma"/>
        </w:rPr>
      </w:pPr>
    </w:p>
    <w:p w14:paraId="2DDC75AE" w14:textId="77777777"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14:paraId="7D9B5B51" w14:textId="77777777" w:rsidR="00AE1B52" w:rsidRPr="00076910" w:rsidRDefault="00AE1B52" w:rsidP="00AE1B52">
      <w:pPr>
        <w:keepNext/>
        <w:widowControl w:val="0"/>
        <w:jc w:val="both"/>
        <w:rPr>
          <w:rFonts w:ascii="Tahoma" w:hAnsi="Tahoma" w:cs="Tahoma"/>
        </w:rPr>
      </w:pPr>
    </w:p>
    <w:p w14:paraId="4C0B1ABA" w14:textId="77777777" w:rsidR="00AE1B52" w:rsidRPr="00076910" w:rsidRDefault="00AE1B52" w:rsidP="00AE1B52">
      <w:pPr>
        <w:keepNext/>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14:paraId="610D256A" w14:textId="77777777" w:rsidR="00AE1B52" w:rsidRPr="00076910" w:rsidRDefault="00AE1B52" w:rsidP="00AE1B52">
      <w:pPr>
        <w:keepNext/>
        <w:widowControl w:val="0"/>
        <w:jc w:val="both"/>
        <w:rPr>
          <w:rFonts w:ascii="Tahoma" w:hAnsi="Tahoma" w:cs="Tahoma"/>
        </w:rPr>
      </w:pPr>
    </w:p>
    <w:p w14:paraId="50613729" w14:textId="77777777" w:rsidR="00AE1B52" w:rsidRPr="00076910" w:rsidRDefault="00AE1B52" w:rsidP="00AE1B52">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3C8E1010" w14:textId="77777777" w:rsidR="009963F3" w:rsidRPr="00076910" w:rsidRDefault="009963F3" w:rsidP="004C2041">
      <w:pPr>
        <w:widowControl w:val="0"/>
        <w:jc w:val="both"/>
        <w:rPr>
          <w:rFonts w:ascii="Tahoma" w:hAnsi="Tahoma" w:cs="Tahoma"/>
        </w:rPr>
      </w:pPr>
    </w:p>
    <w:p w14:paraId="310B0C6E" w14:textId="77777777" w:rsidR="004E6491" w:rsidRPr="00076910" w:rsidRDefault="00D93C38" w:rsidP="00B11E1B">
      <w:pPr>
        <w:keepNext/>
        <w:widowControl w:val="0"/>
        <w:outlineLvl w:val="2"/>
        <w:rPr>
          <w:rFonts w:ascii="Tahoma" w:hAnsi="Tahoma" w:cs="Tahoma"/>
          <w:b/>
          <w:sz w:val="22"/>
        </w:rPr>
      </w:pPr>
      <w:r w:rsidRPr="00CB4318">
        <w:rPr>
          <w:rFonts w:ascii="Tahoma" w:hAnsi="Tahoma" w:cs="Tahoma"/>
          <w:b/>
          <w:sz w:val="22"/>
        </w:rPr>
        <w:t>3.2.</w:t>
      </w:r>
      <w:r w:rsidR="0024735F" w:rsidRPr="00CB4318">
        <w:rPr>
          <w:rFonts w:ascii="Tahoma" w:hAnsi="Tahoma" w:cs="Tahoma"/>
          <w:b/>
          <w:sz w:val="22"/>
        </w:rPr>
        <w:t>3</w:t>
      </w:r>
      <w:r w:rsidRPr="00CB4318">
        <w:rPr>
          <w:rFonts w:ascii="Tahoma" w:hAnsi="Tahoma" w:cs="Tahoma"/>
          <w:b/>
          <w:sz w:val="22"/>
        </w:rPr>
        <w:t xml:space="preserve">.2 </w:t>
      </w:r>
      <w:r w:rsidR="004E6491" w:rsidRPr="00CB4318">
        <w:rPr>
          <w:rFonts w:ascii="Tahoma" w:hAnsi="Tahoma" w:cs="Tahoma"/>
          <w:b/>
          <w:sz w:val="22"/>
        </w:rPr>
        <w:t>KADROVSKA STRUKTURA</w:t>
      </w:r>
      <w:r w:rsidR="004E6491" w:rsidRPr="00076910">
        <w:rPr>
          <w:rFonts w:ascii="Tahoma" w:hAnsi="Tahoma" w:cs="Tahoma"/>
          <w:b/>
          <w:sz w:val="22"/>
        </w:rPr>
        <w:t xml:space="preserve"> </w:t>
      </w:r>
    </w:p>
    <w:p w14:paraId="0FE8B0E7" w14:textId="77777777" w:rsidR="00E26351" w:rsidRPr="00F81CA8" w:rsidRDefault="00E26351" w:rsidP="00F81CA8">
      <w:pPr>
        <w:keepNext/>
        <w:widowControl w:val="0"/>
        <w:jc w:val="both"/>
        <w:rPr>
          <w:rFonts w:ascii="Tahoma" w:hAnsi="Tahoma" w:cs="Tahoma"/>
        </w:rPr>
      </w:pPr>
    </w:p>
    <w:p w14:paraId="6CD758B2" w14:textId="77777777" w:rsidR="00F81CA8" w:rsidRDefault="00F81CA8" w:rsidP="00F81CA8">
      <w:pPr>
        <w:widowControl w:val="0"/>
        <w:jc w:val="both"/>
        <w:rPr>
          <w:rFonts w:ascii="Tahoma" w:hAnsi="Tahoma" w:cs="Tahoma"/>
        </w:rPr>
      </w:pPr>
      <w:r w:rsidRPr="00076910">
        <w:rPr>
          <w:rFonts w:ascii="Tahoma" w:hAnsi="Tahoma" w:cs="Tahoma"/>
        </w:rPr>
        <w:t>Ponudnik mora</w:t>
      </w:r>
      <w:r>
        <w:rPr>
          <w:rFonts w:ascii="Tahoma" w:hAnsi="Tahoma" w:cs="Tahoma"/>
        </w:rPr>
        <w:t xml:space="preserve"> imeti zaposlenega </w:t>
      </w:r>
      <w:r w:rsidRPr="00076910">
        <w:rPr>
          <w:rFonts w:ascii="Tahoma" w:hAnsi="Tahoma" w:cs="Tahoma"/>
        </w:rPr>
        <w:t>vodjo strojno inštalacijskih del</w:t>
      </w:r>
      <w:r>
        <w:rPr>
          <w:rFonts w:ascii="Tahoma" w:hAnsi="Tahoma" w:cs="Tahoma"/>
        </w:rPr>
        <w:t>. Vodja strojno inštalacijskih del mora biti zaposlen pri ponudniku ali partnerju v primeru skupne ponudbe.</w:t>
      </w:r>
    </w:p>
    <w:p w14:paraId="1C728925" w14:textId="77777777" w:rsidR="00F81CA8" w:rsidRDefault="00F81CA8" w:rsidP="00F81CA8">
      <w:pPr>
        <w:widowControl w:val="0"/>
        <w:jc w:val="both"/>
        <w:rPr>
          <w:rFonts w:ascii="Tahoma" w:hAnsi="Tahoma" w:cs="Tahoma"/>
        </w:rPr>
      </w:pPr>
    </w:p>
    <w:p w14:paraId="71041A3E" w14:textId="77777777" w:rsidR="00E26351" w:rsidRPr="00076910" w:rsidRDefault="00E26351" w:rsidP="00B11E1B">
      <w:pPr>
        <w:keepNext/>
        <w:widowControl w:val="0"/>
        <w:jc w:val="both"/>
        <w:rPr>
          <w:rFonts w:ascii="Tahoma" w:hAnsi="Tahoma" w:cs="Tahoma"/>
        </w:rPr>
      </w:pPr>
      <w:r w:rsidRPr="00076910">
        <w:rPr>
          <w:rFonts w:ascii="Tahoma" w:hAnsi="Tahoma" w:cs="Tahoma"/>
        </w:rPr>
        <w:t xml:space="preserve">Ponudnik mora zagotoviti </w:t>
      </w:r>
      <w:r w:rsidR="00F81CA8">
        <w:rPr>
          <w:rFonts w:ascii="Tahoma" w:hAnsi="Tahoma" w:cs="Tahoma"/>
        </w:rPr>
        <w:t xml:space="preserve">še </w:t>
      </w:r>
      <w:r w:rsidRPr="00076910">
        <w:rPr>
          <w:rFonts w:ascii="Tahoma" w:hAnsi="Tahoma" w:cs="Tahoma"/>
        </w:rPr>
        <w:t>naslednje kadre:</w:t>
      </w:r>
    </w:p>
    <w:p w14:paraId="456FB981" w14:textId="77777777" w:rsidR="00542C37" w:rsidRDefault="00E246DD" w:rsidP="00C952CA">
      <w:pPr>
        <w:keepNext/>
        <w:widowControl w:val="0"/>
        <w:numPr>
          <w:ilvl w:val="0"/>
          <w:numId w:val="15"/>
        </w:numPr>
        <w:tabs>
          <w:tab w:val="left" w:pos="426"/>
          <w:tab w:val="left" w:pos="1418"/>
          <w:tab w:val="left" w:pos="1702"/>
        </w:tabs>
        <w:jc w:val="both"/>
        <w:rPr>
          <w:rFonts w:ascii="Tahoma" w:hAnsi="Tahoma" w:cs="Tahoma"/>
        </w:rPr>
      </w:pPr>
      <w:r w:rsidRPr="00076910">
        <w:rPr>
          <w:rFonts w:ascii="Tahoma" w:hAnsi="Tahoma" w:cs="Tahoma"/>
        </w:rPr>
        <w:t xml:space="preserve">najmanj 3 (tri) varilce z veljavnim certifikatom o preizkusu usposobljenosti varilca za ročno obločno </w:t>
      </w:r>
      <w:r w:rsidRPr="00076910">
        <w:rPr>
          <w:rFonts w:ascii="Tahoma" w:hAnsi="Tahoma" w:cs="Tahoma"/>
        </w:rPr>
        <w:lastRenderedPageBreak/>
        <w:t xml:space="preserve">varjenje – varilni postopek 111 ali z veljavnim certifikatom o preizkusu usposobljenosti varilca za TIG </w:t>
      </w:r>
      <w:r w:rsidR="00885758" w:rsidRPr="00076910">
        <w:rPr>
          <w:rFonts w:ascii="Tahoma" w:hAnsi="Tahoma" w:cs="Tahoma"/>
        </w:rPr>
        <w:t>varjenje – varilni postopek 141</w:t>
      </w:r>
      <w:r w:rsidR="001028CB">
        <w:rPr>
          <w:rFonts w:ascii="Tahoma" w:hAnsi="Tahoma" w:cs="Tahoma"/>
        </w:rPr>
        <w:t>.</w:t>
      </w:r>
    </w:p>
    <w:p w14:paraId="6A2C62CD" w14:textId="77777777" w:rsidR="00310DA2" w:rsidRPr="00885758" w:rsidRDefault="00310DA2" w:rsidP="00310DA2">
      <w:pPr>
        <w:numPr>
          <w:ilvl w:val="0"/>
          <w:numId w:val="15"/>
        </w:numPr>
        <w:jc w:val="both"/>
        <w:rPr>
          <w:rFonts w:ascii="Tahoma" w:hAnsi="Tahoma" w:cs="Tahoma"/>
          <w:bCs/>
          <w:iCs/>
        </w:rPr>
      </w:pPr>
      <w:r w:rsidRPr="00885758">
        <w:rPr>
          <w:rFonts w:ascii="Tahoma" w:hAnsi="Tahoma" w:cs="Tahoma"/>
          <w:bCs/>
          <w:iCs/>
        </w:rPr>
        <w:t xml:space="preserve">najmanj dva (2) usposobljena monterja za izdelavo in montažo </w:t>
      </w:r>
      <w:proofErr w:type="spellStart"/>
      <w:r w:rsidRPr="00885758">
        <w:rPr>
          <w:rFonts w:ascii="Tahoma" w:hAnsi="Tahoma" w:cs="Tahoma"/>
          <w:bCs/>
          <w:iCs/>
        </w:rPr>
        <w:t>predizoliranih</w:t>
      </w:r>
      <w:proofErr w:type="spellEnd"/>
      <w:r w:rsidRPr="00885758">
        <w:rPr>
          <w:rFonts w:ascii="Tahoma" w:hAnsi="Tahoma" w:cs="Tahoma"/>
          <w:bCs/>
          <w:iCs/>
        </w:rPr>
        <w:t xml:space="preserve"> spojk</w:t>
      </w:r>
      <w:r>
        <w:rPr>
          <w:rFonts w:ascii="Tahoma" w:hAnsi="Tahoma" w:cs="Tahoma"/>
          <w:bCs/>
          <w:iCs/>
        </w:rPr>
        <w:t>.</w:t>
      </w:r>
    </w:p>
    <w:p w14:paraId="43D7439D" w14:textId="77777777" w:rsidR="001216BE" w:rsidRDefault="001216BE" w:rsidP="00B11E1B">
      <w:pPr>
        <w:keepNext/>
        <w:widowControl w:val="0"/>
        <w:jc w:val="both"/>
        <w:rPr>
          <w:rFonts w:ascii="Tahoma" w:hAnsi="Tahoma" w:cs="Tahoma"/>
        </w:rPr>
      </w:pPr>
    </w:p>
    <w:p w14:paraId="3449C284" w14:textId="77777777" w:rsidR="00E26351" w:rsidRDefault="001216BE" w:rsidP="00B11E1B">
      <w:pPr>
        <w:keepNext/>
        <w:widowControl w:val="0"/>
        <w:jc w:val="both"/>
        <w:rPr>
          <w:rFonts w:ascii="Tahoma" w:hAnsi="Tahoma" w:cs="Tahoma"/>
        </w:rPr>
      </w:pPr>
      <w:r>
        <w:rPr>
          <w:rFonts w:ascii="Tahoma" w:hAnsi="Tahoma" w:cs="Tahoma"/>
        </w:rPr>
        <w:t xml:space="preserve">Varilce in monterja lahko zagotovi ponudnik </w:t>
      </w:r>
      <w:r w:rsidRPr="00076910">
        <w:rPr>
          <w:rFonts w:ascii="Tahoma" w:hAnsi="Tahoma" w:cs="Tahoma"/>
        </w:rPr>
        <w:t>sam ali skupaj s partnerji v primeru skupne ponudbe ali skupaj s prijavljenimi podizvajalci</w:t>
      </w:r>
      <w:r>
        <w:rPr>
          <w:rFonts w:ascii="Tahoma" w:hAnsi="Tahoma" w:cs="Tahoma"/>
        </w:rPr>
        <w:t>.</w:t>
      </w:r>
    </w:p>
    <w:p w14:paraId="0CB80BB0" w14:textId="77777777" w:rsidR="001216BE" w:rsidRPr="00076910" w:rsidRDefault="001216BE" w:rsidP="00B11E1B">
      <w:pPr>
        <w:keepNext/>
        <w:widowControl w:val="0"/>
        <w:jc w:val="both"/>
        <w:rPr>
          <w:rFonts w:ascii="Tahoma" w:hAnsi="Tahoma" w:cs="Tahoma"/>
        </w:rPr>
      </w:pPr>
    </w:p>
    <w:p w14:paraId="0BA5083A" w14:textId="77777777" w:rsidR="00E26351" w:rsidRPr="00076910" w:rsidRDefault="00E26351" w:rsidP="00B11E1B">
      <w:pPr>
        <w:keepNext/>
        <w:widowControl w:val="0"/>
        <w:jc w:val="both"/>
        <w:rPr>
          <w:rFonts w:ascii="Tahoma" w:hAnsi="Tahoma" w:cs="Tahoma"/>
        </w:rPr>
      </w:pPr>
      <w:r w:rsidRPr="00076910">
        <w:rPr>
          <w:rFonts w:ascii="Tahoma" w:hAnsi="Tahoma" w:cs="Tahoma"/>
        </w:rPr>
        <w:t xml:space="preserve">Ponudnik mora za prijavljene kadre izpolniti obrazec </w:t>
      </w:r>
      <w:r w:rsidRPr="00076910">
        <w:rPr>
          <w:rFonts w:ascii="Tahoma" w:hAnsi="Tahoma" w:cs="Tahoma"/>
          <w:b/>
        </w:rPr>
        <w:t>Kadrovska struktura</w:t>
      </w:r>
      <w:r w:rsidRPr="00076910">
        <w:rPr>
          <w:rFonts w:ascii="Tahoma" w:hAnsi="Tahoma" w:cs="Tahoma"/>
        </w:rPr>
        <w:t xml:space="preserve"> in predložiti naslednja </w:t>
      </w:r>
      <w:r w:rsidRPr="00076910">
        <w:rPr>
          <w:rFonts w:ascii="Tahoma" w:hAnsi="Tahoma" w:cs="Tahoma"/>
          <w:b/>
        </w:rPr>
        <w:t>dokazila</w:t>
      </w:r>
      <w:r w:rsidRPr="00076910">
        <w:rPr>
          <w:rFonts w:ascii="Tahoma" w:hAnsi="Tahoma" w:cs="Tahoma"/>
        </w:rPr>
        <w:t xml:space="preserve">: </w:t>
      </w:r>
    </w:p>
    <w:p w14:paraId="55394FC4" w14:textId="77777777" w:rsidR="00D822BD" w:rsidRPr="00AB42CD" w:rsidRDefault="00D822BD" w:rsidP="00E125E8">
      <w:pPr>
        <w:keepNext/>
        <w:widowControl w:val="0"/>
        <w:numPr>
          <w:ilvl w:val="0"/>
          <w:numId w:val="15"/>
        </w:numPr>
        <w:tabs>
          <w:tab w:val="left" w:pos="426"/>
          <w:tab w:val="left" w:pos="1418"/>
          <w:tab w:val="left" w:pos="1702"/>
        </w:tabs>
        <w:jc w:val="both"/>
        <w:rPr>
          <w:rFonts w:ascii="Tahoma" w:hAnsi="Tahoma" w:cs="Tahoma"/>
        </w:rPr>
      </w:pPr>
      <w:r w:rsidRPr="00AB42CD">
        <w:rPr>
          <w:rFonts w:ascii="Tahoma" w:hAnsi="Tahoma" w:cs="Tahoma"/>
        </w:rPr>
        <w:t xml:space="preserve">za vodjo </w:t>
      </w:r>
      <w:r w:rsidR="00AB42CD" w:rsidRPr="00AB42CD">
        <w:rPr>
          <w:rFonts w:ascii="Tahoma" w:hAnsi="Tahoma" w:cs="Tahoma"/>
        </w:rPr>
        <w:t xml:space="preserve">strojno inštalacijskih </w:t>
      </w:r>
      <w:r w:rsidRPr="00AB42CD">
        <w:rPr>
          <w:rFonts w:ascii="Tahoma" w:hAnsi="Tahoma" w:cs="Tahoma"/>
        </w:rPr>
        <w:t>del</w:t>
      </w:r>
      <w:r w:rsidR="0065588F" w:rsidRPr="00AB42CD">
        <w:rPr>
          <w:rFonts w:ascii="Tahoma" w:hAnsi="Tahoma" w:cs="Tahoma"/>
        </w:rPr>
        <w:t>:</w:t>
      </w:r>
      <w:r w:rsidRPr="00AB42CD">
        <w:rPr>
          <w:rFonts w:ascii="Tahoma" w:hAnsi="Tahoma" w:cs="Tahoma"/>
        </w:rPr>
        <w:t xml:space="preserve"> </w:t>
      </w:r>
      <w:r w:rsidR="00AB42CD" w:rsidRPr="00AB42CD">
        <w:rPr>
          <w:rFonts w:ascii="Tahoma" w:hAnsi="Tahoma" w:cs="Tahoma"/>
          <w:bCs/>
          <w:iCs/>
        </w:rPr>
        <w:t>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r w:rsidRPr="00AB42CD">
        <w:rPr>
          <w:rFonts w:ascii="Tahoma" w:hAnsi="Tahoma" w:cs="Tahoma"/>
        </w:rPr>
        <w:t>,</w:t>
      </w:r>
    </w:p>
    <w:p w14:paraId="12B602F9" w14:textId="77777777" w:rsidR="00D822BD" w:rsidRDefault="00D822BD" w:rsidP="00E125E8">
      <w:pPr>
        <w:keepNext/>
        <w:widowControl w:val="0"/>
        <w:numPr>
          <w:ilvl w:val="0"/>
          <w:numId w:val="15"/>
        </w:numPr>
        <w:tabs>
          <w:tab w:val="left" w:pos="426"/>
          <w:tab w:val="left" w:pos="1418"/>
          <w:tab w:val="left" w:pos="1702"/>
        </w:tabs>
        <w:jc w:val="both"/>
        <w:rPr>
          <w:rFonts w:ascii="Tahoma" w:hAnsi="Tahoma" w:cs="Tahoma"/>
        </w:rPr>
      </w:pPr>
      <w:r w:rsidRPr="00AB42CD">
        <w:rPr>
          <w:rFonts w:ascii="Tahoma" w:hAnsi="Tahoma" w:cs="Tahoma"/>
        </w:rPr>
        <w:t>za varilce</w:t>
      </w:r>
      <w:r w:rsidR="00AB42CD" w:rsidRPr="00AB42CD">
        <w:rPr>
          <w:rFonts w:ascii="Tahoma" w:hAnsi="Tahoma" w:cs="Tahoma"/>
        </w:rPr>
        <w:t xml:space="preserve"> </w:t>
      </w:r>
      <w:r w:rsidR="00AB42CD" w:rsidRPr="00AB42CD">
        <w:rPr>
          <w:rFonts w:ascii="Tahoma" w:hAnsi="Tahoma" w:cs="Tahoma"/>
          <w:bCs/>
          <w:iCs/>
        </w:rPr>
        <w:t>za ročno obločno varjenje ali TIG varjenje</w:t>
      </w:r>
      <w:r w:rsidR="0065588F" w:rsidRPr="00AB42CD">
        <w:rPr>
          <w:rFonts w:ascii="Tahoma" w:hAnsi="Tahoma" w:cs="Tahoma"/>
        </w:rPr>
        <w:t>:</w:t>
      </w:r>
      <w:r w:rsidRPr="00AB42CD">
        <w:rPr>
          <w:rFonts w:ascii="Tahoma" w:hAnsi="Tahoma" w:cs="Tahoma"/>
        </w:rPr>
        <w:t xml:space="preserve"> veljavni certifikat o preizkusu usposobljenosti varilca za ročno obločno varjenje – varilni postopek 111 ali veljavni certifikat o preizkusu usposobljenosti</w:t>
      </w:r>
      <w:r w:rsidRPr="00E125E8">
        <w:rPr>
          <w:rFonts w:ascii="Tahoma" w:hAnsi="Tahoma" w:cs="Tahoma"/>
        </w:rPr>
        <w:t xml:space="preserve"> varilca za TIG varjenje – varilni postopek 141,</w:t>
      </w:r>
    </w:p>
    <w:p w14:paraId="6B9CCC18" w14:textId="77777777" w:rsidR="007F2F1D" w:rsidRPr="00E125E8" w:rsidRDefault="00F81CA8" w:rsidP="00E125E8">
      <w:pPr>
        <w:keepNext/>
        <w:widowControl w:val="0"/>
        <w:numPr>
          <w:ilvl w:val="0"/>
          <w:numId w:val="15"/>
        </w:numPr>
        <w:tabs>
          <w:tab w:val="left" w:pos="426"/>
          <w:tab w:val="left" w:pos="1418"/>
          <w:tab w:val="left" w:pos="1702"/>
        </w:tabs>
        <w:jc w:val="both"/>
        <w:rPr>
          <w:rFonts w:ascii="Tahoma" w:hAnsi="Tahoma" w:cs="Tahoma"/>
        </w:rPr>
      </w:pPr>
      <w:r>
        <w:rPr>
          <w:rFonts w:ascii="Tahoma" w:hAnsi="Tahoma" w:cs="Tahoma"/>
          <w:bCs/>
          <w:iCs/>
        </w:rPr>
        <w:t xml:space="preserve">za monterja za </w:t>
      </w:r>
      <w:r w:rsidRPr="00885758">
        <w:rPr>
          <w:rFonts w:ascii="Tahoma" w:hAnsi="Tahoma" w:cs="Tahoma"/>
          <w:bCs/>
          <w:iCs/>
        </w:rPr>
        <w:t xml:space="preserve">izdelavo in montažo </w:t>
      </w:r>
      <w:proofErr w:type="spellStart"/>
      <w:r w:rsidRPr="00885758">
        <w:rPr>
          <w:rFonts w:ascii="Tahoma" w:hAnsi="Tahoma" w:cs="Tahoma"/>
          <w:bCs/>
          <w:iCs/>
        </w:rPr>
        <w:t>predizoliranih</w:t>
      </w:r>
      <w:proofErr w:type="spellEnd"/>
      <w:r w:rsidRPr="00885758">
        <w:rPr>
          <w:rFonts w:ascii="Tahoma" w:hAnsi="Tahoma" w:cs="Tahoma"/>
          <w:bCs/>
          <w:iCs/>
        </w:rPr>
        <w:t xml:space="preserve"> spojk</w:t>
      </w:r>
      <w:r>
        <w:rPr>
          <w:rFonts w:ascii="Tahoma" w:hAnsi="Tahoma" w:cs="Tahoma"/>
          <w:bCs/>
          <w:iCs/>
        </w:rPr>
        <w:t xml:space="preserve">: </w:t>
      </w:r>
      <w:r w:rsidR="007F2F1D" w:rsidRPr="00885758">
        <w:rPr>
          <w:rFonts w:ascii="Tahoma" w:hAnsi="Tahoma" w:cs="Tahoma"/>
          <w:bCs/>
          <w:iCs/>
        </w:rPr>
        <w:t xml:space="preserve">potrdilo proizvajalca / dobavitelja </w:t>
      </w:r>
      <w:proofErr w:type="spellStart"/>
      <w:r w:rsidR="007F2F1D" w:rsidRPr="00885758">
        <w:rPr>
          <w:rFonts w:ascii="Tahoma" w:hAnsi="Tahoma" w:cs="Tahoma"/>
          <w:bCs/>
          <w:iCs/>
        </w:rPr>
        <w:t>predizoliranih</w:t>
      </w:r>
      <w:proofErr w:type="spellEnd"/>
      <w:r w:rsidR="007F2F1D" w:rsidRPr="00885758">
        <w:rPr>
          <w:rFonts w:ascii="Tahoma" w:hAnsi="Tahoma" w:cs="Tahoma"/>
          <w:bCs/>
          <w:iCs/>
        </w:rPr>
        <w:t xml:space="preserve"> cevi in spojk o usposobljenosti monterje</w:t>
      </w:r>
      <w:r w:rsidR="007F2F1D">
        <w:rPr>
          <w:rFonts w:ascii="Tahoma" w:hAnsi="Tahoma" w:cs="Tahoma"/>
          <w:bCs/>
          <w:iCs/>
        </w:rPr>
        <w:t>v za izdelavo in montažo te-teh,</w:t>
      </w:r>
    </w:p>
    <w:p w14:paraId="794E930D" w14:textId="77777777" w:rsidR="00D822BD" w:rsidRPr="00E125E8" w:rsidRDefault="00D822BD" w:rsidP="00E125E8">
      <w:pPr>
        <w:keepNext/>
        <w:widowControl w:val="0"/>
        <w:numPr>
          <w:ilvl w:val="0"/>
          <w:numId w:val="15"/>
        </w:numPr>
        <w:tabs>
          <w:tab w:val="left" w:pos="426"/>
          <w:tab w:val="left" w:pos="1418"/>
          <w:tab w:val="left" w:pos="1702"/>
        </w:tabs>
        <w:rPr>
          <w:rFonts w:ascii="Tahoma" w:hAnsi="Tahoma" w:cs="Tahoma"/>
        </w:rPr>
      </w:pPr>
      <w:r>
        <w:rPr>
          <w:rFonts w:ascii="Tahoma" w:hAnsi="Tahoma" w:cs="Tahoma"/>
        </w:rPr>
        <w:t>za vse prijavljene kadre</w:t>
      </w:r>
      <w:r w:rsidR="0065588F">
        <w:rPr>
          <w:rFonts w:ascii="Tahoma" w:hAnsi="Tahoma" w:cs="Tahoma"/>
        </w:rPr>
        <w:t>:</w:t>
      </w:r>
      <w:r>
        <w:rPr>
          <w:rFonts w:ascii="Tahoma" w:hAnsi="Tahoma" w:cs="Tahoma"/>
        </w:rPr>
        <w:t xml:space="preserve"> </w:t>
      </w:r>
      <w:r w:rsidRPr="00E125E8">
        <w:rPr>
          <w:rFonts w:ascii="Tahoma" w:hAnsi="Tahoma" w:cs="Tahoma"/>
        </w:rPr>
        <w:t>kopije M-1 oziroma M-1/M-2 obrazca, ter v primeru sprememb še kopij</w:t>
      </w:r>
      <w:r w:rsidR="00AB42CD">
        <w:rPr>
          <w:rFonts w:ascii="Tahoma" w:hAnsi="Tahoma" w:cs="Tahoma"/>
        </w:rPr>
        <w:t>e</w:t>
      </w:r>
      <w:r w:rsidRPr="00E125E8">
        <w:rPr>
          <w:rFonts w:ascii="Tahoma" w:hAnsi="Tahoma" w:cs="Tahoma"/>
        </w:rPr>
        <w:t xml:space="preserve"> M-3 obrazca.</w:t>
      </w:r>
    </w:p>
    <w:p w14:paraId="566C4DEF" w14:textId="77777777" w:rsidR="00D822BD" w:rsidRPr="00785E21" w:rsidRDefault="00D822BD" w:rsidP="00B11E1B">
      <w:pPr>
        <w:keepNext/>
        <w:widowControl w:val="0"/>
        <w:jc w:val="both"/>
        <w:rPr>
          <w:rFonts w:ascii="Tahoma" w:hAnsi="Tahoma" w:cs="Tahoma"/>
        </w:rPr>
      </w:pPr>
    </w:p>
    <w:p w14:paraId="13F6BF8A" w14:textId="77777777" w:rsidR="00E26351" w:rsidRPr="00076910" w:rsidRDefault="00E26351" w:rsidP="00B11E1B">
      <w:pPr>
        <w:keepNext/>
        <w:widowControl w:val="0"/>
        <w:jc w:val="both"/>
        <w:rPr>
          <w:rFonts w:ascii="Tahoma" w:hAnsi="Tahoma" w:cs="Tahoma"/>
          <w:b/>
        </w:rPr>
      </w:pPr>
      <w:r w:rsidRPr="00B43471">
        <w:rPr>
          <w:rFonts w:ascii="Tahoma" w:hAnsi="Tahoma" w:cs="Tahoma"/>
        </w:rPr>
        <w:t xml:space="preserve">Prijavljeni vodja del mora izpolnjevati pogoje skladno z veljavnim </w:t>
      </w:r>
      <w:r w:rsidR="005A29B1" w:rsidRPr="00B43471">
        <w:rPr>
          <w:rFonts w:ascii="Tahoma" w:hAnsi="Tahoma" w:cs="Tahoma"/>
        </w:rPr>
        <w:t xml:space="preserve">Gradbenim zakonom </w:t>
      </w:r>
      <w:r w:rsidR="00B43471" w:rsidRPr="00B43471">
        <w:rPr>
          <w:rFonts w:ascii="Tahoma" w:hAnsi="Tahoma" w:cs="Tahoma"/>
        </w:rPr>
        <w:t>(Ur</w:t>
      </w:r>
      <w:r w:rsidR="00B43471">
        <w:rPr>
          <w:rFonts w:ascii="Tahoma" w:hAnsi="Tahoma" w:cs="Tahoma"/>
        </w:rPr>
        <w:t>adni</w:t>
      </w:r>
      <w:r w:rsidR="00B43471" w:rsidRPr="00B43471">
        <w:rPr>
          <w:rFonts w:ascii="Tahoma" w:hAnsi="Tahoma" w:cs="Tahoma"/>
        </w:rPr>
        <w:t xml:space="preserve"> l</w:t>
      </w:r>
      <w:r w:rsidR="00B43471">
        <w:rPr>
          <w:rFonts w:ascii="Tahoma" w:hAnsi="Tahoma" w:cs="Tahoma"/>
        </w:rPr>
        <w:t>ist</w:t>
      </w:r>
      <w:r w:rsidR="00B43471" w:rsidRPr="00B43471">
        <w:rPr>
          <w:rFonts w:ascii="Tahoma" w:hAnsi="Tahoma" w:cs="Tahoma"/>
        </w:rPr>
        <w:t xml:space="preserve"> RS, št. 199/21 s spremembami; v nadaljevanju GZ-1</w:t>
      </w:r>
      <w:r w:rsidR="005A29B1" w:rsidRPr="00B43471">
        <w:rPr>
          <w:rFonts w:ascii="Tahoma" w:hAnsi="Tahoma" w:cs="Tahoma"/>
        </w:rPr>
        <w:t>).</w:t>
      </w:r>
      <w:r w:rsidRPr="005B2D74">
        <w:rPr>
          <w:rFonts w:ascii="Tahoma" w:hAnsi="Tahoma" w:cs="Tahoma"/>
        </w:rPr>
        <w:t xml:space="preserve"> </w:t>
      </w:r>
      <w:r w:rsidRPr="005B2D74">
        <w:rPr>
          <w:rFonts w:ascii="Tahoma" w:hAnsi="Tahoma" w:cs="Tahoma"/>
          <w:b/>
        </w:rPr>
        <w:t>Naročnik bo zahteval obvezno prisotnost navedenega vodje del</w:t>
      </w:r>
      <w:r w:rsidR="007279E2" w:rsidRPr="005B2D74">
        <w:rPr>
          <w:rFonts w:ascii="Tahoma" w:hAnsi="Tahoma" w:cs="Tahoma"/>
          <w:b/>
        </w:rPr>
        <w:t xml:space="preserve"> in </w:t>
      </w:r>
      <w:r w:rsidR="00F91EA9" w:rsidRPr="005B2D74">
        <w:rPr>
          <w:rFonts w:ascii="Tahoma" w:hAnsi="Tahoma" w:cs="Tahoma"/>
          <w:b/>
        </w:rPr>
        <w:t xml:space="preserve">varilcev </w:t>
      </w:r>
      <w:r w:rsidR="001216BE">
        <w:rPr>
          <w:rFonts w:ascii="Tahoma" w:hAnsi="Tahoma" w:cs="Tahoma"/>
          <w:b/>
        </w:rPr>
        <w:t xml:space="preserve">ter monterjev </w:t>
      </w:r>
      <w:r w:rsidRPr="005B2D74">
        <w:rPr>
          <w:rFonts w:ascii="Tahoma" w:hAnsi="Tahoma" w:cs="Tahoma"/>
          <w:b/>
        </w:rPr>
        <w:t>na gradbišču med izvajanjem</w:t>
      </w:r>
      <w:r w:rsidRPr="00076910">
        <w:rPr>
          <w:rFonts w:ascii="Tahoma" w:hAnsi="Tahoma" w:cs="Tahoma"/>
          <w:b/>
        </w:rPr>
        <w:t xml:space="preserve"> del.</w:t>
      </w:r>
    </w:p>
    <w:p w14:paraId="7C1ED251" w14:textId="77777777" w:rsidR="00525531" w:rsidRDefault="00525531" w:rsidP="00B11E1B">
      <w:pPr>
        <w:keepNext/>
        <w:widowControl w:val="0"/>
        <w:jc w:val="both"/>
        <w:rPr>
          <w:rFonts w:ascii="Tahoma" w:hAnsi="Tahoma" w:cs="Tahoma"/>
        </w:rPr>
      </w:pPr>
    </w:p>
    <w:p w14:paraId="45776EAD" w14:textId="77777777" w:rsidR="00E04B22" w:rsidRPr="00076910" w:rsidRDefault="00E04B22" w:rsidP="00833867">
      <w:pPr>
        <w:keepNext/>
        <w:widowControl w:val="0"/>
        <w:ind w:left="1410" w:hanging="1410"/>
        <w:jc w:val="both"/>
        <w:outlineLvl w:val="2"/>
        <w:rPr>
          <w:rFonts w:ascii="Tahoma" w:hAnsi="Tahoma" w:cs="Tahoma"/>
          <w:b/>
          <w:sz w:val="22"/>
        </w:rPr>
      </w:pPr>
      <w:r w:rsidRPr="00542C37">
        <w:rPr>
          <w:rFonts w:ascii="Tahoma" w:hAnsi="Tahoma" w:cs="Tahoma"/>
          <w:b/>
          <w:sz w:val="22"/>
        </w:rPr>
        <w:t>3.2.3.</w:t>
      </w:r>
      <w:r>
        <w:rPr>
          <w:rFonts w:ascii="Tahoma" w:hAnsi="Tahoma" w:cs="Tahoma"/>
          <w:b/>
          <w:sz w:val="22"/>
        </w:rPr>
        <w:t>3</w:t>
      </w:r>
      <w:r w:rsidRPr="00542C37">
        <w:rPr>
          <w:rFonts w:ascii="Tahoma" w:hAnsi="Tahoma" w:cs="Tahoma"/>
          <w:b/>
          <w:sz w:val="22"/>
        </w:rPr>
        <w:t xml:space="preserve"> </w:t>
      </w:r>
      <w:r>
        <w:rPr>
          <w:rFonts w:ascii="Tahoma" w:hAnsi="Tahoma" w:cs="Tahoma"/>
          <w:b/>
          <w:sz w:val="22"/>
        </w:rPr>
        <w:tab/>
        <w:t>POTRDILO/CERTIFIKAT ZA GRADNJO STROJNIH INŠTALACIJ ZA VROČEVODE</w:t>
      </w:r>
      <w:r w:rsidR="00BA54F3">
        <w:rPr>
          <w:rFonts w:ascii="Tahoma" w:hAnsi="Tahoma" w:cs="Tahoma"/>
          <w:b/>
          <w:sz w:val="22"/>
        </w:rPr>
        <w:t xml:space="preserve"> IN PAROVODE</w:t>
      </w:r>
    </w:p>
    <w:p w14:paraId="11DDC96D" w14:textId="77777777" w:rsidR="00E04B22" w:rsidRDefault="00E04B22" w:rsidP="00E04B22">
      <w:pPr>
        <w:keepNext/>
        <w:widowControl w:val="0"/>
        <w:outlineLvl w:val="2"/>
        <w:rPr>
          <w:rFonts w:ascii="Tahoma" w:hAnsi="Tahoma" w:cs="Tahoma"/>
        </w:rPr>
      </w:pPr>
    </w:p>
    <w:p w14:paraId="048527A1" w14:textId="77777777" w:rsidR="00E04B22" w:rsidRDefault="00E04B22" w:rsidP="00E04B22">
      <w:pPr>
        <w:keepNext/>
        <w:widowControl w:val="0"/>
        <w:jc w:val="both"/>
        <w:rPr>
          <w:rFonts w:ascii="Tahoma" w:hAnsi="Tahoma" w:cs="Tahoma"/>
        </w:rPr>
      </w:pPr>
      <w:r>
        <w:rPr>
          <w:rFonts w:ascii="Tahoma" w:hAnsi="Tahoma" w:cs="Tahoma"/>
        </w:rPr>
        <w:t xml:space="preserve">Ponudnik mora imeti veljavno potrdilo/veljaven certifikat za gradnjo strojnih inštalacij za </w:t>
      </w:r>
      <w:r w:rsidR="00C53001">
        <w:rPr>
          <w:rFonts w:ascii="Tahoma" w:hAnsi="Tahoma" w:cs="Tahoma"/>
        </w:rPr>
        <w:t>vročevode</w:t>
      </w:r>
      <w:r>
        <w:rPr>
          <w:rFonts w:ascii="Tahoma" w:hAnsi="Tahoma" w:cs="Tahoma"/>
        </w:rPr>
        <w:t xml:space="preserve"> </w:t>
      </w:r>
      <w:r w:rsidR="00BA54F3">
        <w:rPr>
          <w:rFonts w:ascii="Tahoma" w:hAnsi="Tahoma" w:cs="Tahoma"/>
        </w:rPr>
        <w:t xml:space="preserve">in parovode </w:t>
      </w:r>
      <w:r>
        <w:rPr>
          <w:rFonts w:ascii="Tahoma" w:hAnsi="Tahoma" w:cs="Tahoma"/>
        </w:rPr>
        <w:t xml:space="preserve">za varjenje cevi iz jekla. Kopijo potrdila/certifikata mora priložiti v ponudbi. </w:t>
      </w:r>
    </w:p>
    <w:p w14:paraId="034DF47A" w14:textId="77777777" w:rsidR="00E04B22" w:rsidRDefault="00E04B22" w:rsidP="00E04B22">
      <w:pPr>
        <w:keepNext/>
        <w:widowControl w:val="0"/>
        <w:jc w:val="both"/>
        <w:rPr>
          <w:rFonts w:ascii="Tahoma" w:hAnsi="Tahoma" w:cs="Tahoma"/>
        </w:rPr>
      </w:pPr>
    </w:p>
    <w:p w14:paraId="60A8AD82" w14:textId="77777777" w:rsidR="00E04B22" w:rsidRDefault="00E04B22" w:rsidP="00E04B22">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42152F1E" w14:textId="77777777" w:rsidR="00E04B22" w:rsidRDefault="00E04B22" w:rsidP="00E04B22">
      <w:pPr>
        <w:keepNext/>
        <w:widowControl w:val="0"/>
        <w:jc w:val="both"/>
        <w:rPr>
          <w:rFonts w:ascii="Tahoma" w:hAnsi="Tahoma" w:cs="Tahoma"/>
        </w:rPr>
      </w:pPr>
    </w:p>
    <w:p w14:paraId="41BD690A" w14:textId="77777777" w:rsidR="00E04B22" w:rsidRPr="00076910" w:rsidRDefault="00E04B22" w:rsidP="00E04B22">
      <w:pPr>
        <w:keepNext/>
        <w:widowControl w:val="0"/>
        <w:jc w:val="both"/>
        <w:rPr>
          <w:rFonts w:ascii="Tahoma" w:hAnsi="Tahoma" w:cs="Tahoma"/>
        </w:rPr>
      </w:pPr>
      <w:r>
        <w:rPr>
          <w:rFonts w:ascii="Tahoma" w:hAnsi="Tahoma" w:cs="Tahoma"/>
        </w:rPr>
        <w:t xml:space="preserve">Gospodarski subjekt, ki ima veljavno potrdilo/veljaven certifikat za gradnjo strojnih inštalacij za vročevode </w:t>
      </w:r>
      <w:r w:rsidR="00BA54F3">
        <w:rPr>
          <w:rFonts w:ascii="Tahoma" w:hAnsi="Tahoma" w:cs="Tahoma"/>
        </w:rPr>
        <w:t xml:space="preserve">in parovode </w:t>
      </w:r>
      <w:r>
        <w:rPr>
          <w:rFonts w:ascii="Tahoma" w:hAnsi="Tahoma" w:cs="Tahoma"/>
        </w:rPr>
        <w:t>za varjenje cevi iz jekla, mora tudi izvajati dela.</w:t>
      </w:r>
    </w:p>
    <w:p w14:paraId="1A7387FE" w14:textId="77777777" w:rsidR="00E04B22" w:rsidRDefault="00E04B22" w:rsidP="00E04B22">
      <w:pPr>
        <w:keepNext/>
        <w:widowControl w:val="0"/>
        <w:outlineLvl w:val="2"/>
        <w:rPr>
          <w:rFonts w:ascii="Tahoma" w:hAnsi="Tahoma" w:cs="Tahoma"/>
        </w:rPr>
      </w:pPr>
    </w:p>
    <w:p w14:paraId="5D34C934" w14:textId="77777777" w:rsidR="00E04B22" w:rsidRPr="00076910" w:rsidRDefault="00E04B22" w:rsidP="00B11E1B">
      <w:pPr>
        <w:keepNext/>
        <w:widowControl w:val="0"/>
        <w:jc w:val="both"/>
        <w:rPr>
          <w:rFonts w:ascii="Tahoma" w:hAnsi="Tahoma" w:cs="Tahoma"/>
        </w:rPr>
      </w:pPr>
    </w:p>
    <w:p w14:paraId="4D17B6FE" w14:textId="77777777" w:rsidR="00DD3A07" w:rsidRPr="00076910" w:rsidRDefault="00DD3A07" w:rsidP="00B11E1B">
      <w:pPr>
        <w:keepNext/>
        <w:widowControl w:val="0"/>
        <w:outlineLvl w:val="2"/>
        <w:rPr>
          <w:rFonts w:ascii="Tahoma" w:hAnsi="Tahoma" w:cs="Tahoma"/>
          <w:b/>
          <w:sz w:val="22"/>
          <w:szCs w:val="22"/>
        </w:rPr>
      </w:pPr>
      <w:r w:rsidRPr="00076910">
        <w:rPr>
          <w:rFonts w:ascii="Tahoma" w:hAnsi="Tahoma" w:cs="Tahoma"/>
          <w:b/>
          <w:sz w:val="22"/>
          <w:szCs w:val="22"/>
        </w:rPr>
        <w:t>3.</w:t>
      </w:r>
      <w:r w:rsidR="0024735F" w:rsidRPr="00076910">
        <w:rPr>
          <w:rFonts w:ascii="Tahoma" w:hAnsi="Tahoma" w:cs="Tahoma"/>
          <w:b/>
          <w:sz w:val="22"/>
          <w:szCs w:val="22"/>
        </w:rPr>
        <w:t>2.4</w:t>
      </w:r>
      <w:r w:rsidR="00CA7B40" w:rsidRPr="00076910">
        <w:rPr>
          <w:rFonts w:ascii="Tahoma" w:hAnsi="Tahoma" w:cs="Tahoma"/>
          <w:b/>
          <w:sz w:val="22"/>
          <w:szCs w:val="22"/>
        </w:rPr>
        <w:t xml:space="preserve"> </w:t>
      </w:r>
      <w:r w:rsidRPr="00076910">
        <w:rPr>
          <w:rFonts w:ascii="Tahoma" w:hAnsi="Tahoma" w:cs="Tahoma"/>
          <w:b/>
          <w:sz w:val="22"/>
          <w:szCs w:val="22"/>
        </w:rPr>
        <w:t>ZAVAROVANJE ODGOVORNOSTI</w:t>
      </w:r>
    </w:p>
    <w:p w14:paraId="21D405B8" w14:textId="77777777" w:rsidR="00DD3A07" w:rsidRPr="00076910" w:rsidRDefault="00DD3A07" w:rsidP="00B11E1B">
      <w:pPr>
        <w:keepNext/>
        <w:widowControl w:val="0"/>
        <w:ind w:left="1410" w:hanging="1410"/>
        <w:jc w:val="both"/>
        <w:rPr>
          <w:rFonts w:ascii="Tahoma" w:hAnsi="Tahoma" w:cs="Tahoma"/>
          <w:b/>
        </w:rPr>
      </w:pPr>
    </w:p>
    <w:p w14:paraId="5DEC1658" w14:textId="77777777"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B43471">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B43471">
        <w:rPr>
          <w:rFonts w:ascii="Tahoma" w:hAnsi="Tahoma" w:cs="Tahoma"/>
        </w:rPr>
        <w:t>-1</w:t>
      </w:r>
      <w:r w:rsidR="00E40C3C" w:rsidRPr="00076910">
        <w:rPr>
          <w:rFonts w:ascii="Tahoma" w:hAnsi="Tahoma" w:cs="Tahoma"/>
        </w:rPr>
        <w:t>.</w:t>
      </w:r>
    </w:p>
    <w:p w14:paraId="45221824" w14:textId="77777777" w:rsidR="00B652D3" w:rsidRPr="006D03C9" w:rsidRDefault="00B652D3" w:rsidP="00B11E1B">
      <w:pPr>
        <w:keepNext/>
        <w:widowControl w:val="0"/>
        <w:jc w:val="both"/>
        <w:rPr>
          <w:rFonts w:ascii="Tahoma" w:hAnsi="Tahoma" w:cs="Tahoma"/>
          <w:bCs/>
          <w:iCs/>
          <w:strike/>
        </w:rPr>
      </w:pPr>
    </w:p>
    <w:p w14:paraId="480505AE" w14:textId="77777777" w:rsidR="00D17B38" w:rsidRPr="00E7001B" w:rsidRDefault="00F91EA9" w:rsidP="003307F3">
      <w:pPr>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14:paraId="03B7AD92" w14:textId="77777777" w:rsidR="00B652D3" w:rsidRPr="00785E21" w:rsidRDefault="00B652D3" w:rsidP="003307F3">
      <w:pPr>
        <w:widowControl w:val="0"/>
        <w:tabs>
          <w:tab w:val="left" w:pos="8100"/>
        </w:tabs>
        <w:jc w:val="both"/>
        <w:rPr>
          <w:rFonts w:ascii="Tahoma" w:hAnsi="Tahoma" w:cs="Tahoma"/>
        </w:rPr>
      </w:pPr>
    </w:p>
    <w:p w14:paraId="388A66D9" w14:textId="77777777" w:rsidR="00D17B38" w:rsidRPr="005965D2" w:rsidRDefault="00D17B38" w:rsidP="003307F3">
      <w:pPr>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14:paraId="30985E23" w14:textId="77777777" w:rsidR="00D13878" w:rsidRDefault="00D13878" w:rsidP="003307F3">
      <w:pPr>
        <w:widowControl w:val="0"/>
        <w:jc w:val="both"/>
        <w:rPr>
          <w:rFonts w:ascii="Tahoma" w:hAnsi="Tahoma" w:cs="Tahoma"/>
          <w:b/>
        </w:rPr>
      </w:pPr>
    </w:p>
    <w:p w14:paraId="60602D3E"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lastRenderedPageBreak/>
        <w:t>OSTALE ZAHTEVE NAROČNIKA</w:t>
      </w:r>
    </w:p>
    <w:p w14:paraId="64B49D21" w14:textId="77777777" w:rsidR="00E7001B" w:rsidRDefault="00E7001B" w:rsidP="00E7001B">
      <w:pPr>
        <w:keepNext/>
        <w:keepLines/>
        <w:tabs>
          <w:tab w:val="left" w:pos="8100"/>
        </w:tabs>
        <w:jc w:val="both"/>
        <w:rPr>
          <w:rFonts w:ascii="Tahoma" w:hAnsi="Tahoma" w:cs="Tahoma"/>
        </w:rPr>
      </w:pPr>
    </w:p>
    <w:p w14:paraId="7FFCF39F"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xml:space="preserve">, v nadaljevanju: </w:t>
      </w:r>
      <w:proofErr w:type="spellStart"/>
      <w:r w:rsidRPr="00112425">
        <w:rPr>
          <w:rFonts w:ascii="Tahoma" w:hAnsi="Tahoma" w:cs="Tahoma"/>
        </w:rPr>
        <w:t>ZIntPK</w:t>
      </w:r>
      <w:proofErr w:type="spellEnd"/>
      <w:r w:rsidRPr="00112425">
        <w:rPr>
          <w:rFonts w:ascii="Tahoma" w:hAnsi="Tahoma" w:cs="Tahoma"/>
        </w:rPr>
        <w:t>), naročniki ne smejo sodelovati.</w:t>
      </w:r>
    </w:p>
    <w:p w14:paraId="261B0589" w14:textId="77777777" w:rsidR="00E7001B" w:rsidRPr="00112425" w:rsidRDefault="00E7001B" w:rsidP="00E7001B">
      <w:pPr>
        <w:keepNext/>
        <w:keepLines/>
        <w:jc w:val="both"/>
        <w:rPr>
          <w:rFonts w:ascii="Tahoma" w:hAnsi="Tahoma" w:cs="Tahoma"/>
        </w:rPr>
      </w:pPr>
    </w:p>
    <w:p w14:paraId="75B02C76" w14:textId="77777777" w:rsidR="00E7001B" w:rsidRDefault="00E7001B" w:rsidP="00E7001B">
      <w:pPr>
        <w:keepNext/>
        <w:keepLines/>
        <w:tabs>
          <w:tab w:val="left" w:pos="284"/>
        </w:tabs>
        <w:jc w:val="both"/>
        <w:rPr>
          <w:rFonts w:ascii="Tahoma" w:hAnsi="Tahoma" w:cs="Tahoma"/>
        </w:rPr>
      </w:pPr>
      <w:r w:rsidRPr="00112425">
        <w:rPr>
          <w:rFonts w:ascii="Tahoma" w:hAnsi="Tahoma" w:cs="Tahoma"/>
        </w:rPr>
        <w:t xml:space="preserve">Gospodarski subjekt mora v skladu s šestim odstavkom 14. člena </w:t>
      </w:r>
      <w:proofErr w:type="spellStart"/>
      <w:r w:rsidRPr="00112425">
        <w:rPr>
          <w:rFonts w:ascii="Tahoma" w:hAnsi="Tahoma" w:cs="Tahoma"/>
        </w:rPr>
        <w:t>ZIntPK</w:t>
      </w:r>
      <w:proofErr w:type="spellEnd"/>
      <w:r w:rsidRPr="00112425">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02A6A6F4" w14:textId="77777777" w:rsidR="00E7001B" w:rsidRPr="00112425" w:rsidRDefault="00E7001B" w:rsidP="00E7001B">
      <w:pPr>
        <w:keepNext/>
        <w:keepLines/>
        <w:tabs>
          <w:tab w:val="left" w:pos="284"/>
        </w:tabs>
        <w:jc w:val="both"/>
        <w:rPr>
          <w:rFonts w:ascii="Tahoma" w:hAnsi="Tahoma" w:cs="Tahoma"/>
        </w:rPr>
      </w:pPr>
    </w:p>
    <w:p w14:paraId="4E5F8A53"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424A6806" w14:textId="77777777"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3B857ECE" w14:textId="77777777"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 »Izjava o udeležbi fizičnih in pravnih oseb v lastništvu</w:t>
      </w:r>
      <w:r w:rsidR="00372E00">
        <w:rPr>
          <w:rFonts w:ascii="Tahoma" w:hAnsi="Tahoma" w:cs="Tahoma"/>
        </w:rPr>
        <w:t xml:space="preserve"> gospodarskega subjekta</w:t>
      </w:r>
      <w:r w:rsidRPr="00FB2CFB">
        <w:rPr>
          <w:rFonts w:ascii="Tahoma" w:hAnsi="Tahoma" w:cs="Tahoma"/>
        </w:rPr>
        <w:t>«.</w:t>
      </w:r>
    </w:p>
    <w:p w14:paraId="0B5E6966" w14:textId="77777777" w:rsidR="00E7001B" w:rsidRDefault="00E7001B" w:rsidP="00B11E1B">
      <w:pPr>
        <w:keepNext/>
        <w:widowControl w:val="0"/>
        <w:jc w:val="both"/>
        <w:rPr>
          <w:rFonts w:ascii="Tahoma" w:hAnsi="Tahoma" w:cs="Tahoma"/>
          <w:b/>
        </w:rPr>
      </w:pPr>
    </w:p>
    <w:p w14:paraId="3FFE2940" w14:textId="77777777" w:rsidR="00E7001B" w:rsidRPr="00E7001B" w:rsidRDefault="00E7001B" w:rsidP="00B11E1B">
      <w:pPr>
        <w:keepNext/>
        <w:widowControl w:val="0"/>
        <w:jc w:val="both"/>
        <w:rPr>
          <w:rFonts w:ascii="Tahoma" w:hAnsi="Tahoma" w:cs="Tahoma"/>
          <w:b/>
        </w:rPr>
      </w:pPr>
    </w:p>
    <w:p w14:paraId="148142C3" w14:textId="77777777"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14:paraId="3DEAE365" w14:textId="77777777" w:rsidR="0084369F" w:rsidRPr="00E7001B" w:rsidRDefault="0084369F" w:rsidP="00B11E1B">
      <w:pPr>
        <w:keepNext/>
        <w:widowControl w:val="0"/>
        <w:jc w:val="both"/>
        <w:rPr>
          <w:rFonts w:ascii="Tahoma" w:hAnsi="Tahoma" w:cs="Tahoma"/>
          <w:b/>
        </w:rPr>
      </w:pPr>
    </w:p>
    <w:p w14:paraId="77226823" w14:textId="77777777"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7E020DBB" w14:textId="77777777" w:rsidR="00D13878" w:rsidRPr="00076910" w:rsidRDefault="00D13878" w:rsidP="00B11E1B">
      <w:pPr>
        <w:keepNext/>
        <w:widowControl w:val="0"/>
        <w:jc w:val="both"/>
        <w:rPr>
          <w:rFonts w:ascii="Tahoma" w:hAnsi="Tahoma" w:cs="Tahoma"/>
          <w:b/>
        </w:rPr>
      </w:pPr>
    </w:p>
    <w:p w14:paraId="2FD5CB6D"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37E9DE41" w14:textId="77777777" w:rsidR="00AE768B" w:rsidRPr="00076910" w:rsidRDefault="00AE768B" w:rsidP="00B11E1B">
      <w:pPr>
        <w:keepNext/>
        <w:widowControl w:val="0"/>
        <w:jc w:val="both"/>
        <w:rPr>
          <w:rFonts w:ascii="Tahoma" w:hAnsi="Tahoma" w:cs="Tahoma"/>
        </w:rPr>
      </w:pPr>
    </w:p>
    <w:p w14:paraId="22002C4C" w14:textId="77777777"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 ponudbena vrednost v EUR brez DDV</w:t>
      </w:r>
      <w:r w:rsidR="002F07C7">
        <w:rPr>
          <w:rFonts w:ascii="Tahoma" w:hAnsi="Tahoma" w:cs="Tahoma"/>
        </w:rPr>
        <w:t>.</w:t>
      </w:r>
    </w:p>
    <w:p w14:paraId="7BB01A6D" w14:textId="77777777" w:rsidR="00D57C4F" w:rsidRPr="00076910" w:rsidRDefault="00D57C4F" w:rsidP="00B11E1B">
      <w:pPr>
        <w:pStyle w:val="Telobesedila3"/>
        <w:keepNext/>
        <w:widowControl w:val="0"/>
        <w:tabs>
          <w:tab w:val="clear" w:pos="142"/>
        </w:tabs>
        <w:rPr>
          <w:rFonts w:ascii="Tahoma" w:hAnsi="Tahoma" w:cs="Tahoma"/>
          <w:lang w:val="sl-SI"/>
        </w:rPr>
      </w:pPr>
    </w:p>
    <w:p w14:paraId="2DF2B7FE"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5389506E" w14:textId="77777777" w:rsidR="001367E8" w:rsidRPr="00076910" w:rsidRDefault="001367E8" w:rsidP="00B11E1B">
      <w:pPr>
        <w:keepNext/>
        <w:widowControl w:val="0"/>
        <w:jc w:val="both"/>
        <w:rPr>
          <w:rFonts w:ascii="Tahoma" w:hAnsi="Tahoma" w:cs="Tahoma"/>
          <w:b/>
          <w:sz w:val="22"/>
          <w:szCs w:val="22"/>
        </w:rPr>
      </w:pPr>
    </w:p>
    <w:p w14:paraId="55DF7EE6"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3"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4"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7A142FD1" w14:textId="77777777" w:rsidR="00805C06" w:rsidRPr="00076910" w:rsidRDefault="00805C06" w:rsidP="00B11E1B">
      <w:pPr>
        <w:keepNext/>
        <w:widowControl w:val="0"/>
        <w:tabs>
          <w:tab w:val="left" w:pos="142"/>
        </w:tabs>
        <w:jc w:val="both"/>
        <w:rPr>
          <w:rFonts w:ascii="Tahoma" w:hAnsi="Tahoma" w:cs="Tahoma"/>
        </w:rPr>
      </w:pPr>
    </w:p>
    <w:p w14:paraId="737B6533" w14:textId="77777777"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5"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5FE65487" w14:textId="77777777" w:rsidR="00DB5332" w:rsidRDefault="00DB5332" w:rsidP="00B11E1B">
      <w:pPr>
        <w:keepNext/>
        <w:widowControl w:val="0"/>
        <w:tabs>
          <w:tab w:val="left" w:pos="142"/>
        </w:tabs>
        <w:jc w:val="both"/>
        <w:rPr>
          <w:rFonts w:ascii="Tahoma" w:hAnsi="Tahoma" w:cs="Tahoma"/>
        </w:rPr>
      </w:pPr>
    </w:p>
    <w:p w14:paraId="2245BAC0" w14:textId="77777777"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81A2D51" w14:textId="77777777" w:rsidR="009963F3" w:rsidRPr="00A73B7E" w:rsidRDefault="009963F3" w:rsidP="00B11E1B">
      <w:pPr>
        <w:keepNext/>
        <w:widowControl w:val="0"/>
        <w:jc w:val="both"/>
        <w:rPr>
          <w:rFonts w:ascii="Tahoma" w:hAnsi="Tahoma" w:cs="Tahoma"/>
          <w:b/>
        </w:rPr>
      </w:pPr>
    </w:p>
    <w:p w14:paraId="4F4966E6"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4DFD63AA" w14:textId="77777777" w:rsidR="00E967C1" w:rsidRPr="00A73B7E" w:rsidRDefault="00E967C1" w:rsidP="00B11E1B">
      <w:pPr>
        <w:keepNext/>
        <w:widowControl w:val="0"/>
        <w:jc w:val="both"/>
        <w:rPr>
          <w:rFonts w:ascii="Tahoma" w:hAnsi="Tahoma" w:cs="Tahoma"/>
        </w:rPr>
      </w:pPr>
    </w:p>
    <w:p w14:paraId="0CE54FFF"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43A97F1" w14:textId="77777777" w:rsidR="00E967C1" w:rsidRPr="006D03C9" w:rsidRDefault="00E967C1" w:rsidP="00B11E1B">
      <w:pPr>
        <w:keepNext/>
        <w:widowControl w:val="0"/>
        <w:jc w:val="both"/>
        <w:rPr>
          <w:rFonts w:ascii="Tahoma" w:hAnsi="Tahoma" w:cs="Tahoma"/>
        </w:rPr>
      </w:pPr>
    </w:p>
    <w:p w14:paraId="66E3DC21" w14:textId="77777777"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 xml:space="preserve">mora ponudnik naložiti v </w:t>
      </w:r>
      <w:r w:rsidRPr="006B13B6">
        <w:rPr>
          <w:rFonts w:ascii="Tahoma" w:hAnsi="Tahoma" w:cs="Tahoma"/>
        </w:rPr>
        <w:lastRenderedPageBreak/>
        <w:t>informacijski sistem e-JN</w:t>
      </w:r>
      <w:r w:rsidR="00296A66" w:rsidRPr="003D7BF0">
        <w:rPr>
          <w:rFonts w:ascii="Tahoma" w:hAnsi="Tahoma" w:cs="Tahoma"/>
        </w:rPr>
        <w:t>,</w:t>
      </w:r>
      <w:r w:rsidRPr="003D7BF0">
        <w:rPr>
          <w:rFonts w:ascii="Tahoma" w:hAnsi="Tahoma" w:cs="Tahoma"/>
        </w:rPr>
        <w:t xml:space="preserve"> je navedena v nadaljevanju:</w:t>
      </w:r>
    </w:p>
    <w:p w14:paraId="4E80C730" w14:textId="77777777"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1A2B31EA" w14:textId="77777777" w:rsidTr="00D57C4F">
        <w:trPr>
          <w:trHeight w:val="301"/>
        </w:trPr>
        <w:tc>
          <w:tcPr>
            <w:tcW w:w="9424" w:type="dxa"/>
            <w:tcBorders>
              <w:top w:val="single" w:sz="4" w:space="0" w:color="auto"/>
              <w:bottom w:val="single" w:sz="4" w:space="0" w:color="auto"/>
            </w:tcBorders>
          </w:tcPr>
          <w:p w14:paraId="3D66572D" w14:textId="77777777"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0626AC50" w14:textId="77777777" w:rsidR="00DB4DB7" w:rsidRPr="00076910" w:rsidRDefault="00DB4DB7" w:rsidP="00B11E1B">
      <w:pPr>
        <w:keepNext/>
        <w:widowControl w:val="0"/>
        <w:jc w:val="both"/>
        <w:rPr>
          <w:rFonts w:ascii="Tahoma" w:eastAsia="Calibri" w:hAnsi="Tahoma" w:cs="Tahoma"/>
          <w:lang w:eastAsia="en-US"/>
        </w:rPr>
      </w:pPr>
    </w:p>
    <w:p w14:paraId="14AD256C" w14:textId="77777777"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xml:space="preserve">« v </w:t>
      </w:r>
      <w:proofErr w:type="spellStart"/>
      <w:r w:rsidRPr="005B7A45">
        <w:rPr>
          <w:rFonts w:ascii="Tahoma" w:eastAsia="Calibri" w:hAnsi="Tahoma" w:cs="Tahoma"/>
          <w:lang w:eastAsia="en-US"/>
        </w:rPr>
        <w:t>pdf</w:t>
      </w:r>
      <w:proofErr w:type="spellEnd"/>
      <w:r w:rsidRPr="005B7A45">
        <w:rPr>
          <w:rFonts w:ascii="Tahoma" w:eastAsia="Calibri" w:hAnsi="Tahoma" w:cs="Tahoma"/>
          <w:lang w:eastAsia="en-US"/>
        </w:rPr>
        <w:t>.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14:paraId="51816817" w14:textId="77777777" w:rsidR="004A26D4" w:rsidRDefault="004A26D4" w:rsidP="004A26D4">
      <w:pPr>
        <w:keepNext/>
        <w:keepLines/>
        <w:jc w:val="both"/>
        <w:rPr>
          <w:rFonts w:ascii="Tahoma" w:eastAsia="Calibri" w:hAnsi="Tahoma" w:cs="Tahoma"/>
          <w:lang w:eastAsia="en-US"/>
        </w:rPr>
      </w:pPr>
    </w:p>
    <w:p w14:paraId="6C831B9C" w14:textId="77777777"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7CC72707"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203F9499" w14:textId="77777777" w:rsidTr="00D57C4F">
        <w:trPr>
          <w:trHeight w:val="372"/>
        </w:trPr>
        <w:tc>
          <w:tcPr>
            <w:tcW w:w="9424" w:type="dxa"/>
            <w:tcBorders>
              <w:top w:val="single" w:sz="4" w:space="0" w:color="auto"/>
              <w:bottom w:val="single" w:sz="4" w:space="0" w:color="auto"/>
            </w:tcBorders>
          </w:tcPr>
          <w:p w14:paraId="7F314561"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42347CE3" w14:textId="77777777" w:rsidR="00E967C1" w:rsidRPr="00076910" w:rsidRDefault="00E967C1" w:rsidP="00B11E1B">
      <w:pPr>
        <w:keepNext/>
        <w:widowControl w:val="0"/>
        <w:jc w:val="both"/>
        <w:rPr>
          <w:rFonts w:ascii="Tahoma" w:hAnsi="Tahoma" w:cs="Tahoma"/>
        </w:rPr>
      </w:pPr>
    </w:p>
    <w:p w14:paraId="72A7D8FE"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w:t>
      </w:r>
      <w:proofErr w:type="spellStart"/>
      <w:r w:rsidRPr="00CB057A">
        <w:rPr>
          <w:rFonts w:ascii="Tahoma" w:hAnsi="Tahoma" w:cs="Tahoma"/>
        </w:rPr>
        <w:t>pdf</w:t>
      </w:r>
      <w:proofErr w:type="spellEnd"/>
      <w:r w:rsidRPr="00CB057A">
        <w:rPr>
          <w:rFonts w:ascii="Tahoma" w:hAnsi="Tahoma" w:cs="Tahoma"/>
        </w:rPr>
        <w:t xml:space="preserve">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2C3C81E2" w14:textId="77777777" w:rsidR="004A26D4" w:rsidRPr="00CB057A" w:rsidRDefault="004A26D4" w:rsidP="004A26D4">
      <w:pPr>
        <w:keepNext/>
        <w:keepLines/>
        <w:jc w:val="both"/>
        <w:rPr>
          <w:rFonts w:ascii="Tahoma" w:hAnsi="Tahoma" w:cs="Tahoma"/>
        </w:rPr>
      </w:pPr>
    </w:p>
    <w:p w14:paraId="284F8D73"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w:t>
      </w:r>
      <w:proofErr w:type="spellStart"/>
      <w:r w:rsidRPr="00CB057A">
        <w:rPr>
          <w:rFonts w:ascii="Tahoma" w:hAnsi="Tahoma" w:cs="Tahoma"/>
        </w:rPr>
        <w:t>pdf</w:t>
      </w:r>
      <w:proofErr w:type="spellEnd"/>
      <w:r w:rsidRPr="00CB057A">
        <w:rPr>
          <w:rFonts w:ascii="Tahoma" w:hAnsi="Tahoma" w:cs="Tahoma"/>
        </w:rPr>
        <w:t xml:space="preserve"> formatu.</w:t>
      </w:r>
    </w:p>
    <w:p w14:paraId="0EF24029" w14:textId="77777777" w:rsidR="00E967C1" w:rsidRPr="00076910" w:rsidRDefault="00E967C1" w:rsidP="00B11E1B">
      <w:pPr>
        <w:keepNext/>
        <w:widowControl w:val="0"/>
        <w:jc w:val="both"/>
        <w:rPr>
          <w:rFonts w:ascii="Tahoma" w:hAnsi="Tahoma" w:cs="Tahoma"/>
        </w:rPr>
      </w:pPr>
    </w:p>
    <w:p w14:paraId="7E940E07" w14:textId="77777777"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10EB1809"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2605BD8E" w14:textId="77777777" w:rsidR="00C952CA" w:rsidRPr="00076910" w:rsidRDefault="00C952CA" w:rsidP="00C22D1F">
      <w:pPr>
        <w:keepLines/>
        <w:widowControl w:val="0"/>
        <w:jc w:val="both"/>
        <w:rPr>
          <w:rFonts w:ascii="Tahoma" w:hAnsi="Tahoma" w:cs="Tahoma"/>
        </w:rPr>
      </w:pPr>
    </w:p>
    <w:p w14:paraId="4545B179"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w:t>
      </w:r>
      <w:proofErr w:type="spellStart"/>
      <w:r w:rsidRPr="00076910">
        <w:rPr>
          <w:rFonts w:ascii="Tahoma" w:hAnsi="Tahoma" w:cs="Tahoma"/>
          <w:b/>
          <w:u w:val="single"/>
        </w:rPr>
        <w:t>pdf</w:t>
      </w:r>
      <w:proofErr w:type="spellEnd"/>
      <w:r w:rsidRPr="00076910">
        <w:rPr>
          <w:rFonts w:ascii="Tahoma" w:hAnsi="Tahoma" w:cs="Tahoma"/>
          <w:b/>
          <w:u w:val="single"/>
        </w:rPr>
        <w:t xml:space="preserve"> formatu</w:t>
      </w:r>
      <w:r w:rsidRPr="00076910">
        <w:rPr>
          <w:rFonts w:ascii="Tahoma" w:hAnsi="Tahoma" w:cs="Tahoma"/>
        </w:rPr>
        <w:t xml:space="preserve"> (</w:t>
      </w:r>
      <w:proofErr w:type="spellStart"/>
      <w:r w:rsidRPr="00076910">
        <w:rPr>
          <w:rFonts w:ascii="Tahoma" w:hAnsi="Tahoma" w:cs="Tahoma"/>
        </w:rPr>
        <w:t>sken</w:t>
      </w:r>
      <w:proofErr w:type="spellEnd"/>
      <w:r w:rsidRPr="00076910">
        <w:rPr>
          <w:rFonts w:ascii="Tahoma" w:hAnsi="Tahoma" w:cs="Tahoma"/>
        </w:rPr>
        <w:t xml:space="preserve">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w:t>
      </w:r>
      <w:proofErr w:type="spellStart"/>
      <w:r w:rsidR="008458DF" w:rsidRPr="00076910">
        <w:rPr>
          <w:rFonts w:ascii="Tahoma" w:hAnsi="Tahoma" w:cs="Tahoma"/>
          <w:b/>
        </w:rPr>
        <w:t>pdf</w:t>
      </w:r>
      <w:proofErr w:type="spellEnd"/>
      <w:r w:rsidR="008458DF" w:rsidRPr="00076910">
        <w:rPr>
          <w:rFonts w:ascii="Tahoma" w:hAnsi="Tahoma" w:cs="Tahoma"/>
          <w:b/>
        </w:rPr>
        <w:t xml:space="preserve"> in</w:t>
      </w:r>
      <w:r w:rsidR="00F91EA9" w:rsidRPr="00076910">
        <w:rPr>
          <w:rFonts w:ascii="Tahoma" w:hAnsi="Tahoma" w:cs="Tahoma"/>
          <w:b/>
        </w:rPr>
        <w:t xml:space="preserve"> </w:t>
      </w:r>
      <w:proofErr w:type="spellStart"/>
      <w:r w:rsidRPr="00076910">
        <w:rPr>
          <w:rFonts w:ascii="Tahoma" w:hAnsi="Tahoma" w:cs="Tahoma"/>
          <w:b/>
        </w:rPr>
        <w:t>excel</w:t>
      </w:r>
      <w:proofErr w:type="spellEnd"/>
      <w:r w:rsidRPr="00076910">
        <w:rPr>
          <w:rFonts w:ascii="Tahoma" w:hAnsi="Tahoma" w:cs="Tahoma"/>
          <w:b/>
        </w:rPr>
        <w:t xml:space="preserve"> formatu</w:t>
      </w:r>
      <w:r w:rsidRPr="00076910">
        <w:rPr>
          <w:rFonts w:ascii="Tahoma" w:hAnsi="Tahoma" w:cs="Tahoma"/>
        </w:rPr>
        <w:t xml:space="preserve">. Ponudniki so obvezani priložiti vse priloge, razen če v posamezni prilogi ni drugače navedeno. </w:t>
      </w:r>
    </w:p>
    <w:p w14:paraId="1DB65456" w14:textId="77777777" w:rsidR="00C952CA" w:rsidRPr="00076910" w:rsidRDefault="00C952CA" w:rsidP="00C22D1F">
      <w:pPr>
        <w:keepLines/>
        <w:widowControl w:val="0"/>
        <w:jc w:val="both"/>
        <w:rPr>
          <w:rFonts w:ascii="Tahoma" w:hAnsi="Tahoma" w:cs="Tahoma"/>
        </w:rPr>
      </w:pPr>
    </w:p>
    <w:p w14:paraId="76CE37DD"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60420435" w14:textId="77777777" w:rsidR="000A4F25" w:rsidRPr="00076910" w:rsidRDefault="000A4F25" w:rsidP="00C22D1F">
      <w:pPr>
        <w:keepLines/>
        <w:widowControl w:val="0"/>
        <w:jc w:val="both"/>
        <w:rPr>
          <w:rFonts w:ascii="Tahoma" w:hAnsi="Tahoma" w:cs="Tahoma"/>
        </w:rPr>
      </w:pPr>
    </w:p>
    <w:p w14:paraId="5FA846E2" w14:textId="77777777"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14:paraId="55B43FF1"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Akt o skupni izvedbi naročila</w:t>
      </w:r>
    </w:p>
    <w:p w14:paraId="7F05D358" w14:textId="77777777" w:rsidR="00372E00" w:rsidRPr="00076910" w:rsidRDefault="00372E00" w:rsidP="00372E00">
      <w:pPr>
        <w:keepLines/>
        <w:widowControl w:val="0"/>
        <w:numPr>
          <w:ilvl w:val="0"/>
          <w:numId w:val="21"/>
        </w:numPr>
        <w:jc w:val="both"/>
        <w:rPr>
          <w:rFonts w:ascii="Tahoma" w:hAnsi="Tahoma" w:cs="Tahoma"/>
        </w:rPr>
      </w:pPr>
      <w:r w:rsidRPr="00076910">
        <w:rPr>
          <w:rFonts w:ascii="Tahoma" w:hAnsi="Tahoma" w:cs="Tahoma"/>
        </w:rPr>
        <w:t>Izjava – Osebe</w:t>
      </w:r>
    </w:p>
    <w:p w14:paraId="1D89CC29" w14:textId="77777777" w:rsidR="00372E00" w:rsidRPr="00FB2CFB" w:rsidRDefault="00372E00" w:rsidP="00372E00">
      <w:pPr>
        <w:keepLines/>
        <w:widowControl w:val="0"/>
        <w:numPr>
          <w:ilvl w:val="0"/>
          <w:numId w:val="21"/>
        </w:numPr>
        <w:jc w:val="both"/>
        <w:rPr>
          <w:rFonts w:ascii="Tahoma" w:hAnsi="Tahoma" w:cs="Tahoma"/>
        </w:rPr>
      </w:pPr>
      <w:r w:rsidRPr="00FB2CFB">
        <w:rPr>
          <w:rFonts w:ascii="Tahoma" w:hAnsi="Tahoma" w:cs="Tahoma"/>
        </w:rPr>
        <w:t>Izjava o udeležbi fizičn</w:t>
      </w:r>
      <w:r>
        <w:rPr>
          <w:rFonts w:ascii="Tahoma" w:hAnsi="Tahoma" w:cs="Tahoma"/>
        </w:rPr>
        <w:t>ih in pravnih oseb v lastništvu gospodarskega subjekta</w:t>
      </w:r>
    </w:p>
    <w:p w14:paraId="4A69F7AB" w14:textId="77777777" w:rsidR="00C9221A" w:rsidRPr="00076910" w:rsidRDefault="00C9221A" w:rsidP="00E4185C">
      <w:pPr>
        <w:keepLines/>
        <w:widowControl w:val="0"/>
        <w:numPr>
          <w:ilvl w:val="0"/>
          <w:numId w:val="21"/>
        </w:numPr>
        <w:jc w:val="both"/>
        <w:rPr>
          <w:rFonts w:ascii="Tahoma" w:hAnsi="Tahoma" w:cs="Tahoma"/>
        </w:rPr>
      </w:pPr>
      <w:r w:rsidRPr="00076910">
        <w:rPr>
          <w:rFonts w:ascii="Tahoma" w:hAnsi="Tahoma" w:cs="Tahoma"/>
        </w:rPr>
        <w:t>Seznam referenc</w:t>
      </w:r>
    </w:p>
    <w:p w14:paraId="5E4F2C7E"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Potrdilo – reference</w:t>
      </w:r>
    </w:p>
    <w:p w14:paraId="1E6AC1A8" w14:textId="77777777" w:rsidR="006A7472" w:rsidRDefault="000A4F25" w:rsidP="00E4185C">
      <w:pPr>
        <w:keepLines/>
        <w:widowControl w:val="0"/>
        <w:numPr>
          <w:ilvl w:val="0"/>
          <w:numId w:val="21"/>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dokazila</w:t>
      </w:r>
    </w:p>
    <w:p w14:paraId="00940262" w14:textId="77777777" w:rsidR="000A4F25" w:rsidRPr="00076910" w:rsidRDefault="006A7472" w:rsidP="00E4185C">
      <w:pPr>
        <w:keepLines/>
        <w:widowControl w:val="0"/>
        <w:numPr>
          <w:ilvl w:val="0"/>
          <w:numId w:val="21"/>
        </w:numPr>
        <w:jc w:val="both"/>
        <w:rPr>
          <w:rFonts w:ascii="Tahoma" w:hAnsi="Tahoma" w:cs="Tahoma"/>
        </w:rPr>
      </w:pPr>
      <w:r>
        <w:rPr>
          <w:rFonts w:ascii="Tahoma" w:hAnsi="Tahoma" w:cs="Tahoma"/>
        </w:rPr>
        <w:t>Potrdilo/certifikat za gradnjo strojnih inštalacij</w:t>
      </w:r>
    </w:p>
    <w:p w14:paraId="492C0D7E"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14:paraId="3A0E74D7"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Finančna sposobnost – Bon obrazec</w:t>
      </w:r>
    </w:p>
    <w:p w14:paraId="57A527C8"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Podizvajalci – Pooblastilo, sogl</w:t>
      </w:r>
      <w:r w:rsidR="00804A83">
        <w:rPr>
          <w:rFonts w:ascii="Tahoma" w:hAnsi="Tahoma" w:cs="Tahoma"/>
        </w:rPr>
        <w:t>asje, pravni akt o sodelovanju</w:t>
      </w:r>
    </w:p>
    <w:p w14:paraId="75F40F07" w14:textId="77777777" w:rsidR="00D8288D" w:rsidRPr="00076910" w:rsidRDefault="000A4F25" w:rsidP="00E4185C">
      <w:pPr>
        <w:keepLines/>
        <w:widowControl w:val="0"/>
        <w:numPr>
          <w:ilvl w:val="0"/>
          <w:numId w:val="21"/>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w:t>
      </w:r>
      <w:proofErr w:type="spellStart"/>
      <w:r w:rsidR="009963F3" w:rsidRPr="00076910">
        <w:rPr>
          <w:rFonts w:ascii="Tahoma" w:hAnsi="Tahoma" w:cs="Tahoma"/>
        </w:rPr>
        <w:t>pdf</w:t>
      </w:r>
      <w:proofErr w:type="spellEnd"/>
      <w:r w:rsidR="009963F3" w:rsidRPr="00076910">
        <w:rPr>
          <w:rFonts w:ascii="Tahoma" w:hAnsi="Tahoma" w:cs="Tahoma"/>
        </w:rPr>
        <w:t xml:space="preserve"> in </w:t>
      </w:r>
      <w:proofErr w:type="spellStart"/>
      <w:r w:rsidR="009963F3" w:rsidRPr="00076910">
        <w:rPr>
          <w:rFonts w:ascii="Tahoma" w:hAnsi="Tahoma" w:cs="Tahoma"/>
        </w:rPr>
        <w:t>excel</w:t>
      </w:r>
      <w:proofErr w:type="spellEnd"/>
      <w:r w:rsidR="009963F3" w:rsidRPr="00076910">
        <w:rPr>
          <w:rFonts w:ascii="Tahoma" w:hAnsi="Tahoma" w:cs="Tahoma"/>
        </w:rPr>
        <w:t xml:space="preserve"> formatu</w:t>
      </w:r>
      <w:r w:rsidR="009E0D01" w:rsidRPr="00076910">
        <w:rPr>
          <w:rFonts w:ascii="Tahoma" w:hAnsi="Tahoma" w:cs="Tahoma"/>
        </w:rPr>
        <w:t>.</w:t>
      </w:r>
    </w:p>
    <w:p w14:paraId="2EF1648C" w14:textId="77777777" w:rsidR="004A26D4" w:rsidRDefault="004A26D4">
      <w:pPr>
        <w:rPr>
          <w:rFonts w:ascii="Tahoma" w:hAnsi="Tahoma" w:cs="Tahoma"/>
        </w:rPr>
      </w:pPr>
      <w:r>
        <w:rPr>
          <w:rFonts w:ascii="Tahoma" w:hAnsi="Tahoma" w:cs="Tahoma"/>
        </w:rPr>
        <w:br w:type="page"/>
      </w:r>
    </w:p>
    <w:p w14:paraId="7DAB2300" w14:textId="77777777" w:rsidR="00216853" w:rsidRPr="004A26D4" w:rsidRDefault="00216853" w:rsidP="000B1478">
      <w:pPr>
        <w:keepLines/>
        <w:widowControl w:val="0"/>
        <w:jc w:val="both"/>
        <w:rPr>
          <w:rFonts w:ascii="Tahoma" w:hAnsi="Tahoma" w:cs="Tahoma"/>
        </w:rPr>
      </w:pPr>
      <w:r w:rsidRPr="00CB4318">
        <w:rPr>
          <w:rFonts w:ascii="Tahoma" w:hAnsi="Tahoma" w:cs="Tahoma"/>
          <w:b/>
          <w:sz w:val="22"/>
          <w:szCs w:val="24"/>
        </w:rPr>
        <w:lastRenderedPageBreak/>
        <w:t>6.</w:t>
      </w:r>
      <w:r w:rsidR="003E641E" w:rsidRPr="00CB4318">
        <w:rPr>
          <w:rFonts w:ascii="Tahoma" w:hAnsi="Tahoma" w:cs="Tahoma"/>
          <w:b/>
          <w:sz w:val="22"/>
          <w:szCs w:val="24"/>
        </w:rPr>
        <w:t>2</w:t>
      </w:r>
      <w:r w:rsidRPr="00CB4318">
        <w:rPr>
          <w:rFonts w:ascii="Tahoma" w:hAnsi="Tahoma" w:cs="Tahoma"/>
          <w:b/>
          <w:sz w:val="22"/>
          <w:szCs w:val="24"/>
        </w:rPr>
        <w:t xml:space="preserve"> VZOR</w:t>
      </w:r>
      <w:r w:rsidR="004C4344" w:rsidRPr="00CB4318">
        <w:rPr>
          <w:rFonts w:ascii="Tahoma" w:hAnsi="Tahoma" w:cs="Tahoma"/>
          <w:b/>
          <w:sz w:val="22"/>
          <w:szCs w:val="24"/>
        </w:rPr>
        <w:t>E</w:t>
      </w:r>
      <w:r w:rsidRPr="00CB4318">
        <w:rPr>
          <w:rFonts w:ascii="Tahoma" w:hAnsi="Tahoma" w:cs="Tahoma"/>
          <w:b/>
          <w:sz w:val="22"/>
          <w:szCs w:val="24"/>
        </w:rPr>
        <w:t>C</w:t>
      </w:r>
      <w:r w:rsidR="004C4344" w:rsidRPr="00CB4318">
        <w:rPr>
          <w:rFonts w:ascii="Tahoma" w:hAnsi="Tahoma" w:cs="Tahoma"/>
          <w:b/>
          <w:sz w:val="22"/>
          <w:szCs w:val="24"/>
        </w:rPr>
        <w:t xml:space="preserve"> POGODBE</w:t>
      </w:r>
    </w:p>
    <w:p w14:paraId="296AB688" w14:textId="77777777" w:rsidR="00216853" w:rsidRPr="00076910" w:rsidRDefault="00216853" w:rsidP="000B1478">
      <w:pPr>
        <w:keepLines/>
        <w:widowControl w:val="0"/>
        <w:jc w:val="both"/>
        <w:rPr>
          <w:rFonts w:ascii="Tahoma" w:hAnsi="Tahoma" w:cs="Tahoma"/>
        </w:rPr>
      </w:pPr>
    </w:p>
    <w:p w14:paraId="7DE938DF" w14:textId="77777777" w:rsidR="009E1B44" w:rsidRPr="00076910" w:rsidRDefault="00870F1A" w:rsidP="000B1478">
      <w:pPr>
        <w:keepLines/>
        <w:widowControl w:val="0"/>
        <w:rPr>
          <w:rFonts w:ascii="Tahoma" w:hAnsi="Tahoma" w:cs="Tahoma"/>
        </w:rPr>
      </w:pPr>
      <w:r w:rsidRPr="00076910">
        <w:rPr>
          <w:rFonts w:ascii="Tahoma" w:hAnsi="Tahoma" w:cs="Tahoma"/>
        </w:rPr>
        <w:t xml:space="preserve">št. naročnika: </w:t>
      </w:r>
      <w:r w:rsidR="00CF71A9">
        <w:rPr>
          <w:rFonts w:ascii="Tahoma" w:hAnsi="Tahoma" w:cs="Tahoma"/>
        </w:rPr>
        <w:t>JPE-SIR-</w:t>
      </w:r>
      <w:r w:rsidR="004E7F4F">
        <w:rPr>
          <w:rFonts w:ascii="Tahoma" w:hAnsi="Tahoma" w:cs="Tahoma"/>
        </w:rPr>
        <w:t>280</w:t>
      </w:r>
      <w:r w:rsidR="00265F42">
        <w:rPr>
          <w:rFonts w:ascii="Tahoma" w:hAnsi="Tahoma" w:cs="Tahoma"/>
        </w:rPr>
        <w:t>/23</w:t>
      </w:r>
    </w:p>
    <w:p w14:paraId="7737CF6D" w14:textId="77777777"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14:paraId="331D71B9" w14:textId="77777777" w:rsidR="009E1B44" w:rsidRDefault="009E1B44" w:rsidP="000B1478">
      <w:pPr>
        <w:keepLines/>
        <w:widowControl w:val="0"/>
        <w:rPr>
          <w:rFonts w:ascii="Tahoma" w:hAnsi="Tahoma" w:cs="Tahoma"/>
          <w:b/>
        </w:rPr>
      </w:pPr>
    </w:p>
    <w:p w14:paraId="0BA09A0E" w14:textId="77777777" w:rsidR="00BA58C8" w:rsidRPr="004E2BDF" w:rsidRDefault="00BA58C8" w:rsidP="000B1478">
      <w:pPr>
        <w:keepLines/>
        <w:widowControl w:val="0"/>
        <w:rPr>
          <w:rFonts w:ascii="Tahoma" w:hAnsi="Tahoma" w:cs="Tahoma"/>
          <w:b/>
        </w:rPr>
      </w:pPr>
      <w:r w:rsidRPr="00BA58C8">
        <w:rPr>
          <w:rFonts w:ascii="Tahoma" w:hAnsi="Tahoma" w:cs="Tahoma"/>
          <w:b/>
        </w:rPr>
        <w:t>Izvedba strojno</w:t>
      </w:r>
      <w:r w:rsidR="00AE07A2">
        <w:rPr>
          <w:rFonts w:ascii="Tahoma" w:hAnsi="Tahoma" w:cs="Tahoma"/>
          <w:b/>
        </w:rPr>
        <w:t xml:space="preserve"> </w:t>
      </w:r>
      <w:r w:rsidRPr="00BA58C8">
        <w:rPr>
          <w:rFonts w:ascii="Tahoma" w:hAnsi="Tahoma" w:cs="Tahoma"/>
          <w:b/>
        </w:rPr>
        <w:t>instalacijskih del: 30III-766-00 Obnova vročevoda T900 in parovoda T8001 na območju Korytkove in Japljeve ulice</w:t>
      </w:r>
    </w:p>
    <w:p w14:paraId="2B42C861" w14:textId="77777777" w:rsidR="00106759" w:rsidRPr="00076910" w:rsidRDefault="00106759" w:rsidP="00106759">
      <w:pPr>
        <w:keepNext/>
        <w:jc w:val="center"/>
        <w:rPr>
          <w:rFonts w:ascii="Tahoma" w:hAnsi="Tahoma" w:cs="Tahoma"/>
        </w:rPr>
      </w:pPr>
    </w:p>
    <w:p w14:paraId="3C0DFB0B" w14:textId="77777777" w:rsidR="009E1B44" w:rsidRPr="00076910" w:rsidRDefault="009E1B44" w:rsidP="000B1478">
      <w:pPr>
        <w:keepLines/>
        <w:widowControl w:val="0"/>
        <w:rPr>
          <w:rFonts w:ascii="Tahoma" w:hAnsi="Tahoma" w:cs="Tahoma"/>
        </w:rPr>
      </w:pPr>
      <w:r w:rsidRPr="00076910">
        <w:rPr>
          <w:rFonts w:ascii="Tahoma" w:hAnsi="Tahoma" w:cs="Tahoma"/>
        </w:rPr>
        <w:t>ki jo skleneta</w:t>
      </w:r>
    </w:p>
    <w:p w14:paraId="7F64AB9C" w14:textId="77777777" w:rsidR="009E1B44" w:rsidRPr="00076910" w:rsidRDefault="009E1B44" w:rsidP="000B1478">
      <w:pPr>
        <w:keepLines/>
        <w:widowControl w:val="0"/>
        <w:tabs>
          <w:tab w:val="left" w:pos="1702"/>
        </w:tabs>
        <w:ind w:left="1701" w:hanging="1701"/>
        <w:rPr>
          <w:rFonts w:ascii="Tahoma" w:hAnsi="Tahoma" w:cs="Tahoma"/>
        </w:rPr>
      </w:pPr>
    </w:p>
    <w:p w14:paraId="54187EF9" w14:textId="77777777"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 xml:space="preserve">JAVNO PODJETJE ENERGETIKA LJUBLJANA d.o.o., Verovškova ulica 62, 1000 </w:t>
      </w:r>
      <w:r w:rsidR="00837E5E" w:rsidRPr="00076910">
        <w:rPr>
          <w:rFonts w:ascii="Tahoma" w:hAnsi="Tahoma" w:cs="Tahoma"/>
        </w:rPr>
        <w:t>L</w:t>
      </w:r>
      <w:r w:rsidR="00837E5E">
        <w:rPr>
          <w:rFonts w:ascii="Tahoma" w:hAnsi="Tahoma" w:cs="Tahoma"/>
        </w:rPr>
        <w:t>jubljana</w:t>
      </w:r>
      <w:r w:rsidRPr="00076910">
        <w:rPr>
          <w:rFonts w:ascii="Tahoma" w:hAnsi="Tahoma" w:cs="Tahoma"/>
        </w:rPr>
        <w:t xml:space="preserve">, ki ga zastopa direktor Samo Lozej </w:t>
      </w:r>
      <w:r w:rsidR="00B94CD2" w:rsidRPr="00076910">
        <w:rPr>
          <w:rFonts w:ascii="Tahoma" w:hAnsi="Tahoma" w:cs="Tahoma"/>
        </w:rPr>
        <w:t>(v nadaljevanju: naročnik)</w:t>
      </w:r>
    </w:p>
    <w:p w14:paraId="4ACC07AC" w14:textId="77777777" w:rsidR="009E1B44" w:rsidRPr="00076910" w:rsidRDefault="009E1B44" w:rsidP="000B1478">
      <w:pPr>
        <w:keepLines/>
        <w:widowControl w:val="0"/>
        <w:tabs>
          <w:tab w:val="left" w:pos="1702"/>
        </w:tabs>
        <w:ind w:left="1701" w:hanging="1701"/>
        <w:rPr>
          <w:rFonts w:ascii="Tahoma" w:hAnsi="Tahoma" w:cs="Tahoma"/>
        </w:rPr>
      </w:pPr>
    </w:p>
    <w:p w14:paraId="104F3CEF" w14:textId="77777777"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14:paraId="4AE1626F" w14:textId="77777777"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14:paraId="438A0C59" w14:textId="77777777"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14:paraId="22088BE0" w14:textId="77777777" w:rsidR="009E1B44" w:rsidRPr="00076910" w:rsidRDefault="009E1B44" w:rsidP="000B1478">
      <w:pPr>
        <w:keepLines/>
        <w:widowControl w:val="0"/>
        <w:rPr>
          <w:rFonts w:ascii="Tahoma" w:hAnsi="Tahoma" w:cs="Tahoma"/>
        </w:rPr>
      </w:pPr>
      <w:r w:rsidRPr="00076910">
        <w:rPr>
          <w:rFonts w:ascii="Tahoma" w:hAnsi="Tahoma" w:cs="Tahoma"/>
        </w:rPr>
        <w:t>in</w:t>
      </w:r>
    </w:p>
    <w:p w14:paraId="3CEAC62D" w14:textId="77777777" w:rsidR="009E1B44" w:rsidRPr="00076910" w:rsidRDefault="009E1B44" w:rsidP="000B1478">
      <w:pPr>
        <w:keepLines/>
        <w:widowControl w:val="0"/>
        <w:tabs>
          <w:tab w:val="left" w:pos="360"/>
        </w:tabs>
        <w:jc w:val="both"/>
        <w:rPr>
          <w:rFonts w:ascii="Tahoma" w:hAnsi="Tahoma" w:cs="Tahoma"/>
        </w:rPr>
      </w:pPr>
      <w:r w:rsidRPr="00076910">
        <w:rPr>
          <w:rFonts w:ascii="Tahoma" w:hAnsi="Tahoma" w:cs="Tahoma"/>
        </w:rPr>
        <w:tab/>
      </w:r>
    </w:p>
    <w:p w14:paraId="15C16FDC" w14:textId="77777777"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14:paraId="38ED17A6" w14:textId="77777777"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14:paraId="7AB11524" w14:textId="77777777" w:rsidR="00BF2354" w:rsidRPr="00076910" w:rsidRDefault="00BF2354" w:rsidP="000B1478">
      <w:pPr>
        <w:keepLines/>
        <w:widowControl w:val="0"/>
        <w:tabs>
          <w:tab w:val="left" w:pos="1702"/>
        </w:tabs>
        <w:jc w:val="both"/>
        <w:rPr>
          <w:rFonts w:ascii="Tahoma" w:hAnsi="Tahoma" w:cs="Tahoma"/>
        </w:rPr>
      </w:pPr>
    </w:p>
    <w:p w14:paraId="7684FE1C"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14:paraId="67157813"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14:paraId="3DAC4D24"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Identifikacijska številka za DDV: </w:t>
      </w:r>
    </w:p>
    <w:p w14:paraId="1618288F" w14:textId="77777777" w:rsidR="001A6BC6" w:rsidRPr="00076910" w:rsidRDefault="001A6BC6" w:rsidP="000B1478">
      <w:pPr>
        <w:keepLines/>
        <w:widowControl w:val="0"/>
        <w:jc w:val="both"/>
        <w:rPr>
          <w:rFonts w:ascii="Tahoma" w:hAnsi="Tahoma" w:cs="Tahoma"/>
        </w:rPr>
      </w:pPr>
    </w:p>
    <w:p w14:paraId="37D8BE8E" w14:textId="77777777" w:rsidR="00790412" w:rsidRPr="00076910" w:rsidRDefault="00790412" w:rsidP="000B1478">
      <w:pPr>
        <w:keepLines/>
        <w:widowControl w:val="0"/>
        <w:jc w:val="both"/>
        <w:rPr>
          <w:rFonts w:ascii="Tahoma" w:hAnsi="Tahoma" w:cs="Tahoma"/>
        </w:rPr>
      </w:pPr>
    </w:p>
    <w:p w14:paraId="111327CE" w14:textId="77777777" w:rsidR="009E1B44" w:rsidRPr="00BE0D90" w:rsidRDefault="009E1B44" w:rsidP="000B1478">
      <w:pPr>
        <w:keepLines/>
        <w:widowControl w:val="0"/>
        <w:numPr>
          <w:ilvl w:val="0"/>
          <w:numId w:val="12"/>
        </w:numPr>
        <w:tabs>
          <w:tab w:val="left" w:pos="540"/>
        </w:tabs>
        <w:jc w:val="center"/>
        <w:rPr>
          <w:rFonts w:ascii="Tahoma" w:hAnsi="Tahoma" w:cs="Tahoma"/>
        </w:rPr>
      </w:pPr>
      <w:r w:rsidRPr="00BE0D90">
        <w:rPr>
          <w:rFonts w:ascii="Tahoma" w:hAnsi="Tahoma" w:cs="Tahoma"/>
        </w:rPr>
        <w:t>UVODN</w:t>
      </w:r>
      <w:r w:rsidR="00BF2354" w:rsidRPr="00BE0D90">
        <w:rPr>
          <w:rFonts w:ascii="Tahoma" w:hAnsi="Tahoma" w:cs="Tahoma"/>
        </w:rPr>
        <w:t>A</w:t>
      </w:r>
      <w:r w:rsidRPr="00BE0D90">
        <w:rPr>
          <w:rFonts w:ascii="Tahoma" w:hAnsi="Tahoma" w:cs="Tahoma"/>
        </w:rPr>
        <w:t xml:space="preserve"> DOLOČB</w:t>
      </w:r>
      <w:r w:rsidR="00BF2354" w:rsidRPr="00BE0D90">
        <w:rPr>
          <w:rFonts w:ascii="Tahoma" w:hAnsi="Tahoma" w:cs="Tahoma"/>
        </w:rPr>
        <w:t>A</w:t>
      </w:r>
    </w:p>
    <w:p w14:paraId="26EAB1A0" w14:textId="77777777" w:rsidR="009E1B44" w:rsidRPr="00076910" w:rsidRDefault="009E1B44" w:rsidP="000B1478">
      <w:pPr>
        <w:keepLines/>
        <w:widowControl w:val="0"/>
        <w:jc w:val="center"/>
        <w:rPr>
          <w:rFonts w:ascii="Tahoma" w:hAnsi="Tahoma" w:cs="Tahoma"/>
        </w:rPr>
      </w:pPr>
    </w:p>
    <w:p w14:paraId="14AD0BEA"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4DAEB9BE" w14:textId="77777777" w:rsidR="009E1B44" w:rsidRPr="00076910" w:rsidRDefault="009E1B44" w:rsidP="000B1478">
      <w:pPr>
        <w:keepLines/>
        <w:widowControl w:val="0"/>
        <w:jc w:val="both"/>
        <w:rPr>
          <w:rFonts w:ascii="Tahoma" w:hAnsi="Tahoma" w:cs="Tahoma"/>
        </w:rPr>
      </w:pPr>
    </w:p>
    <w:p w14:paraId="43188E88" w14:textId="77777777" w:rsidR="009E1B44" w:rsidRPr="00BE0D90" w:rsidRDefault="009E1B44" w:rsidP="000B1478">
      <w:pPr>
        <w:keepLines/>
        <w:widowControl w:val="0"/>
        <w:jc w:val="both"/>
        <w:rPr>
          <w:rFonts w:ascii="Tahoma" w:hAnsi="Tahoma" w:cs="Tahoma"/>
        </w:rPr>
      </w:pPr>
      <w:r w:rsidRPr="00BE0D90">
        <w:rPr>
          <w:rFonts w:ascii="Tahoma" w:hAnsi="Tahoma" w:cs="Tahoma"/>
        </w:rPr>
        <w:t>Pogodbeni stranki sporazumno ugotavljata, da je JAVNI HOLD</w:t>
      </w:r>
      <w:r w:rsidR="009F7D88" w:rsidRPr="00BE0D90">
        <w:rPr>
          <w:rFonts w:ascii="Tahoma" w:hAnsi="Tahoma" w:cs="Tahoma"/>
        </w:rPr>
        <w:t>IN</w:t>
      </w:r>
      <w:r w:rsidRPr="00BE0D90">
        <w:rPr>
          <w:rFonts w:ascii="Tahoma" w:hAnsi="Tahoma" w:cs="Tahoma"/>
        </w:rPr>
        <w:t>G Ljubljana, d.o.o.</w:t>
      </w:r>
      <w:r w:rsidR="009F7D88" w:rsidRPr="00BE0D90">
        <w:rPr>
          <w:rFonts w:ascii="Tahoma" w:hAnsi="Tahoma" w:cs="Tahoma"/>
        </w:rPr>
        <w:t>, Verovškova ulica 70, 1000 Ljubljana, na podlagi pooblastila naročnika</w:t>
      </w:r>
      <w:r w:rsidRPr="00BE0D90">
        <w:rPr>
          <w:rFonts w:ascii="Tahoma" w:hAnsi="Tahoma" w:cs="Tahoma"/>
        </w:rPr>
        <w:t xml:space="preserve"> izvedel postopek oddaje javnega naročila št. </w:t>
      </w:r>
      <w:r w:rsidR="00CF71A9" w:rsidRPr="00BE0D90">
        <w:rPr>
          <w:rFonts w:ascii="Tahoma" w:hAnsi="Tahoma" w:cs="Tahoma"/>
        </w:rPr>
        <w:t>JPE-SIR-</w:t>
      </w:r>
      <w:r w:rsidR="004E7F4F">
        <w:rPr>
          <w:rFonts w:ascii="Tahoma" w:hAnsi="Tahoma" w:cs="Tahoma"/>
        </w:rPr>
        <w:t>280</w:t>
      </w:r>
      <w:r w:rsidR="00265F42" w:rsidRPr="00BE0D90">
        <w:rPr>
          <w:rFonts w:ascii="Tahoma" w:hAnsi="Tahoma" w:cs="Tahoma"/>
        </w:rPr>
        <w:t>/23</w:t>
      </w:r>
      <w:r w:rsidRPr="00BE0D90">
        <w:rPr>
          <w:rFonts w:ascii="Tahoma" w:hAnsi="Tahoma" w:cs="Tahoma"/>
        </w:rPr>
        <w:t xml:space="preserve"> po postopku oddaje naročila male vrednosti (št. objave na Portalu </w:t>
      </w:r>
      <w:r w:rsidR="00AE225A" w:rsidRPr="00BE0D90">
        <w:rPr>
          <w:rFonts w:ascii="Tahoma" w:hAnsi="Tahoma" w:cs="Tahoma"/>
        </w:rPr>
        <w:t>javnih naročil RS</w:t>
      </w:r>
      <w:r w:rsidRPr="00BE0D90">
        <w:rPr>
          <w:rFonts w:ascii="Tahoma" w:hAnsi="Tahoma" w:cs="Tahoma"/>
        </w:rPr>
        <w:t xml:space="preserve">: ___________ </w:t>
      </w:r>
      <w:r w:rsidR="00F04828" w:rsidRPr="00BE0D90">
        <w:rPr>
          <w:rFonts w:ascii="Tahoma" w:hAnsi="Tahoma" w:cs="Tahoma"/>
        </w:rPr>
        <w:t>z dne ____</w:t>
      </w:r>
      <w:r w:rsidRPr="00BE0D90">
        <w:rPr>
          <w:rFonts w:ascii="Tahoma" w:hAnsi="Tahoma" w:cs="Tahoma"/>
        </w:rPr>
        <w:t>), na podlagi 47. člena Zakona o javnem naročanju (</w:t>
      </w:r>
      <w:r w:rsidR="00F04828" w:rsidRPr="00BE0D90">
        <w:rPr>
          <w:rFonts w:ascii="Tahoma" w:hAnsi="Tahoma" w:cs="Tahoma"/>
        </w:rPr>
        <w:t>Ur. l. RS, št. 91/15</w:t>
      </w:r>
      <w:r w:rsidR="00765FD3" w:rsidRPr="00BE0D90">
        <w:rPr>
          <w:rFonts w:ascii="Tahoma" w:hAnsi="Tahoma" w:cs="Tahoma"/>
        </w:rPr>
        <w:t xml:space="preserve"> s spremembami</w:t>
      </w:r>
      <w:r w:rsidR="00F04828" w:rsidRPr="00BE0D90">
        <w:rPr>
          <w:rFonts w:ascii="Tahoma" w:hAnsi="Tahoma" w:cs="Tahoma"/>
        </w:rPr>
        <w:t>;</w:t>
      </w:r>
      <w:r w:rsidRPr="00BE0D90">
        <w:rPr>
          <w:rFonts w:ascii="Tahoma" w:hAnsi="Tahoma" w:cs="Tahoma"/>
        </w:rPr>
        <w:t xml:space="preserve"> v nadaljnjem besedilu: ZJN-3), z namenom sklenitve pogodbe </w:t>
      </w:r>
      <w:r w:rsidR="000F1E1B" w:rsidRPr="00BE0D90">
        <w:rPr>
          <w:rFonts w:ascii="Tahoma" w:hAnsi="Tahoma" w:cs="Tahoma"/>
        </w:rPr>
        <w:t xml:space="preserve">za izvedbo </w:t>
      </w:r>
      <w:r w:rsidR="00877B24" w:rsidRPr="00BE0D90">
        <w:rPr>
          <w:rFonts w:ascii="Tahoma" w:hAnsi="Tahoma" w:cs="Tahoma"/>
        </w:rPr>
        <w:t xml:space="preserve">strojno inštalacijskih </w:t>
      </w:r>
      <w:r w:rsidR="009A12B9" w:rsidRPr="00BE0D90">
        <w:rPr>
          <w:rFonts w:ascii="Tahoma" w:hAnsi="Tahoma" w:cs="Tahoma"/>
        </w:rPr>
        <w:t>del:</w:t>
      </w:r>
      <w:r w:rsidR="00AE07A2">
        <w:rPr>
          <w:rFonts w:ascii="Tahoma" w:hAnsi="Tahoma" w:cs="Tahoma"/>
        </w:rPr>
        <w:t xml:space="preserve"> </w:t>
      </w:r>
      <w:r w:rsidR="00AE07A2" w:rsidRPr="00AE07A2">
        <w:rPr>
          <w:rFonts w:ascii="Tahoma" w:hAnsi="Tahoma" w:cs="Tahoma"/>
        </w:rPr>
        <w:t>30III-766-00 Obnova vročevoda T900 in parovoda T8001 na območju Korytkove in Japljeve ulice</w:t>
      </w:r>
      <w:r w:rsidRPr="00BE0D90">
        <w:rPr>
          <w:rFonts w:ascii="Tahoma" w:hAnsi="Tahoma" w:cs="Tahoma"/>
        </w:rPr>
        <w:t>, v katerem je bil izvajalec izbran na podlagi ponudbe</w:t>
      </w:r>
      <w:r w:rsidR="00852823" w:rsidRPr="00BE0D90">
        <w:rPr>
          <w:rFonts w:ascii="Tahoma" w:hAnsi="Tahoma" w:cs="Tahoma"/>
        </w:rPr>
        <w:t xml:space="preserve"> izvajalca</w:t>
      </w:r>
      <w:r w:rsidRPr="00BE0D90">
        <w:rPr>
          <w:rFonts w:ascii="Tahoma" w:hAnsi="Tahoma" w:cs="Tahoma"/>
        </w:rPr>
        <w:t xml:space="preserve"> št. ________ z dne __________ in </w:t>
      </w:r>
      <w:r w:rsidR="00852823" w:rsidRPr="00BE0D90">
        <w:rPr>
          <w:rFonts w:ascii="Tahoma" w:hAnsi="Tahoma" w:cs="Tahoma"/>
        </w:rPr>
        <w:t xml:space="preserve">ponudbe izvajalca, podane na pogajanjih, </w:t>
      </w:r>
      <w:r w:rsidR="00877B24" w:rsidRPr="00BE0D90">
        <w:rPr>
          <w:rFonts w:ascii="Tahoma" w:hAnsi="Tahoma" w:cs="Tahoma"/>
        </w:rPr>
        <w:t xml:space="preserve">št. ________ z dne __________, ter </w:t>
      </w:r>
      <w:r w:rsidRPr="00BE0D90">
        <w:rPr>
          <w:rFonts w:ascii="Tahoma" w:hAnsi="Tahoma" w:cs="Tahoma"/>
        </w:rPr>
        <w:t>na podlagi pogojev</w:t>
      </w:r>
      <w:r w:rsidR="001A6BC6" w:rsidRPr="00BE0D90">
        <w:rPr>
          <w:rFonts w:ascii="Tahoma" w:hAnsi="Tahoma" w:cs="Tahoma"/>
        </w:rPr>
        <w:t>,</w:t>
      </w:r>
      <w:r w:rsidRPr="00BE0D90">
        <w:rPr>
          <w:rFonts w:ascii="Tahoma" w:hAnsi="Tahoma" w:cs="Tahoma"/>
        </w:rPr>
        <w:t xml:space="preserve"> opredeljenih v razpisni dokumentaciji št. </w:t>
      </w:r>
      <w:r w:rsidR="00CF71A9" w:rsidRPr="00BE0D90">
        <w:rPr>
          <w:rFonts w:ascii="Tahoma" w:hAnsi="Tahoma" w:cs="Tahoma"/>
        </w:rPr>
        <w:t>JPE-SIR-</w:t>
      </w:r>
      <w:r w:rsidR="004E7F4F">
        <w:rPr>
          <w:rFonts w:ascii="Tahoma" w:hAnsi="Tahoma" w:cs="Tahoma"/>
        </w:rPr>
        <w:t>280</w:t>
      </w:r>
      <w:r w:rsidR="00265F42" w:rsidRPr="00BE0D90">
        <w:rPr>
          <w:rFonts w:ascii="Tahoma" w:hAnsi="Tahoma" w:cs="Tahoma"/>
        </w:rPr>
        <w:t>/23</w:t>
      </w:r>
      <w:r w:rsidR="00BF2354" w:rsidRPr="00BE0D90">
        <w:rPr>
          <w:rFonts w:ascii="Tahoma" w:hAnsi="Tahoma" w:cs="Tahoma"/>
        </w:rPr>
        <w:t>,</w:t>
      </w:r>
      <w:r w:rsidRPr="00BE0D90">
        <w:rPr>
          <w:rFonts w:ascii="Tahoma" w:hAnsi="Tahoma" w:cs="Tahoma"/>
        </w:rPr>
        <w:t xml:space="preserve"> in sicer za obdobje od dneva sklenitve pogodbe do izpolnitve vseh obveznosti iz pogodbe.</w:t>
      </w:r>
    </w:p>
    <w:p w14:paraId="2020CF73" w14:textId="77777777" w:rsidR="009E1B44" w:rsidRPr="00076910" w:rsidRDefault="009E1B44" w:rsidP="000B1478">
      <w:pPr>
        <w:keepLines/>
        <w:widowControl w:val="0"/>
        <w:jc w:val="both"/>
        <w:rPr>
          <w:rFonts w:ascii="Tahoma" w:hAnsi="Tahoma" w:cs="Tahoma"/>
        </w:rPr>
      </w:pPr>
    </w:p>
    <w:p w14:paraId="25C332AA" w14:textId="77777777" w:rsidR="009E1B44" w:rsidRPr="00CB4318" w:rsidRDefault="009E1B44" w:rsidP="000B1478">
      <w:pPr>
        <w:keepLines/>
        <w:widowControl w:val="0"/>
        <w:numPr>
          <w:ilvl w:val="0"/>
          <w:numId w:val="12"/>
        </w:numPr>
        <w:tabs>
          <w:tab w:val="left" w:pos="540"/>
        </w:tabs>
        <w:jc w:val="center"/>
        <w:rPr>
          <w:rFonts w:ascii="Tahoma" w:hAnsi="Tahoma" w:cs="Tahoma"/>
        </w:rPr>
      </w:pPr>
      <w:r w:rsidRPr="00CB4318">
        <w:rPr>
          <w:rFonts w:ascii="Tahoma" w:hAnsi="Tahoma" w:cs="Tahoma"/>
        </w:rPr>
        <w:t>PREDMET POGODBE</w:t>
      </w:r>
    </w:p>
    <w:p w14:paraId="4C7B6CF6" w14:textId="77777777" w:rsidR="009E1B44" w:rsidRPr="00076910" w:rsidRDefault="009E1B44" w:rsidP="000B1478">
      <w:pPr>
        <w:keepLines/>
        <w:widowControl w:val="0"/>
        <w:tabs>
          <w:tab w:val="left" w:pos="709"/>
          <w:tab w:val="left" w:pos="1702"/>
        </w:tabs>
        <w:jc w:val="center"/>
        <w:rPr>
          <w:rFonts w:ascii="Tahoma" w:hAnsi="Tahoma" w:cs="Tahoma"/>
        </w:rPr>
      </w:pPr>
    </w:p>
    <w:p w14:paraId="361004F7" w14:textId="77777777" w:rsidR="009E1B44" w:rsidRPr="00A73B7E" w:rsidRDefault="009E1B44" w:rsidP="000B1478">
      <w:pPr>
        <w:keepLines/>
        <w:widowControl w:val="0"/>
        <w:numPr>
          <w:ilvl w:val="0"/>
          <w:numId w:val="14"/>
        </w:numPr>
        <w:jc w:val="center"/>
        <w:rPr>
          <w:rFonts w:ascii="Tahoma" w:hAnsi="Tahoma" w:cs="Tahoma"/>
        </w:rPr>
      </w:pPr>
      <w:r w:rsidRPr="00A73B7E">
        <w:rPr>
          <w:rFonts w:ascii="Tahoma" w:hAnsi="Tahoma" w:cs="Tahoma"/>
        </w:rPr>
        <w:t>člen</w:t>
      </w:r>
    </w:p>
    <w:p w14:paraId="1F9B4B47" w14:textId="77777777" w:rsidR="009E1B44" w:rsidRPr="003D7BF0" w:rsidRDefault="009E1B44" w:rsidP="000B1478">
      <w:pPr>
        <w:keepLines/>
        <w:widowControl w:val="0"/>
        <w:ind w:left="360"/>
        <w:jc w:val="center"/>
        <w:rPr>
          <w:rFonts w:ascii="Tahoma" w:hAnsi="Tahoma" w:cs="Tahoma"/>
        </w:rPr>
      </w:pPr>
    </w:p>
    <w:p w14:paraId="23A3AA94" w14:textId="77777777" w:rsidR="00B946FA" w:rsidRPr="00C6606B" w:rsidRDefault="009E1B44" w:rsidP="000B1478">
      <w:pPr>
        <w:keepLines/>
        <w:widowControl w:val="0"/>
        <w:jc w:val="both"/>
        <w:rPr>
          <w:rFonts w:ascii="Tahoma" w:hAnsi="Tahoma" w:cs="Tahoma"/>
        </w:rPr>
      </w:pPr>
      <w:r w:rsidRPr="00E7001B">
        <w:rPr>
          <w:rFonts w:ascii="Tahoma" w:hAnsi="Tahoma" w:cs="Tahoma"/>
        </w:rPr>
        <w:t xml:space="preserve">S to pogodbo naročnik odda, izvajalec pa prevzame v izvedbo </w:t>
      </w:r>
      <w:r w:rsidR="009E1DA0" w:rsidRPr="00E7001B">
        <w:rPr>
          <w:rFonts w:ascii="Tahoma" w:hAnsi="Tahoma" w:cs="Tahoma"/>
        </w:rPr>
        <w:t xml:space="preserve">strojno inštalacijska dela za </w:t>
      </w:r>
      <w:r w:rsidR="00790412">
        <w:rPr>
          <w:rFonts w:ascii="Tahoma" w:hAnsi="Tahoma" w:cs="Tahoma"/>
        </w:rPr>
        <w:t>investicijo</w:t>
      </w:r>
      <w:r w:rsidR="009A12B9" w:rsidRPr="009A12B9">
        <w:rPr>
          <w:rFonts w:ascii="Tahoma" w:hAnsi="Tahoma" w:cs="Tahoma"/>
        </w:rPr>
        <w:t xml:space="preserve">: </w:t>
      </w:r>
      <w:r w:rsidR="00AE07A2" w:rsidRPr="00AE07A2">
        <w:rPr>
          <w:rFonts w:ascii="Tahoma" w:hAnsi="Tahoma" w:cs="Tahoma"/>
        </w:rPr>
        <w:t>30III-766-00 Obnova vročevoda T900 in parovoda T8001 na območju Korytkove in Japljeve ulice</w:t>
      </w:r>
      <w:r w:rsidR="004B5F66" w:rsidRPr="00785E21">
        <w:rPr>
          <w:rFonts w:ascii="Tahoma" w:hAnsi="Tahoma" w:cs="Tahoma"/>
        </w:rPr>
        <w:t xml:space="preserve"> </w:t>
      </w:r>
      <w:r w:rsidR="00F04828" w:rsidRPr="00785E21">
        <w:rPr>
          <w:rFonts w:ascii="Tahoma" w:hAnsi="Tahoma" w:cs="Tahoma"/>
        </w:rPr>
        <w:t>(v nadaljevanju: dela ali pogodbena dela</w:t>
      </w:r>
      <w:r w:rsidR="00790412">
        <w:rPr>
          <w:rFonts w:ascii="Tahoma" w:hAnsi="Tahoma" w:cs="Tahoma"/>
        </w:rPr>
        <w:t xml:space="preserve"> ali tudi </w:t>
      </w:r>
      <w:r w:rsidR="00790412" w:rsidRPr="00E7001B">
        <w:rPr>
          <w:rFonts w:ascii="Tahoma" w:hAnsi="Tahoma" w:cs="Tahoma"/>
        </w:rPr>
        <w:t>strojno inštalacijska dela</w:t>
      </w:r>
      <w:r w:rsidR="00F04828" w:rsidRPr="00785E21">
        <w:rPr>
          <w:rFonts w:ascii="Tahoma" w:hAnsi="Tahoma" w:cs="Tahoma"/>
        </w:rPr>
        <w:t>)</w:t>
      </w:r>
      <w:r w:rsidR="00B946FA" w:rsidRPr="00C6606B">
        <w:rPr>
          <w:rFonts w:ascii="Tahoma" w:hAnsi="Tahoma" w:cs="Tahoma"/>
        </w:rPr>
        <w:t xml:space="preserve">. </w:t>
      </w:r>
    </w:p>
    <w:p w14:paraId="58D3A3B1" w14:textId="77777777" w:rsidR="001665F3" w:rsidRPr="00076910" w:rsidRDefault="001665F3" w:rsidP="000B1478">
      <w:pPr>
        <w:keepLines/>
        <w:widowControl w:val="0"/>
        <w:jc w:val="both"/>
        <w:rPr>
          <w:rFonts w:ascii="Tahoma" w:hAnsi="Tahoma" w:cs="Tahoma"/>
        </w:rPr>
      </w:pPr>
    </w:p>
    <w:p w14:paraId="4A3B926B" w14:textId="77777777" w:rsidR="00E27E9A" w:rsidRDefault="00B946FA" w:rsidP="000B1478">
      <w:pPr>
        <w:keepLines/>
        <w:widowControl w:val="0"/>
        <w:jc w:val="both"/>
        <w:rPr>
          <w:rFonts w:ascii="Tahoma" w:hAnsi="Tahoma" w:cs="Tahoma"/>
        </w:rPr>
      </w:pPr>
      <w:r w:rsidRPr="00076910">
        <w:rPr>
          <w:rFonts w:ascii="Tahoma" w:hAnsi="Tahoma" w:cs="Tahoma"/>
        </w:rPr>
        <w:t>Dela, ki jih je izvajalec prevzel in jih bo opravil po tej pogodbi, so opredeljena v projektni</w:t>
      </w:r>
      <w:r w:rsidR="00E27E9A">
        <w:rPr>
          <w:rFonts w:ascii="Tahoma" w:hAnsi="Tahoma" w:cs="Tahoma"/>
        </w:rPr>
        <w:t xml:space="preserve"> dokumentaciji</w:t>
      </w:r>
      <w:r w:rsidRPr="00076910">
        <w:rPr>
          <w:rFonts w:ascii="Tahoma" w:hAnsi="Tahoma" w:cs="Tahoma"/>
        </w:rPr>
        <w:t>:</w:t>
      </w:r>
      <w:r w:rsidR="00E27E9A" w:rsidRPr="001F3670">
        <w:rPr>
          <w:rFonts w:ascii="Tahoma" w:hAnsi="Tahoma" w:cs="Tahoma"/>
        </w:rPr>
        <w:t xml:space="preserve"> </w:t>
      </w:r>
      <w:r w:rsidR="00FE5456">
        <w:rPr>
          <w:rFonts w:ascii="Tahoma" w:hAnsi="Tahoma" w:cs="Tahoma"/>
        </w:rPr>
        <w:t>Obnova vročevoda T900 in parovoda T8001 na območju Korytkove in Japljeve ulice, Mestna občina Ljubljana, PZI št. projekta: 35/C-900, 35/P-8001, junij 2023, ki jo je izdelal naročnik</w:t>
      </w:r>
      <w:r w:rsidR="00E27E9A">
        <w:rPr>
          <w:rFonts w:ascii="Tahoma" w:hAnsi="Tahoma" w:cs="Tahoma"/>
        </w:rPr>
        <w:t>.</w:t>
      </w:r>
    </w:p>
    <w:p w14:paraId="6A6CF9E5" w14:textId="77777777" w:rsidR="00E27E9A" w:rsidRDefault="00E27E9A" w:rsidP="000B1478">
      <w:pPr>
        <w:keepLines/>
        <w:widowControl w:val="0"/>
        <w:jc w:val="both"/>
        <w:rPr>
          <w:rFonts w:ascii="Tahoma" w:hAnsi="Tahoma" w:cs="Tahoma"/>
        </w:rPr>
      </w:pPr>
    </w:p>
    <w:p w14:paraId="71BBBD06" w14:textId="77777777" w:rsidR="00325151" w:rsidRDefault="00327F04" w:rsidP="000B1478">
      <w:pPr>
        <w:keepLines/>
        <w:widowControl w:val="0"/>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CF71A9">
        <w:rPr>
          <w:rFonts w:ascii="Tahoma" w:hAnsi="Tahoma" w:cs="Tahoma"/>
        </w:rPr>
        <w:t>JPE-SIR-</w:t>
      </w:r>
      <w:r w:rsidR="004E7F4F">
        <w:rPr>
          <w:rFonts w:ascii="Tahoma" w:hAnsi="Tahoma" w:cs="Tahoma"/>
        </w:rPr>
        <w:t>280</w:t>
      </w:r>
      <w:r w:rsidR="00265F42">
        <w:rPr>
          <w:rFonts w:ascii="Tahoma" w:hAnsi="Tahoma" w:cs="Tahoma"/>
        </w:rPr>
        <w:t>/23</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14:paraId="4A4F9287" w14:textId="77777777" w:rsidR="00833867" w:rsidRPr="00076910" w:rsidRDefault="00833867" w:rsidP="000B1478">
      <w:pPr>
        <w:keepLines/>
        <w:widowControl w:val="0"/>
        <w:jc w:val="both"/>
        <w:rPr>
          <w:rFonts w:ascii="Tahoma" w:hAnsi="Tahoma" w:cs="Tahoma"/>
        </w:rPr>
      </w:pPr>
    </w:p>
    <w:p w14:paraId="69B52EEA" w14:textId="77777777" w:rsidR="009E1B44" w:rsidRPr="00790412" w:rsidRDefault="009E1B44" w:rsidP="000B1478">
      <w:pPr>
        <w:keepLines/>
        <w:widowControl w:val="0"/>
        <w:numPr>
          <w:ilvl w:val="0"/>
          <w:numId w:val="12"/>
        </w:numPr>
        <w:tabs>
          <w:tab w:val="left" w:pos="540"/>
        </w:tabs>
        <w:jc w:val="center"/>
        <w:rPr>
          <w:rFonts w:ascii="Tahoma" w:hAnsi="Tahoma" w:cs="Tahoma"/>
        </w:rPr>
      </w:pPr>
      <w:r w:rsidRPr="00790412">
        <w:rPr>
          <w:rFonts w:ascii="Tahoma" w:hAnsi="Tahoma" w:cs="Tahoma"/>
        </w:rPr>
        <w:lastRenderedPageBreak/>
        <w:t>POGODBENA VREDNOST DEL</w:t>
      </w:r>
    </w:p>
    <w:p w14:paraId="66D5BA18"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30512AEC" w14:textId="77777777" w:rsidR="009E1B44" w:rsidRPr="00E125E8" w:rsidRDefault="009E1B44" w:rsidP="000B1478">
      <w:pPr>
        <w:keepLines/>
        <w:widowControl w:val="0"/>
        <w:numPr>
          <w:ilvl w:val="0"/>
          <w:numId w:val="14"/>
        </w:numPr>
        <w:jc w:val="center"/>
        <w:rPr>
          <w:rFonts w:ascii="Tahoma" w:hAnsi="Tahoma" w:cs="Tahoma"/>
        </w:rPr>
      </w:pPr>
      <w:r w:rsidRPr="00E125E8">
        <w:rPr>
          <w:rFonts w:ascii="Tahoma" w:hAnsi="Tahoma" w:cs="Tahoma"/>
        </w:rPr>
        <w:t>člen</w:t>
      </w:r>
    </w:p>
    <w:p w14:paraId="34E87168" w14:textId="77777777" w:rsidR="009E1B44" w:rsidRPr="00076910" w:rsidRDefault="009E1B44" w:rsidP="000B1478">
      <w:pPr>
        <w:keepLines/>
        <w:widowControl w:val="0"/>
        <w:ind w:left="360"/>
        <w:jc w:val="center"/>
        <w:rPr>
          <w:rFonts w:ascii="Tahoma" w:hAnsi="Tahoma" w:cs="Tahoma"/>
        </w:rPr>
      </w:pPr>
    </w:p>
    <w:p w14:paraId="54537C2B" w14:textId="77777777" w:rsidR="000B59ED" w:rsidRPr="00076910" w:rsidRDefault="006F03C4" w:rsidP="002446DF">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325151">
        <w:rPr>
          <w:rFonts w:ascii="Tahoma" w:hAnsi="Tahoma" w:cs="Tahoma"/>
        </w:rPr>
        <w:t>:</w:t>
      </w:r>
      <w:r w:rsidR="00640D32" w:rsidRPr="00076910">
        <w:rPr>
          <w:rFonts w:ascii="Tahoma" w:hAnsi="Tahoma" w:cs="Tahoma"/>
        </w:rPr>
        <w:t xml:space="preserve"> </w:t>
      </w:r>
    </w:p>
    <w:p w14:paraId="21CF7236" w14:textId="77777777" w:rsidR="002F1BD3" w:rsidRPr="00076910" w:rsidRDefault="002F1BD3" w:rsidP="000B1478">
      <w:pPr>
        <w:keepLines/>
        <w:widowControl w:val="0"/>
        <w:jc w:val="both"/>
        <w:rPr>
          <w:rFonts w:ascii="Tahoma" w:hAnsi="Tahoma" w:cs="Tahoma"/>
        </w:rPr>
      </w:pPr>
    </w:p>
    <w:p w14:paraId="2E5D4D5F" w14:textId="77777777"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14:paraId="4C6E017D" w14:textId="77777777" w:rsidR="00586B65" w:rsidRPr="00076910" w:rsidRDefault="00586B65" w:rsidP="000B1478">
      <w:pPr>
        <w:keepLines/>
        <w:widowControl w:val="0"/>
        <w:jc w:val="both"/>
        <w:rPr>
          <w:rFonts w:ascii="Tahoma" w:hAnsi="Tahoma" w:cs="Tahoma"/>
        </w:rPr>
      </w:pPr>
    </w:p>
    <w:p w14:paraId="333BF94B" w14:textId="77777777"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w:t>
      </w:r>
      <w:r w:rsidR="00B06EF4">
        <w:rPr>
          <w:rFonts w:ascii="Tahoma" w:hAnsi="Tahoma" w:cs="Tahoma"/>
        </w:rPr>
        <w:t xml:space="preserve"> </w:t>
      </w:r>
      <w:r w:rsidRPr="00076910">
        <w:rPr>
          <w:rFonts w:ascii="Tahoma" w:hAnsi="Tahoma" w:cs="Tahoma"/>
        </w:rPr>
        <w:t>/100</w:t>
      </w:r>
    </w:p>
    <w:p w14:paraId="1ED786C4" w14:textId="77777777" w:rsidR="00586B65" w:rsidRPr="00076910" w:rsidRDefault="00586B65" w:rsidP="000B1478">
      <w:pPr>
        <w:keepLines/>
        <w:widowControl w:val="0"/>
        <w:jc w:val="both"/>
        <w:rPr>
          <w:rFonts w:ascii="Tahoma" w:hAnsi="Tahoma" w:cs="Tahoma"/>
        </w:rPr>
      </w:pPr>
    </w:p>
    <w:p w14:paraId="4D59E2D8" w14:textId="77777777"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14:paraId="0C6069EA" w14:textId="77777777" w:rsidR="009E1B44" w:rsidRPr="00076910" w:rsidRDefault="009E1B44" w:rsidP="000B1478">
      <w:pPr>
        <w:keepLines/>
        <w:widowControl w:val="0"/>
        <w:jc w:val="both"/>
        <w:rPr>
          <w:rFonts w:ascii="Tahoma" w:hAnsi="Tahoma" w:cs="Tahoma"/>
        </w:rPr>
      </w:pPr>
    </w:p>
    <w:p w14:paraId="69CBE9A2"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 xml:space="preserve">. </w:t>
      </w:r>
    </w:p>
    <w:p w14:paraId="4ECECB76" w14:textId="77777777" w:rsidR="005B02E8" w:rsidRPr="00076910" w:rsidRDefault="005B02E8" w:rsidP="000B1478">
      <w:pPr>
        <w:keepLines/>
        <w:widowControl w:val="0"/>
        <w:tabs>
          <w:tab w:val="left" w:pos="709"/>
          <w:tab w:val="left" w:pos="1702"/>
        </w:tabs>
        <w:rPr>
          <w:rFonts w:ascii="Tahoma" w:hAnsi="Tahoma" w:cs="Tahoma"/>
        </w:rPr>
      </w:pPr>
    </w:p>
    <w:p w14:paraId="6E603F03"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SESTAVNI DELI POGODBE</w:t>
      </w:r>
    </w:p>
    <w:p w14:paraId="7D5E4B6D"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25807FD2"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4DB4726E" w14:textId="77777777" w:rsidR="009E1B44" w:rsidRPr="00076910" w:rsidRDefault="009E1B44" w:rsidP="000B1478">
      <w:pPr>
        <w:keepLines/>
        <w:widowControl w:val="0"/>
        <w:tabs>
          <w:tab w:val="left" w:pos="1418"/>
          <w:tab w:val="left" w:pos="1702"/>
        </w:tabs>
        <w:rPr>
          <w:rFonts w:ascii="Tahoma" w:hAnsi="Tahoma" w:cs="Tahoma"/>
        </w:rPr>
      </w:pPr>
    </w:p>
    <w:p w14:paraId="1E96C951"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14:paraId="19B5FCB9" w14:textId="77777777" w:rsidR="009E1B44" w:rsidRPr="00076910" w:rsidRDefault="009E1B44" w:rsidP="000B1478">
      <w:pPr>
        <w:keepLines/>
        <w:widowControl w:val="0"/>
        <w:numPr>
          <w:ilvl w:val="0"/>
          <w:numId w:val="15"/>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CF71A9">
        <w:rPr>
          <w:rFonts w:ascii="Tahoma" w:hAnsi="Tahoma" w:cs="Tahoma"/>
        </w:rPr>
        <w:t>JPE-SIR-</w:t>
      </w:r>
      <w:r w:rsidR="004E7F4F">
        <w:rPr>
          <w:rFonts w:ascii="Tahoma" w:hAnsi="Tahoma" w:cs="Tahoma"/>
        </w:rPr>
        <w:t>280</w:t>
      </w:r>
      <w:r w:rsidR="00265F42">
        <w:rPr>
          <w:rFonts w:ascii="Tahoma" w:hAnsi="Tahoma" w:cs="Tahoma"/>
        </w:rPr>
        <w:t>/23</w:t>
      </w:r>
      <w:r w:rsidRPr="00076910">
        <w:rPr>
          <w:rFonts w:ascii="Tahoma" w:hAnsi="Tahoma" w:cs="Tahoma"/>
        </w:rPr>
        <w:t>,</w:t>
      </w:r>
    </w:p>
    <w:p w14:paraId="75AD05F1" w14:textId="77777777" w:rsidR="001C216F" w:rsidRPr="00076910" w:rsidRDefault="001C216F" w:rsidP="000B1478">
      <w:pPr>
        <w:keepLines/>
        <w:widowControl w:val="0"/>
        <w:numPr>
          <w:ilvl w:val="0"/>
          <w:numId w:val="15"/>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14:paraId="09C9EC5C" w14:textId="77777777" w:rsidR="00BF2354" w:rsidRPr="00076910" w:rsidRDefault="00BF2354" w:rsidP="000B1478">
      <w:pPr>
        <w:keepLines/>
        <w:widowControl w:val="0"/>
        <w:numPr>
          <w:ilvl w:val="0"/>
          <w:numId w:val="15"/>
        </w:numPr>
        <w:jc w:val="both"/>
        <w:rPr>
          <w:rFonts w:ascii="Tahoma" w:hAnsi="Tahoma" w:cs="Tahoma"/>
        </w:rPr>
      </w:pPr>
      <w:r w:rsidRPr="00076910">
        <w:rPr>
          <w:rFonts w:ascii="Tahoma" w:hAnsi="Tahoma" w:cs="Tahoma"/>
        </w:rPr>
        <w:t>predračun izvajalca iz 3. člena pogodbe,</w:t>
      </w:r>
    </w:p>
    <w:p w14:paraId="227D3800" w14:textId="77777777" w:rsidR="009E1B44" w:rsidRPr="00076910" w:rsidRDefault="00F93E76" w:rsidP="000B1478">
      <w:pPr>
        <w:keepLines/>
        <w:widowControl w:val="0"/>
        <w:numPr>
          <w:ilvl w:val="0"/>
          <w:numId w:val="15"/>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14:paraId="38DA22C7" w14:textId="77777777" w:rsidR="009E3D07" w:rsidRPr="00E7001B" w:rsidRDefault="009E3D07" w:rsidP="009E3D07">
      <w:pPr>
        <w:keepLines/>
        <w:widowControl w:val="0"/>
        <w:numPr>
          <w:ilvl w:val="0"/>
          <w:numId w:val="15"/>
        </w:numPr>
        <w:tabs>
          <w:tab w:val="left" w:pos="426"/>
          <w:tab w:val="left" w:pos="1418"/>
          <w:tab w:val="left" w:pos="1702"/>
        </w:tabs>
        <w:rPr>
          <w:rFonts w:ascii="Tahoma" w:hAnsi="Tahoma" w:cs="Tahoma"/>
        </w:rPr>
      </w:pPr>
      <w:r w:rsidRPr="00E7001B">
        <w:rPr>
          <w:rFonts w:ascii="Tahoma" w:hAnsi="Tahoma" w:cs="Tahoma"/>
        </w:rPr>
        <w:t>dovoljenje za zapore in</w:t>
      </w:r>
      <w:r w:rsidR="00325151">
        <w:rPr>
          <w:rFonts w:ascii="Tahoma" w:hAnsi="Tahoma" w:cs="Tahoma"/>
        </w:rPr>
        <w:t xml:space="preserve"> prekop javne prometne površine,</w:t>
      </w:r>
    </w:p>
    <w:p w14:paraId="237510C6" w14:textId="77777777" w:rsidR="00AE225A" w:rsidRPr="00184029" w:rsidRDefault="00AE225A" w:rsidP="00AE225A">
      <w:pPr>
        <w:keepLines/>
        <w:widowControl w:val="0"/>
        <w:numPr>
          <w:ilvl w:val="0"/>
          <w:numId w:val="15"/>
        </w:numPr>
        <w:jc w:val="both"/>
        <w:rPr>
          <w:rFonts w:ascii="Tahoma" w:hAnsi="Tahoma" w:cs="Tahoma"/>
        </w:rPr>
      </w:pPr>
      <w:r w:rsidRPr="00184029">
        <w:rPr>
          <w:rFonts w:ascii="Tahoma" w:hAnsi="Tahoma" w:cs="Tahoma"/>
        </w:rPr>
        <w:t>Tehnične zahteve za graditev vročevodnega omrežja in toplotnih postaj ter za priključitev stavb na vročevodni sistem, 7. izdaja, junij 2021, (</w:t>
      </w:r>
      <w:hyperlink r:id="rId16" w:history="1">
        <w:r w:rsidR="009E3D07" w:rsidRPr="00242E62">
          <w:rPr>
            <w:rStyle w:val="Hiperpovezava"/>
            <w:rFonts w:ascii="Tahoma" w:hAnsi="Tahoma" w:cs="Tahoma"/>
          </w:rPr>
          <w:t>https://www.energetika-lj.si/zakonodaja/tehnicne-zahteve-za-graditev-toplota</w:t>
        </w:r>
      </w:hyperlink>
      <w:r w:rsidRPr="00184029">
        <w:rPr>
          <w:rFonts w:ascii="Tahoma" w:hAnsi="Tahoma" w:cs="Tahoma"/>
        </w:rPr>
        <w:t>)</w:t>
      </w:r>
      <w:r w:rsidR="0097227D">
        <w:rPr>
          <w:rFonts w:ascii="Tahoma" w:hAnsi="Tahoma" w:cs="Tahoma"/>
        </w:rPr>
        <w:t>.</w:t>
      </w:r>
    </w:p>
    <w:p w14:paraId="5D1145A8" w14:textId="77777777" w:rsidR="005258FD" w:rsidRPr="00785E21" w:rsidRDefault="005258FD" w:rsidP="000B1478">
      <w:pPr>
        <w:keepLines/>
        <w:widowControl w:val="0"/>
        <w:tabs>
          <w:tab w:val="left" w:pos="426"/>
          <w:tab w:val="left" w:pos="1418"/>
          <w:tab w:val="left" w:pos="1702"/>
        </w:tabs>
        <w:ind w:left="357"/>
        <w:rPr>
          <w:rFonts w:ascii="Tahoma" w:hAnsi="Tahoma" w:cs="Tahoma"/>
        </w:rPr>
      </w:pPr>
    </w:p>
    <w:p w14:paraId="7AAA340A" w14:textId="77777777"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6E9B670E" w14:textId="77777777" w:rsidR="00315D34" w:rsidRPr="00076910" w:rsidRDefault="00315D34" w:rsidP="000B1478">
      <w:pPr>
        <w:keepLines/>
        <w:widowControl w:val="0"/>
        <w:tabs>
          <w:tab w:val="left" w:pos="426"/>
          <w:tab w:val="left" w:pos="1418"/>
          <w:tab w:val="left" w:pos="1702"/>
        </w:tabs>
        <w:rPr>
          <w:rFonts w:ascii="Tahoma" w:hAnsi="Tahoma" w:cs="Tahoma"/>
        </w:rPr>
      </w:pPr>
    </w:p>
    <w:p w14:paraId="5ACD7500" w14:textId="77777777" w:rsidR="009E1B44" w:rsidRPr="00325151" w:rsidRDefault="009E1B44" w:rsidP="000B1478">
      <w:pPr>
        <w:keepLines/>
        <w:widowControl w:val="0"/>
        <w:numPr>
          <w:ilvl w:val="0"/>
          <w:numId w:val="12"/>
        </w:numPr>
        <w:tabs>
          <w:tab w:val="left" w:pos="540"/>
        </w:tabs>
        <w:jc w:val="center"/>
        <w:rPr>
          <w:rFonts w:ascii="Tahoma" w:hAnsi="Tahoma" w:cs="Tahoma"/>
        </w:rPr>
      </w:pPr>
      <w:r w:rsidRPr="00325151">
        <w:rPr>
          <w:rFonts w:ascii="Tahoma" w:hAnsi="Tahoma" w:cs="Tahoma"/>
        </w:rPr>
        <w:t>NAČIN OBRAČUNAVANJA IN PLAČEVANJA OPRAVLJENIH DEL</w:t>
      </w:r>
    </w:p>
    <w:p w14:paraId="170E7704" w14:textId="77777777" w:rsidR="009E1B44" w:rsidRPr="00076910" w:rsidRDefault="009E1B44" w:rsidP="000B1478">
      <w:pPr>
        <w:keepLines/>
        <w:widowControl w:val="0"/>
        <w:rPr>
          <w:rFonts w:ascii="Tahoma" w:hAnsi="Tahoma" w:cs="Tahoma"/>
        </w:rPr>
      </w:pPr>
    </w:p>
    <w:p w14:paraId="20F88B27" w14:textId="77777777" w:rsidR="009E1B44" w:rsidRPr="00A73B7E" w:rsidRDefault="009E1B44" w:rsidP="000B1478">
      <w:pPr>
        <w:keepLines/>
        <w:widowControl w:val="0"/>
        <w:numPr>
          <w:ilvl w:val="0"/>
          <w:numId w:val="14"/>
        </w:numPr>
        <w:tabs>
          <w:tab w:val="num" w:pos="720"/>
        </w:tabs>
        <w:ind w:left="720"/>
        <w:jc w:val="center"/>
        <w:rPr>
          <w:rFonts w:ascii="Tahoma" w:hAnsi="Tahoma" w:cs="Tahoma"/>
        </w:rPr>
      </w:pPr>
      <w:r w:rsidRPr="00A73B7E">
        <w:rPr>
          <w:rFonts w:ascii="Tahoma" w:hAnsi="Tahoma" w:cs="Tahoma"/>
        </w:rPr>
        <w:t>člen</w:t>
      </w:r>
    </w:p>
    <w:p w14:paraId="79FF2192" w14:textId="77777777" w:rsidR="006F03C4" w:rsidRPr="00076910" w:rsidRDefault="006F03C4" w:rsidP="000B1478">
      <w:pPr>
        <w:keepLines/>
        <w:widowControl w:val="0"/>
        <w:tabs>
          <w:tab w:val="left" w:pos="426"/>
          <w:tab w:val="left" w:pos="1418"/>
          <w:tab w:val="left" w:pos="1702"/>
        </w:tabs>
        <w:jc w:val="both"/>
        <w:rPr>
          <w:rFonts w:ascii="Tahoma" w:hAnsi="Tahoma" w:cs="Tahoma"/>
        </w:rPr>
      </w:pPr>
    </w:p>
    <w:p w14:paraId="4BB7C60A" w14:textId="77777777" w:rsidR="00C372AE" w:rsidRPr="00076910" w:rsidRDefault="00C372AE">
      <w:pPr>
        <w:keepLines/>
        <w:widowControl w:val="0"/>
        <w:tabs>
          <w:tab w:val="left" w:pos="1418"/>
          <w:tab w:val="left" w:pos="1702"/>
        </w:tabs>
        <w:jc w:val="both"/>
        <w:rPr>
          <w:rFonts w:ascii="Tahoma" w:hAnsi="Tahoma" w:cs="Tahoma"/>
        </w:rPr>
      </w:pPr>
      <w:r w:rsidRPr="00076910">
        <w:rPr>
          <w:rFonts w:ascii="Tahoma" w:hAnsi="Tahoma" w:cs="Tahoma"/>
        </w:rPr>
        <w:t xml:space="preserve">Pogodbeni stranki bosta opravili obračun del na podlagi </w:t>
      </w:r>
      <w:r w:rsidR="00C7332F" w:rsidRPr="00FB2CFB">
        <w:rPr>
          <w:rFonts w:ascii="Tahoma" w:hAnsi="Tahoma" w:cs="Tahoma"/>
        </w:rPr>
        <w:t>iz</w:t>
      </w:r>
      <w:r w:rsidR="00C7332F">
        <w:rPr>
          <w:rFonts w:ascii="Tahoma" w:hAnsi="Tahoma" w:cs="Tahoma"/>
        </w:rPr>
        <w:t>stavljenih</w:t>
      </w:r>
      <w:r w:rsidR="00C7332F" w:rsidRPr="00FB2CFB">
        <w:rPr>
          <w:rFonts w:ascii="Tahoma" w:hAnsi="Tahoma" w:cs="Tahoma"/>
        </w:rPr>
        <w:t xml:space="preserve"> </w:t>
      </w:r>
      <w:r w:rsidRPr="00076910">
        <w:rPr>
          <w:rFonts w:ascii="Tahoma" w:hAnsi="Tahoma" w:cs="Tahoma"/>
        </w:rPr>
        <w:t>začasnih mesečnih situacij in končne situacije</w:t>
      </w:r>
      <w:r w:rsidR="004620B5">
        <w:rPr>
          <w:rFonts w:ascii="Tahoma" w:hAnsi="Tahoma" w:cs="Tahoma"/>
        </w:rPr>
        <w:t>.</w:t>
      </w:r>
    </w:p>
    <w:p w14:paraId="64354BF7" w14:textId="77777777" w:rsidR="00D66DF3" w:rsidRDefault="00D66DF3" w:rsidP="000B1478">
      <w:pPr>
        <w:keepLines/>
        <w:widowControl w:val="0"/>
        <w:tabs>
          <w:tab w:val="left" w:pos="426"/>
          <w:tab w:val="left" w:pos="1418"/>
          <w:tab w:val="left" w:pos="1702"/>
        </w:tabs>
        <w:jc w:val="both"/>
        <w:rPr>
          <w:rFonts w:ascii="Tahoma" w:hAnsi="Tahoma" w:cs="Tahoma"/>
        </w:rPr>
      </w:pPr>
    </w:p>
    <w:p w14:paraId="6BB036DE" w14:textId="77777777" w:rsidR="005E3231" w:rsidRPr="005E3231" w:rsidRDefault="005E3231" w:rsidP="000B1478">
      <w:pPr>
        <w:keepLines/>
        <w:widowControl w:val="0"/>
        <w:tabs>
          <w:tab w:val="left" w:pos="426"/>
          <w:tab w:val="left" w:pos="1418"/>
          <w:tab w:val="left" w:pos="1702"/>
        </w:tabs>
        <w:jc w:val="both"/>
        <w:rPr>
          <w:rFonts w:ascii="Tahoma" w:hAnsi="Tahoma" w:cs="Tahoma"/>
        </w:rPr>
      </w:pPr>
      <w:r w:rsidRPr="005E3231">
        <w:rPr>
          <w:rFonts w:ascii="Tahoma" w:hAnsi="Tahoma" w:cs="Tahoma"/>
        </w:rPr>
        <w:t>Obvezna priloga vsake izstavljene situacije</w:t>
      </w:r>
      <w:r w:rsidR="00084995">
        <w:rPr>
          <w:rFonts w:ascii="Tahoma" w:hAnsi="Tahoma" w:cs="Tahoma"/>
        </w:rPr>
        <w:t>, pri kateri so obračunani gradbeni odpadki,</w:t>
      </w:r>
      <w:r w:rsidRPr="005E3231">
        <w:rPr>
          <w:rFonts w:ascii="Tahoma" w:hAnsi="Tahoma" w:cs="Tahoma"/>
        </w:rPr>
        <w:t xml:space="preserve"> </w:t>
      </w:r>
      <w:r w:rsidR="00084995">
        <w:rPr>
          <w:rFonts w:ascii="Tahoma" w:hAnsi="Tahoma" w:cs="Tahoma"/>
        </w:rPr>
        <w:t>so</w:t>
      </w:r>
      <w:r w:rsidRPr="005E3231">
        <w:rPr>
          <w:rFonts w:ascii="Tahoma" w:hAnsi="Tahoma" w:cs="Tahoma"/>
        </w:rPr>
        <w:t xml:space="preserve"> evidenčni list</w:t>
      </w:r>
      <w:r w:rsidR="00084995">
        <w:rPr>
          <w:rFonts w:ascii="Tahoma" w:hAnsi="Tahoma" w:cs="Tahoma"/>
        </w:rPr>
        <w:t>i</w:t>
      </w:r>
      <w:r w:rsidRPr="005E3231">
        <w:rPr>
          <w:rFonts w:ascii="Tahoma" w:hAnsi="Tahoma" w:cs="Tahoma"/>
        </w:rPr>
        <w:t xml:space="preserve"> o oddaji gradbenih odpadkov pooblaščenemu zbiralcu, izvajalcu obdelave ali pooblaščenemu trgovcu z gradbenimi odpadki, ki izkazuje</w:t>
      </w:r>
      <w:r w:rsidR="00084995">
        <w:rPr>
          <w:rFonts w:ascii="Tahoma" w:hAnsi="Tahoma" w:cs="Tahoma"/>
        </w:rPr>
        <w:t>jo</w:t>
      </w:r>
      <w:r w:rsidRPr="005E3231">
        <w:rPr>
          <w:rFonts w:ascii="Tahoma" w:hAnsi="Tahoma" w:cs="Tahoma"/>
        </w:rPr>
        <w:t xml:space="preserve"> obračunano količino ravnanja z gradbenimi odpadki.</w:t>
      </w:r>
    </w:p>
    <w:p w14:paraId="6235D151" w14:textId="77777777" w:rsidR="00084995" w:rsidRDefault="00084995" w:rsidP="000B1478">
      <w:pPr>
        <w:keepLines/>
        <w:widowControl w:val="0"/>
        <w:tabs>
          <w:tab w:val="left" w:pos="426"/>
          <w:tab w:val="left" w:pos="1418"/>
          <w:tab w:val="left" w:pos="1702"/>
        </w:tabs>
        <w:jc w:val="both"/>
        <w:rPr>
          <w:rFonts w:ascii="Tahoma" w:hAnsi="Tahoma" w:cs="Tahoma"/>
        </w:rPr>
      </w:pPr>
    </w:p>
    <w:p w14:paraId="45ABF534" w14:textId="77777777" w:rsidR="00325151" w:rsidRDefault="00325151">
      <w:pPr>
        <w:rPr>
          <w:rFonts w:ascii="Tahoma" w:hAnsi="Tahoma" w:cs="Tahoma"/>
        </w:rPr>
      </w:pPr>
      <w:r>
        <w:rPr>
          <w:rFonts w:ascii="Tahoma" w:hAnsi="Tahoma" w:cs="Tahoma"/>
        </w:rPr>
        <w:br w:type="page"/>
      </w:r>
    </w:p>
    <w:p w14:paraId="70EAB17E"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lastRenderedPageBreak/>
        <w:t>člen</w:t>
      </w:r>
    </w:p>
    <w:p w14:paraId="76A8144C" w14:textId="77777777" w:rsidR="009E1B44" w:rsidRPr="00076910" w:rsidRDefault="009E1B44" w:rsidP="000B1478">
      <w:pPr>
        <w:keepLines/>
        <w:widowControl w:val="0"/>
        <w:tabs>
          <w:tab w:val="left" w:pos="1418"/>
          <w:tab w:val="left" w:pos="1702"/>
        </w:tabs>
        <w:jc w:val="both"/>
        <w:rPr>
          <w:rFonts w:ascii="Tahoma" w:hAnsi="Tahoma" w:cs="Tahoma"/>
        </w:rPr>
      </w:pPr>
    </w:p>
    <w:p w14:paraId="291FAC9C" w14:textId="77777777" w:rsidR="009E1B44" w:rsidRPr="00076910" w:rsidRDefault="009E1B44" w:rsidP="00325151">
      <w:pPr>
        <w:keepLines/>
        <w:widowControl w:val="0"/>
        <w:tabs>
          <w:tab w:val="left" w:pos="426"/>
          <w:tab w:val="left" w:pos="1418"/>
          <w:tab w:val="left" w:pos="1702"/>
        </w:tabs>
        <w:jc w:val="both"/>
        <w:rPr>
          <w:rFonts w:ascii="Tahoma" w:hAnsi="Tahoma" w:cs="Tahoma"/>
        </w:rPr>
      </w:pPr>
      <w:r w:rsidRPr="00076910">
        <w:rPr>
          <w:rFonts w:ascii="Tahoma" w:hAnsi="Tahoma" w:cs="Tahoma"/>
        </w:rPr>
        <w:t>Izvajalec na podlagi potrjenih podatkov iz knjige obračunskih izmer in dogovorjenih</w:t>
      </w:r>
      <w:r w:rsidR="00BF2354" w:rsidRPr="00076910">
        <w:rPr>
          <w:rFonts w:ascii="Tahoma" w:hAnsi="Tahoma" w:cs="Tahoma"/>
        </w:rPr>
        <w:t xml:space="preserve"> pogodbenih</w:t>
      </w:r>
      <w:r w:rsidRPr="00076910">
        <w:rPr>
          <w:rFonts w:ascii="Tahoma" w:hAnsi="Tahoma" w:cs="Tahoma"/>
        </w:rPr>
        <w:t xml:space="preserve"> cen sestavi mesečne začasne situacije, ki bodo obravnavale vsa opravljena dela in vgrajeni material od prvega do zadnjega dne v obračunskem mesecu. Začasna mesečna situacija mora biti iz</w:t>
      </w:r>
      <w:r w:rsidR="00857890" w:rsidRPr="00076910">
        <w:rPr>
          <w:rFonts w:ascii="Tahoma" w:hAnsi="Tahoma" w:cs="Tahoma"/>
        </w:rPr>
        <w:t>stavljena</w:t>
      </w:r>
      <w:r w:rsidRPr="00076910">
        <w:rPr>
          <w:rFonts w:ascii="Tahoma" w:hAnsi="Tahoma" w:cs="Tahoma"/>
        </w:rPr>
        <w:t xml:space="preserve">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8B16C6" w:rsidRPr="00076910">
        <w:rPr>
          <w:rFonts w:ascii="Tahoma" w:hAnsi="Tahoma" w:cs="Tahoma"/>
        </w:rPr>
        <w:t xml:space="preserve">koledarskih </w:t>
      </w:r>
      <w:r w:rsidRPr="00076910">
        <w:rPr>
          <w:rFonts w:ascii="Tahoma" w:hAnsi="Tahoma" w:cs="Tahoma"/>
        </w:rPr>
        <w:t>dni od zadnjega dne obračunskega meseca.</w:t>
      </w:r>
    </w:p>
    <w:p w14:paraId="3F2DA008" w14:textId="77777777" w:rsidR="00DD4088" w:rsidRPr="00076910" w:rsidRDefault="00DD4088" w:rsidP="000B1478">
      <w:pPr>
        <w:keepLines/>
        <w:widowControl w:val="0"/>
        <w:tabs>
          <w:tab w:val="left" w:pos="1418"/>
          <w:tab w:val="left" w:pos="1702"/>
        </w:tabs>
        <w:jc w:val="both"/>
        <w:rPr>
          <w:rFonts w:ascii="Tahoma" w:hAnsi="Tahoma" w:cs="Tahoma"/>
        </w:rPr>
      </w:pPr>
    </w:p>
    <w:p w14:paraId="5461380F"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14:paraId="30B07988" w14:textId="77777777" w:rsidR="009E1B44" w:rsidRPr="00076910" w:rsidRDefault="009E1B44" w:rsidP="000B1478">
      <w:pPr>
        <w:keepLines/>
        <w:widowControl w:val="0"/>
        <w:tabs>
          <w:tab w:val="left" w:pos="1418"/>
          <w:tab w:val="left" w:pos="1702"/>
        </w:tabs>
        <w:jc w:val="both"/>
        <w:rPr>
          <w:rFonts w:ascii="Tahoma" w:hAnsi="Tahoma" w:cs="Tahoma"/>
        </w:rPr>
      </w:pPr>
    </w:p>
    <w:p w14:paraId="7D332753"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w:t>
      </w:r>
      <w:r w:rsidR="00325151">
        <w:rPr>
          <w:rFonts w:ascii="Tahoma" w:hAnsi="Tahoma" w:cs="Tahoma"/>
        </w:rPr>
        <w:t xml:space="preserve">mora </w:t>
      </w:r>
      <w:r w:rsidRPr="00076910">
        <w:rPr>
          <w:rFonts w:ascii="Tahoma" w:hAnsi="Tahoma" w:cs="Tahoma"/>
        </w:rPr>
        <w:t>izstaviti novo</w:t>
      </w:r>
      <w:r w:rsidR="00717DA7">
        <w:rPr>
          <w:rFonts w:ascii="Tahoma" w:hAnsi="Tahoma" w:cs="Tahoma"/>
        </w:rPr>
        <w:t>,</w:t>
      </w:r>
      <w:r w:rsidRPr="00076910">
        <w:rPr>
          <w:rFonts w:ascii="Tahoma" w:hAnsi="Tahoma" w:cs="Tahoma"/>
        </w:rPr>
        <w:t xml:space="preserve">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14:paraId="2E78A1F3" w14:textId="77777777" w:rsidR="007500B6" w:rsidRPr="00076910" w:rsidRDefault="007500B6" w:rsidP="000B1478">
      <w:pPr>
        <w:keepLines/>
        <w:widowControl w:val="0"/>
        <w:tabs>
          <w:tab w:val="left" w:pos="1418"/>
          <w:tab w:val="left" w:pos="1702"/>
        </w:tabs>
        <w:jc w:val="both"/>
        <w:rPr>
          <w:rFonts w:ascii="Tahoma" w:hAnsi="Tahoma" w:cs="Tahoma"/>
        </w:rPr>
      </w:pPr>
    </w:p>
    <w:p w14:paraId="64E9B86C"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14:paraId="7554FC92" w14:textId="77777777" w:rsidR="009E1B44" w:rsidRPr="00076910" w:rsidRDefault="009E1B44" w:rsidP="000B1478">
      <w:pPr>
        <w:keepLines/>
        <w:widowControl w:val="0"/>
        <w:tabs>
          <w:tab w:val="left" w:pos="1418"/>
          <w:tab w:val="left" w:pos="1702"/>
        </w:tabs>
        <w:jc w:val="both"/>
        <w:rPr>
          <w:rFonts w:ascii="Tahoma" w:hAnsi="Tahoma" w:cs="Tahoma"/>
        </w:rPr>
      </w:pPr>
    </w:p>
    <w:p w14:paraId="586A581C"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člena te pogodbe</w:t>
      </w:r>
      <w:r w:rsidR="00857890" w:rsidRPr="00076910">
        <w:rPr>
          <w:rFonts w:ascii="Tahoma" w:hAnsi="Tahoma" w:cs="Tahoma"/>
        </w:rPr>
        <w:t>,</w:t>
      </w:r>
      <w:r w:rsidRPr="00076910">
        <w:rPr>
          <w:rFonts w:ascii="Tahoma" w:hAnsi="Tahoma" w:cs="Tahoma"/>
        </w:rPr>
        <w:t xml:space="preserve"> plačati v 30 (tridesetih) </w:t>
      </w:r>
      <w:r w:rsidR="004B5F66" w:rsidRPr="00076910">
        <w:rPr>
          <w:rFonts w:ascii="Tahoma" w:hAnsi="Tahoma" w:cs="Tahoma"/>
        </w:rPr>
        <w:t xml:space="preserve">koledarskih </w:t>
      </w:r>
      <w:r w:rsidRPr="00076910">
        <w:rPr>
          <w:rFonts w:ascii="Tahoma" w:hAnsi="Tahoma" w:cs="Tahoma"/>
        </w:rPr>
        <w:t xml:space="preserve">dneh, šteto od prejema pravilne </w:t>
      </w:r>
      <w:r w:rsidR="005E3231">
        <w:rPr>
          <w:rFonts w:ascii="Tahoma" w:hAnsi="Tahoma" w:cs="Tahoma"/>
        </w:rPr>
        <w:t xml:space="preserve">in popolne </w:t>
      </w:r>
      <w:r w:rsidRPr="00076910">
        <w:rPr>
          <w:rFonts w:ascii="Tahoma" w:hAnsi="Tahoma" w:cs="Tahoma"/>
        </w:rPr>
        <w:t>situacije v vložišče naročnika, na transakcijski račun izvajalca, ki je uradno evidentiran pri AJPES in bo naveden na situaciji.</w:t>
      </w:r>
    </w:p>
    <w:p w14:paraId="02C319BF" w14:textId="77777777" w:rsidR="009E1B44" w:rsidRPr="00076910" w:rsidRDefault="009E1B44" w:rsidP="000B1478">
      <w:pPr>
        <w:keepLines/>
        <w:widowControl w:val="0"/>
        <w:tabs>
          <w:tab w:val="left" w:pos="1418"/>
          <w:tab w:val="left" w:pos="1702"/>
        </w:tabs>
        <w:jc w:val="both"/>
        <w:rPr>
          <w:rFonts w:ascii="Tahoma" w:hAnsi="Tahoma" w:cs="Tahoma"/>
        </w:rPr>
      </w:pPr>
    </w:p>
    <w:p w14:paraId="11BF5343"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73E9DE85" w14:textId="77777777" w:rsidR="009E1B44" w:rsidRPr="00076910" w:rsidRDefault="009E1B44" w:rsidP="000B1478">
      <w:pPr>
        <w:keepLines/>
        <w:widowControl w:val="0"/>
        <w:tabs>
          <w:tab w:val="left" w:pos="1418"/>
          <w:tab w:val="left" w:pos="1702"/>
        </w:tabs>
        <w:jc w:val="both"/>
        <w:rPr>
          <w:rFonts w:ascii="Tahoma" w:hAnsi="Tahoma" w:cs="Tahoma"/>
        </w:rPr>
      </w:pPr>
    </w:p>
    <w:p w14:paraId="6E0A9976"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14:paraId="27AE3B88" w14:textId="77777777" w:rsidR="009E1B44" w:rsidRPr="00076910" w:rsidRDefault="009E1B44" w:rsidP="000B1478">
      <w:pPr>
        <w:keepLines/>
        <w:widowControl w:val="0"/>
        <w:tabs>
          <w:tab w:val="left" w:pos="1418"/>
          <w:tab w:val="left" w:pos="1702"/>
        </w:tabs>
        <w:rPr>
          <w:rFonts w:ascii="Tahoma" w:hAnsi="Tahoma" w:cs="Tahoma"/>
        </w:rPr>
      </w:pPr>
    </w:p>
    <w:p w14:paraId="622E8707"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Končni obračun bosta pogodbeni stranki izvršili na osnovi </w:t>
      </w:r>
      <w:r w:rsidR="00325151" w:rsidRPr="00076910">
        <w:rPr>
          <w:rFonts w:ascii="Tahoma" w:hAnsi="Tahoma" w:cs="Tahoma"/>
        </w:rPr>
        <w:t>izstavljen</w:t>
      </w:r>
      <w:r w:rsidR="00325151">
        <w:rPr>
          <w:rFonts w:ascii="Tahoma" w:hAnsi="Tahoma" w:cs="Tahoma"/>
        </w:rPr>
        <w:t>e</w:t>
      </w:r>
      <w:r w:rsidR="00325151" w:rsidRPr="00076910">
        <w:rPr>
          <w:rFonts w:ascii="Tahoma" w:hAnsi="Tahoma" w:cs="Tahoma"/>
        </w:rPr>
        <w:t xml:space="preserve"> </w:t>
      </w:r>
      <w:r w:rsidR="00325151">
        <w:rPr>
          <w:rFonts w:ascii="Tahoma" w:hAnsi="Tahoma" w:cs="Tahoma"/>
        </w:rPr>
        <w:t>končne</w:t>
      </w:r>
      <w:r w:rsidR="00325151" w:rsidRPr="00076910">
        <w:rPr>
          <w:rFonts w:ascii="Tahoma" w:hAnsi="Tahoma" w:cs="Tahoma"/>
        </w:rPr>
        <w:t xml:space="preserve"> situacij</w:t>
      </w:r>
      <w:r w:rsidR="00325151">
        <w:rPr>
          <w:rFonts w:ascii="Tahoma" w:hAnsi="Tahoma" w:cs="Tahoma"/>
        </w:rPr>
        <w:t>e</w:t>
      </w:r>
      <w:r w:rsidR="004E0772">
        <w:rPr>
          <w:rFonts w:ascii="Tahoma" w:hAnsi="Tahoma" w:cs="Tahoma"/>
        </w:rPr>
        <w:t>.</w:t>
      </w:r>
      <w:r w:rsidRPr="00076910">
        <w:rPr>
          <w:rFonts w:ascii="Tahoma" w:hAnsi="Tahoma" w:cs="Tahoma"/>
        </w:rPr>
        <w:t xml:space="preserve"> Izvajalec bo izstavil končno situacijo</w:t>
      </w:r>
      <w:r w:rsidR="00C372AE" w:rsidRPr="00076910">
        <w:rPr>
          <w:rFonts w:ascii="Tahoma" w:hAnsi="Tahoma" w:cs="Tahoma"/>
        </w:rPr>
        <w:t xml:space="preserve"> </w:t>
      </w:r>
      <w:r w:rsidRPr="00076910">
        <w:rPr>
          <w:rFonts w:ascii="Tahoma" w:hAnsi="Tahoma" w:cs="Tahoma"/>
        </w:rPr>
        <w:t xml:space="preserve">v roku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407A32" w:rsidRPr="00076910">
        <w:rPr>
          <w:rFonts w:ascii="Tahoma" w:hAnsi="Tahoma" w:cs="Tahoma"/>
        </w:rPr>
        <w:t xml:space="preserve">koledarskih </w:t>
      </w:r>
      <w:r w:rsidRPr="00076910">
        <w:rPr>
          <w:rFonts w:ascii="Tahoma" w:hAnsi="Tahoma" w:cs="Tahoma"/>
        </w:rPr>
        <w:t xml:space="preserve">dni po opravljeni primopredaji, ki se izvrši s podpisom zapisnika o sprejemu in izročitvi </w:t>
      </w:r>
      <w:r w:rsidR="000E67A4" w:rsidRPr="00076910">
        <w:rPr>
          <w:rFonts w:ascii="Tahoma" w:hAnsi="Tahoma" w:cs="Tahoma"/>
        </w:rPr>
        <w:t xml:space="preserve">izvedenih </w:t>
      </w:r>
      <w:r w:rsidRPr="00076910">
        <w:rPr>
          <w:rFonts w:ascii="Tahoma" w:hAnsi="Tahoma" w:cs="Tahoma"/>
        </w:rPr>
        <w:t xml:space="preserve">del, </w:t>
      </w:r>
      <w:r w:rsidR="004E1254" w:rsidRPr="00076910">
        <w:rPr>
          <w:rFonts w:ascii="Tahoma" w:hAnsi="Tahoma" w:cs="Tahoma"/>
        </w:rPr>
        <w:t>ki ga podpišeta obe pogodbeni stranki oz</w:t>
      </w:r>
      <w:r w:rsidR="00386072" w:rsidRPr="00076910">
        <w:rPr>
          <w:rFonts w:ascii="Tahoma" w:hAnsi="Tahoma" w:cs="Tahoma"/>
        </w:rPr>
        <w:t xml:space="preserve">iroma njuna </w:t>
      </w:r>
      <w:r w:rsidR="004E1254" w:rsidRPr="00076910">
        <w:rPr>
          <w:rFonts w:ascii="Tahoma" w:hAnsi="Tahoma" w:cs="Tahoma"/>
        </w:rPr>
        <w:t xml:space="preserve">predstavnika, </w:t>
      </w:r>
      <w:r w:rsidRPr="00076910">
        <w:rPr>
          <w:rFonts w:ascii="Tahoma" w:hAnsi="Tahoma" w:cs="Tahoma"/>
        </w:rPr>
        <w:t>s katerim naročnik sprejme, izvajalec pa izroči izvedena dela. Pogoj za podpis zapisnika je zaključek vseh pogodbenih del.</w:t>
      </w:r>
      <w:r w:rsidR="00C7332F">
        <w:rPr>
          <w:rFonts w:ascii="Tahoma" w:hAnsi="Tahoma" w:cs="Tahoma"/>
        </w:rPr>
        <w:t xml:space="preserve"> Zapisnik </w:t>
      </w:r>
      <w:r w:rsidR="007C23D4">
        <w:rPr>
          <w:rFonts w:ascii="Tahoma" w:hAnsi="Tahoma" w:cs="Tahoma"/>
        </w:rPr>
        <w:t>je</w:t>
      </w:r>
      <w:r w:rsidR="00C7332F" w:rsidRPr="00E125E8">
        <w:rPr>
          <w:rFonts w:ascii="Tahoma" w:hAnsi="Tahoma" w:cs="Tahoma"/>
        </w:rPr>
        <w:t xml:space="preserve"> priloga končne situacije.</w:t>
      </w:r>
    </w:p>
    <w:p w14:paraId="2DFF0158" w14:textId="77777777" w:rsidR="009E1B44" w:rsidRPr="00076910" w:rsidRDefault="009E1B44" w:rsidP="000B1478">
      <w:pPr>
        <w:keepLines/>
        <w:widowControl w:val="0"/>
        <w:tabs>
          <w:tab w:val="left" w:pos="1418"/>
          <w:tab w:val="left" w:pos="1702"/>
        </w:tabs>
        <w:jc w:val="both"/>
        <w:rPr>
          <w:rFonts w:ascii="Tahoma" w:hAnsi="Tahoma" w:cs="Tahoma"/>
        </w:rPr>
      </w:pPr>
    </w:p>
    <w:p w14:paraId="2AE352BB"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Pr>
          <w:rFonts w:ascii="Tahoma" w:hAnsi="Tahoma" w:cs="Tahoma"/>
        </w:rPr>
        <w:t>s</w:t>
      </w:r>
      <w:r w:rsidRPr="00076910">
        <w:rPr>
          <w:rFonts w:ascii="Tahoma" w:hAnsi="Tahoma" w:cs="Tahoma"/>
        </w:rPr>
        <w:t xml:space="preserve"> 7. členom te pogodbe.</w:t>
      </w:r>
    </w:p>
    <w:p w14:paraId="6DE98787" w14:textId="77777777" w:rsidR="009E1B44" w:rsidRPr="00076910" w:rsidRDefault="009E1B44" w:rsidP="000B1478">
      <w:pPr>
        <w:keepLines/>
        <w:widowControl w:val="0"/>
        <w:tabs>
          <w:tab w:val="left" w:pos="1418"/>
          <w:tab w:val="left" w:pos="1702"/>
        </w:tabs>
        <w:jc w:val="both"/>
        <w:rPr>
          <w:rFonts w:ascii="Tahoma" w:hAnsi="Tahoma" w:cs="Tahoma"/>
        </w:rPr>
      </w:pPr>
    </w:p>
    <w:p w14:paraId="33013DB4" w14:textId="77777777" w:rsidR="009E1B44" w:rsidRPr="000F0C21" w:rsidRDefault="009E1B44" w:rsidP="000B1478">
      <w:pPr>
        <w:keepLines/>
        <w:widowControl w:val="0"/>
        <w:numPr>
          <w:ilvl w:val="0"/>
          <w:numId w:val="14"/>
        </w:numPr>
        <w:tabs>
          <w:tab w:val="num" w:pos="720"/>
        </w:tabs>
        <w:ind w:left="720"/>
        <w:jc w:val="center"/>
        <w:rPr>
          <w:rFonts w:ascii="Tahoma" w:hAnsi="Tahoma" w:cs="Tahoma"/>
        </w:rPr>
      </w:pPr>
      <w:r w:rsidRPr="000F0C21">
        <w:rPr>
          <w:rFonts w:ascii="Tahoma" w:hAnsi="Tahoma" w:cs="Tahoma"/>
        </w:rPr>
        <w:t>člen</w:t>
      </w:r>
    </w:p>
    <w:p w14:paraId="51A8FF60" w14:textId="77777777" w:rsidR="009E1B44" w:rsidRPr="00076910" w:rsidRDefault="009E1B44" w:rsidP="005F3DFB">
      <w:pPr>
        <w:keepLines/>
        <w:widowControl w:val="0"/>
        <w:tabs>
          <w:tab w:val="left" w:pos="0"/>
        </w:tabs>
        <w:rPr>
          <w:rFonts w:ascii="Tahoma" w:hAnsi="Tahoma" w:cs="Tahoma"/>
        </w:rPr>
      </w:pPr>
    </w:p>
    <w:p w14:paraId="5B59EFAC" w14:textId="77777777" w:rsidR="00BC09CA" w:rsidRDefault="005F3DFB" w:rsidP="005F3DFB">
      <w:pPr>
        <w:keepLines/>
        <w:widowControl w:val="0"/>
        <w:tabs>
          <w:tab w:val="left" w:pos="1418"/>
          <w:tab w:val="left" w:pos="1702"/>
        </w:tabs>
        <w:jc w:val="both"/>
        <w:rPr>
          <w:rFonts w:ascii="Tahoma" w:hAnsi="Tahoma" w:cs="Tahoma"/>
        </w:rPr>
      </w:pPr>
      <w:r w:rsidRPr="00076910">
        <w:rPr>
          <w:rFonts w:ascii="Tahoma" w:hAnsi="Tahoma" w:cs="Tahoma"/>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w:t>
      </w:r>
      <w:r w:rsidR="00FC0F1A" w:rsidRPr="00076910">
        <w:rPr>
          <w:rFonts w:ascii="Tahoma" w:hAnsi="Tahoma" w:cs="Tahoma"/>
        </w:rPr>
        <w:t xml:space="preserve">, </w:t>
      </w:r>
      <w:r w:rsidRPr="00076910">
        <w:rPr>
          <w:rFonts w:ascii="Tahoma" w:hAnsi="Tahoma" w:cs="Tahoma"/>
        </w:rPr>
        <w:t>prejemu končne situacije v vložišče naročnika</w:t>
      </w:r>
      <w:r w:rsidR="001129A3" w:rsidRPr="00076910">
        <w:rPr>
          <w:rFonts w:ascii="Tahoma" w:hAnsi="Tahoma" w:cs="Tahoma"/>
        </w:rPr>
        <w:t xml:space="preserve"> in predložitvi finančnega zavarovanja za odpravo napak v garancijski dobi.</w:t>
      </w:r>
      <w:r w:rsidR="00F81FE1">
        <w:rPr>
          <w:rFonts w:ascii="Tahoma" w:hAnsi="Tahoma" w:cs="Tahoma"/>
        </w:rPr>
        <w:t xml:space="preserve"> </w:t>
      </w:r>
    </w:p>
    <w:p w14:paraId="244C859C" w14:textId="77777777" w:rsidR="00BC09CA" w:rsidRDefault="00BC09CA" w:rsidP="005F3DFB">
      <w:pPr>
        <w:keepLines/>
        <w:widowControl w:val="0"/>
        <w:tabs>
          <w:tab w:val="left" w:pos="1418"/>
          <w:tab w:val="left" w:pos="1702"/>
        </w:tabs>
        <w:jc w:val="both"/>
        <w:rPr>
          <w:rFonts w:ascii="Tahoma" w:hAnsi="Tahoma" w:cs="Tahoma"/>
        </w:rPr>
      </w:pPr>
    </w:p>
    <w:p w14:paraId="26AE6945" w14:textId="77777777" w:rsidR="005F3DFB" w:rsidRPr="00076910" w:rsidRDefault="006F2B13" w:rsidP="005F3DFB">
      <w:pPr>
        <w:keepLines/>
        <w:widowControl w:val="0"/>
        <w:tabs>
          <w:tab w:val="left" w:pos="1418"/>
          <w:tab w:val="left" w:pos="1702"/>
        </w:tabs>
        <w:jc w:val="both"/>
        <w:rPr>
          <w:rFonts w:ascii="Tahoma" w:hAnsi="Tahoma" w:cs="Tahoma"/>
        </w:rPr>
      </w:pPr>
      <w:r>
        <w:rPr>
          <w:rFonts w:ascii="Tahoma" w:hAnsi="Tahoma" w:cs="Tahoma"/>
        </w:rPr>
        <w:t>Plačilo z</w:t>
      </w:r>
      <w:r w:rsidR="00F81FE1">
        <w:rPr>
          <w:rFonts w:ascii="Tahoma" w:hAnsi="Tahoma" w:cs="Tahoma"/>
        </w:rPr>
        <w:t>adnj</w:t>
      </w:r>
      <w:r>
        <w:rPr>
          <w:rFonts w:ascii="Tahoma" w:hAnsi="Tahoma" w:cs="Tahoma"/>
        </w:rPr>
        <w:t>e začasne situacije</w:t>
      </w:r>
      <w:r w:rsidR="00F81FE1">
        <w:rPr>
          <w:rFonts w:ascii="Tahoma" w:hAnsi="Tahoma" w:cs="Tahoma"/>
        </w:rPr>
        <w:t xml:space="preserve"> / končn</w:t>
      </w:r>
      <w:r>
        <w:rPr>
          <w:rFonts w:ascii="Tahoma" w:hAnsi="Tahoma" w:cs="Tahoma"/>
        </w:rPr>
        <w:t>e</w:t>
      </w:r>
      <w:r w:rsidR="00F81FE1">
        <w:rPr>
          <w:rFonts w:ascii="Tahoma" w:hAnsi="Tahoma" w:cs="Tahoma"/>
        </w:rPr>
        <w:t xml:space="preserve"> situacij</w:t>
      </w:r>
      <w:r>
        <w:rPr>
          <w:rFonts w:ascii="Tahoma" w:hAnsi="Tahoma" w:cs="Tahoma"/>
        </w:rPr>
        <w:t xml:space="preserve">e </w:t>
      </w:r>
      <w:r w:rsidR="00F81FE1">
        <w:rPr>
          <w:rFonts w:ascii="Tahoma" w:hAnsi="Tahoma" w:cs="Tahoma"/>
        </w:rPr>
        <w:t xml:space="preserve">se </w:t>
      </w:r>
      <w:r>
        <w:rPr>
          <w:rFonts w:ascii="Tahoma" w:hAnsi="Tahoma" w:cs="Tahoma"/>
        </w:rPr>
        <w:t xml:space="preserve">zadrži, dokler naročnik od izvajalca ne prejme celotne </w:t>
      </w:r>
      <w:r w:rsidR="00F81FE1">
        <w:rPr>
          <w:rFonts w:ascii="Tahoma" w:hAnsi="Tahoma" w:cs="Tahoma"/>
        </w:rPr>
        <w:t>dokumentacij</w:t>
      </w:r>
      <w:r>
        <w:rPr>
          <w:rFonts w:ascii="Tahoma" w:hAnsi="Tahoma" w:cs="Tahoma"/>
        </w:rPr>
        <w:t>e, potrebne za pripravo dokazila o zanesljivosti objekta in internega tehničnega pregleda.</w:t>
      </w:r>
    </w:p>
    <w:p w14:paraId="0C094D5E" w14:textId="77777777" w:rsidR="005F3DFB" w:rsidRDefault="005F3DFB" w:rsidP="005F3DFB">
      <w:pPr>
        <w:keepLines/>
        <w:widowControl w:val="0"/>
        <w:tabs>
          <w:tab w:val="left" w:pos="1418"/>
          <w:tab w:val="left" w:pos="1702"/>
        </w:tabs>
        <w:jc w:val="both"/>
        <w:rPr>
          <w:rFonts w:ascii="Tahoma" w:hAnsi="Tahoma" w:cs="Tahoma"/>
        </w:rPr>
      </w:pPr>
    </w:p>
    <w:p w14:paraId="5BE9C5B2"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14:paraId="3252207F" w14:textId="77777777" w:rsidR="009E1B44" w:rsidRPr="00076910" w:rsidRDefault="009E1B44" w:rsidP="000B1478">
      <w:pPr>
        <w:keepLines/>
        <w:widowControl w:val="0"/>
        <w:tabs>
          <w:tab w:val="left" w:pos="1418"/>
          <w:tab w:val="left" w:pos="1702"/>
        </w:tabs>
        <w:rPr>
          <w:rFonts w:ascii="Tahoma" w:hAnsi="Tahoma" w:cs="Tahoma"/>
        </w:rPr>
      </w:pPr>
    </w:p>
    <w:p w14:paraId="13B57205" w14:textId="77777777" w:rsidR="009E1B44" w:rsidRDefault="009E1B44" w:rsidP="00325151">
      <w:pPr>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lastRenderedPageBreak/>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14:paraId="32E3E10A" w14:textId="77777777" w:rsidR="00B205B9" w:rsidRPr="00C7332F" w:rsidRDefault="00B205B9" w:rsidP="000B1478">
      <w:pPr>
        <w:keepLines/>
        <w:widowControl w:val="0"/>
        <w:jc w:val="both"/>
        <w:rPr>
          <w:rFonts w:ascii="Tahoma" w:hAnsi="Tahoma" w:cs="Tahoma"/>
        </w:rPr>
      </w:pPr>
    </w:p>
    <w:p w14:paraId="6B3D1173"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PODIZVAJALCI</w:t>
      </w:r>
    </w:p>
    <w:p w14:paraId="20D35A4C" w14:textId="77777777" w:rsidR="009E1B44" w:rsidRPr="00076910" w:rsidRDefault="009E1B44" w:rsidP="000B1478">
      <w:pPr>
        <w:keepLines/>
        <w:widowControl w:val="0"/>
        <w:jc w:val="both"/>
        <w:rPr>
          <w:rFonts w:ascii="Tahoma" w:hAnsi="Tahoma" w:cs="Tahoma"/>
        </w:rPr>
      </w:pPr>
    </w:p>
    <w:p w14:paraId="673BD047"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14:paraId="7CB2163F" w14:textId="77777777" w:rsidR="009E1B44" w:rsidRPr="00076910" w:rsidRDefault="009E1B44" w:rsidP="000B1478">
      <w:pPr>
        <w:keepLines/>
        <w:widowControl w:val="0"/>
        <w:tabs>
          <w:tab w:val="num" w:pos="870"/>
        </w:tabs>
        <w:ind w:left="210"/>
        <w:jc w:val="center"/>
        <w:rPr>
          <w:rFonts w:ascii="Tahoma" w:hAnsi="Tahoma" w:cs="Tahoma"/>
        </w:rPr>
      </w:pPr>
    </w:p>
    <w:p w14:paraId="570C62A6"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14:paraId="11316C93" w14:textId="77777777" w:rsidR="009E1B44" w:rsidRPr="00076910" w:rsidRDefault="009E1B44" w:rsidP="000B1478">
      <w:pPr>
        <w:keepLines/>
        <w:widowControl w:val="0"/>
        <w:jc w:val="both"/>
        <w:rPr>
          <w:rFonts w:ascii="Tahoma" w:hAnsi="Tahoma" w:cs="Tahoma"/>
        </w:rPr>
      </w:pPr>
    </w:p>
    <w:p w14:paraId="301EF6F4"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14:paraId="2EF4C748" w14:textId="77777777" w:rsidR="009E1B44" w:rsidRPr="00076910"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14:paraId="4A313AD5" w14:textId="77777777"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F8DEA6C"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2672634" w14:textId="77777777" w:rsidR="009E1B44" w:rsidRPr="00076910" w:rsidRDefault="009E1B44" w:rsidP="000B1478">
            <w:pPr>
              <w:keepLines/>
              <w:widowControl w:val="0"/>
              <w:ind w:left="357"/>
              <w:jc w:val="both"/>
              <w:rPr>
                <w:rFonts w:ascii="Tahoma" w:hAnsi="Tahoma" w:cs="Tahoma"/>
              </w:rPr>
            </w:pPr>
          </w:p>
        </w:tc>
      </w:tr>
      <w:tr w:rsidR="009E1B44" w:rsidRPr="00076910" w14:paraId="25F8524A" w14:textId="77777777"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DAAE215"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FB03543" w14:textId="77777777" w:rsidR="009E1B44" w:rsidRPr="00076910" w:rsidRDefault="009E1B44" w:rsidP="000B1478">
            <w:pPr>
              <w:keepLines/>
              <w:widowControl w:val="0"/>
              <w:ind w:left="357"/>
              <w:jc w:val="both"/>
              <w:rPr>
                <w:rFonts w:ascii="Tahoma" w:hAnsi="Tahoma" w:cs="Tahoma"/>
              </w:rPr>
            </w:pPr>
          </w:p>
        </w:tc>
      </w:tr>
      <w:tr w:rsidR="009E1B44" w:rsidRPr="00076910" w14:paraId="6DB6E974" w14:textId="77777777" w:rsidTr="00D27BD5">
        <w:trPr>
          <w:trHeight w:val="278"/>
          <w:jc w:val="center"/>
        </w:trPr>
        <w:tc>
          <w:tcPr>
            <w:tcW w:w="3793" w:type="dxa"/>
            <w:tcBorders>
              <w:top w:val="single" w:sz="4" w:space="0" w:color="auto"/>
              <w:left w:val="single" w:sz="4" w:space="0" w:color="auto"/>
              <w:right w:val="single" w:sz="4" w:space="0" w:color="auto"/>
            </w:tcBorders>
            <w:vAlign w:val="center"/>
          </w:tcPr>
          <w:p w14:paraId="4279999B"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E06960A" w14:textId="77777777" w:rsidR="009E1B44" w:rsidRPr="00076910" w:rsidRDefault="009E1B44" w:rsidP="000B1478">
            <w:pPr>
              <w:keepLines/>
              <w:widowControl w:val="0"/>
              <w:ind w:left="357"/>
              <w:jc w:val="center"/>
              <w:rPr>
                <w:rFonts w:ascii="Tahoma" w:hAnsi="Tahoma" w:cs="Tahoma"/>
              </w:rPr>
            </w:pPr>
            <w:r w:rsidRPr="00076910">
              <w:rPr>
                <w:rFonts w:ascii="Tahoma" w:hAnsi="Tahoma" w:cs="Tahoma"/>
              </w:rPr>
              <w:t>DA / NE</w:t>
            </w:r>
          </w:p>
        </w:tc>
      </w:tr>
      <w:tr w:rsidR="009E1B44" w:rsidRPr="00076910" w14:paraId="2F61E95F" w14:textId="77777777"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D26EF98"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9C255C9" w14:textId="77777777" w:rsidR="009E1B44" w:rsidRPr="00076910" w:rsidRDefault="009E1B44" w:rsidP="000B1478">
            <w:pPr>
              <w:keepLines/>
              <w:widowControl w:val="0"/>
              <w:ind w:left="357"/>
              <w:jc w:val="both"/>
              <w:rPr>
                <w:rFonts w:ascii="Tahoma" w:hAnsi="Tahoma" w:cs="Tahoma"/>
              </w:rPr>
            </w:pPr>
          </w:p>
        </w:tc>
      </w:tr>
      <w:tr w:rsidR="009E1B44" w:rsidRPr="00076910" w14:paraId="1CE00AA7" w14:textId="77777777"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42A3F9"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99965B7" w14:textId="77777777" w:rsidR="009E1B44" w:rsidRPr="00076910" w:rsidRDefault="009E1B44" w:rsidP="000B1478">
            <w:pPr>
              <w:keepLines/>
              <w:widowControl w:val="0"/>
              <w:ind w:left="357"/>
              <w:jc w:val="both"/>
              <w:rPr>
                <w:rFonts w:ascii="Tahoma" w:hAnsi="Tahoma" w:cs="Tahoma"/>
              </w:rPr>
            </w:pPr>
          </w:p>
        </w:tc>
      </w:tr>
      <w:tr w:rsidR="009E1B44" w:rsidRPr="00076910" w14:paraId="6343F483" w14:textId="77777777"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057518"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E69FE0D" w14:textId="77777777" w:rsidR="009E1B44" w:rsidRPr="00076910" w:rsidRDefault="009E1B44" w:rsidP="000B1478">
            <w:pPr>
              <w:keepLines/>
              <w:widowControl w:val="0"/>
              <w:ind w:left="357"/>
              <w:jc w:val="both"/>
              <w:rPr>
                <w:rFonts w:ascii="Tahoma" w:hAnsi="Tahoma" w:cs="Tahoma"/>
              </w:rPr>
            </w:pPr>
          </w:p>
        </w:tc>
      </w:tr>
      <w:tr w:rsidR="009E1B44" w:rsidRPr="00076910" w14:paraId="5728771A" w14:textId="77777777" w:rsidTr="00D27BD5">
        <w:trPr>
          <w:trHeight w:val="616"/>
          <w:jc w:val="center"/>
        </w:trPr>
        <w:tc>
          <w:tcPr>
            <w:tcW w:w="3793" w:type="dxa"/>
            <w:tcBorders>
              <w:top w:val="single" w:sz="4" w:space="0" w:color="auto"/>
              <w:left w:val="single" w:sz="4" w:space="0" w:color="auto"/>
              <w:right w:val="single" w:sz="4" w:space="0" w:color="auto"/>
            </w:tcBorders>
            <w:vAlign w:val="center"/>
          </w:tcPr>
          <w:p w14:paraId="410843D8" w14:textId="77777777" w:rsidR="009E1B44" w:rsidRPr="00076910" w:rsidRDefault="00BC3238" w:rsidP="007E3EE5">
            <w:pPr>
              <w:keepLines/>
              <w:widowControl w:val="0"/>
              <w:ind w:left="70"/>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w:t>
            </w:r>
            <w:proofErr w:type="spellStart"/>
            <w:r w:rsidRPr="00076910">
              <w:rPr>
                <w:rFonts w:ascii="Tahoma" w:hAnsi="Tahoma" w:cs="Tahoma"/>
              </w:rPr>
              <w:t>podizvajanje</w:t>
            </w:r>
            <w:proofErr w:type="spellEnd"/>
            <w:r w:rsidRPr="00076910">
              <w:rPr>
                <w:rFonts w:ascii="Tahoma" w:hAnsi="Tahoma" w:cs="Tahoma"/>
              </w:rPr>
              <w:t xml:space="preserve"> </w:t>
            </w:r>
          </w:p>
        </w:tc>
        <w:tc>
          <w:tcPr>
            <w:tcW w:w="5633" w:type="dxa"/>
            <w:tcBorders>
              <w:top w:val="single" w:sz="4" w:space="0" w:color="auto"/>
              <w:left w:val="single" w:sz="4" w:space="0" w:color="auto"/>
              <w:right w:val="single" w:sz="4" w:space="0" w:color="auto"/>
            </w:tcBorders>
            <w:vAlign w:val="center"/>
          </w:tcPr>
          <w:p w14:paraId="751F91C7" w14:textId="77777777" w:rsidR="009E1B44" w:rsidRPr="00076910" w:rsidRDefault="009E1B44" w:rsidP="000B1478">
            <w:pPr>
              <w:keepLines/>
              <w:widowControl w:val="0"/>
              <w:ind w:left="357"/>
              <w:jc w:val="both"/>
              <w:rPr>
                <w:rFonts w:ascii="Tahoma" w:hAnsi="Tahoma" w:cs="Tahoma"/>
              </w:rPr>
            </w:pPr>
          </w:p>
        </w:tc>
      </w:tr>
    </w:tbl>
    <w:p w14:paraId="466E0B5E" w14:textId="77777777" w:rsidR="009E1B44" w:rsidRPr="00076910" w:rsidRDefault="009E1B44" w:rsidP="000B1478">
      <w:pPr>
        <w:keepLines/>
        <w:widowControl w:val="0"/>
        <w:ind w:left="357"/>
        <w:jc w:val="both"/>
        <w:rPr>
          <w:rFonts w:ascii="Tahoma" w:hAnsi="Tahoma" w:cs="Tahoma"/>
        </w:rPr>
      </w:pPr>
    </w:p>
    <w:p w14:paraId="06B6F6B5"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4234443" w14:textId="77777777" w:rsidR="002A77B3" w:rsidRPr="00076910" w:rsidRDefault="002A77B3" w:rsidP="000B1478">
      <w:pPr>
        <w:keepLines/>
        <w:widowControl w:val="0"/>
        <w:jc w:val="both"/>
        <w:rPr>
          <w:rFonts w:ascii="Tahoma" w:hAnsi="Tahoma" w:cs="Tahoma"/>
        </w:rPr>
      </w:pPr>
    </w:p>
    <w:p w14:paraId="47FE9542" w14:textId="77777777"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0CB0D36E" w14:textId="77777777" w:rsidR="002A77B3" w:rsidRPr="00076910" w:rsidRDefault="002A77B3" w:rsidP="000B1478">
      <w:pPr>
        <w:keepLines/>
        <w:widowControl w:val="0"/>
        <w:jc w:val="both"/>
        <w:rPr>
          <w:rFonts w:ascii="Tahoma" w:hAnsi="Tahoma" w:cs="Tahoma"/>
        </w:rPr>
      </w:pPr>
    </w:p>
    <w:p w14:paraId="76ABDD41"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3A53EC97" w14:textId="77777777" w:rsidR="002A77B3" w:rsidRDefault="002A77B3" w:rsidP="000B1478">
      <w:pPr>
        <w:keepLines/>
        <w:widowControl w:val="0"/>
        <w:jc w:val="both"/>
        <w:rPr>
          <w:rFonts w:ascii="Tahoma" w:hAnsi="Tahoma" w:cs="Tahoma"/>
        </w:rPr>
      </w:pPr>
    </w:p>
    <w:p w14:paraId="40A83EF0" w14:textId="77777777" w:rsidR="003815E7" w:rsidRDefault="003815E7" w:rsidP="000B1478">
      <w:pPr>
        <w:keepLines/>
        <w:widowControl w:val="0"/>
        <w:jc w:val="both"/>
        <w:rPr>
          <w:rFonts w:ascii="Tahoma" w:hAnsi="Tahoma" w:cs="Tahoma"/>
        </w:rPr>
      </w:pPr>
      <w:r w:rsidRPr="001D7516">
        <w:rPr>
          <w:rFonts w:ascii="Tahoma" w:hAnsi="Tahoma" w:cs="Tahoma"/>
        </w:rPr>
        <w:t xml:space="preserve">Nominirani podizvajalec ne sme oddati sprejetih del v nadaljnje </w:t>
      </w:r>
      <w:proofErr w:type="spellStart"/>
      <w:r w:rsidRPr="001D7516">
        <w:rPr>
          <w:rFonts w:ascii="Tahoma" w:hAnsi="Tahoma" w:cs="Tahoma"/>
        </w:rPr>
        <w:t>podizvajanje</w:t>
      </w:r>
      <w:proofErr w:type="spellEnd"/>
      <w:r w:rsidRPr="001D7516">
        <w:rPr>
          <w:rFonts w:ascii="Tahoma" w:hAnsi="Tahoma" w:cs="Tahoma"/>
        </w:rPr>
        <w:t>.</w:t>
      </w:r>
    </w:p>
    <w:p w14:paraId="11834E1D" w14:textId="77777777" w:rsidR="003815E7" w:rsidRPr="00076910" w:rsidRDefault="003815E7" w:rsidP="000B1478">
      <w:pPr>
        <w:keepLines/>
        <w:widowControl w:val="0"/>
        <w:jc w:val="both"/>
        <w:rPr>
          <w:rFonts w:ascii="Tahoma" w:hAnsi="Tahoma" w:cs="Tahoma"/>
        </w:rPr>
      </w:pPr>
    </w:p>
    <w:p w14:paraId="7558689A"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5BB1D361" w14:textId="77777777" w:rsidR="002A77B3" w:rsidRPr="00076910" w:rsidRDefault="002A77B3" w:rsidP="000B1478">
      <w:pPr>
        <w:keepLines/>
        <w:widowControl w:val="0"/>
        <w:jc w:val="both"/>
        <w:rPr>
          <w:rFonts w:ascii="Tahoma" w:hAnsi="Tahoma" w:cs="Tahoma"/>
        </w:rPr>
      </w:pPr>
    </w:p>
    <w:p w14:paraId="50071EC2" w14:textId="77777777" w:rsidR="002A77B3" w:rsidRPr="00076910" w:rsidRDefault="002A77B3" w:rsidP="000B1478">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3C33CF3E" w14:textId="77777777" w:rsidR="00400411" w:rsidRDefault="00400411" w:rsidP="00400411">
      <w:pPr>
        <w:keepLines/>
        <w:widowControl w:val="0"/>
        <w:jc w:val="both"/>
        <w:rPr>
          <w:rFonts w:ascii="Tahoma" w:hAnsi="Tahoma" w:cs="Tahoma"/>
        </w:rPr>
      </w:pPr>
    </w:p>
    <w:p w14:paraId="2AA26467" w14:textId="77777777" w:rsidR="003815E7" w:rsidRPr="001D7516" w:rsidRDefault="003815E7" w:rsidP="003815E7">
      <w:pPr>
        <w:keepLines/>
        <w:widowControl w:val="0"/>
        <w:jc w:val="both"/>
        <w:rPr>
          <w:rFonts w:ascii="Tahoma" w:hAnsi="Tahoma" w:cs="Tahoma"/>
        </w:rPr>
      </w:pPr>
      <w:r w:rsidRPr="001D7516">
        <w:rPr>
          <w:rFonts w:ascii="Tahoma" w:hAnsi="Tahoma" w:cs="Tahoma"/>
        </w:rPr>
        <w:t>Naknadno nominirani podizvajalec ne sme začeti z izvedbo del prej, preden naročnik ne odobri njegovega nominiranja.</w:t>
      </w:r>
    </w:p>
    <w:p w14:paraId="32F285F5" w14:textId="77777777" w:rsidR="003815E7" w:rsidRPr="00FB2CFB" w:rsidRDefault="003815E7" w:rsidP="00400411">
      <w:pPr>
        <w:keepLines/>
        <w:widowControl w:val="0"/>
        <w:jc w:val="both"/>
        <w:rPr>
          <w:rFonts w:ascii="Tahoma" w:hAnsi="Tahoma" w:cs="Tahoma"/>
        </w:rPr>
      </w:pPr>
    </w:p>
    <w:p w14:paraId="1D09C6DF" w14:textId="77777777"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zahteva neposredno plačilo /</w:t>
      </w:r>
    </w:p>
    <w:p w14:paraId="1B1F1BB3" w14:textId="77777777" w:rsidR="002A77B3" w:rsidRPr="00076910" w:rsidRDefault="002A77B3" w:rsidP="000B1478">
      <w:pPr>
        <w:keepLines/>
        <w:widowControl w:val="0"/>
        <w:jc w:val="both"/>
        <w:rPr>
          <w:rFonts w:ascii="Tahoma" w:hAnsi="Tahoma" w:cs="Tahoma"/>
        </w:rPr>
      </w:pPr>
    </w:p>
    <w:p w14:paraId="13766ED5"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14:paraId="41869BD3" w14:textId="77777777"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lastRenderedPageBreak/>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14:paraId="6414BB34" w14:textId="77777777"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14:paraId="0A5E93A9" w14:textId="77777777" w:rsidR="00D77041" w:rsidRPr="00076910" w:rsidRDefault="00D77041" w:rsidP="000B1478">
      <w:pPr>
        <w:keepLines/>
        <w:widowControl w:val="0"/>
        <w:jc w:val="both"/>
        <w:rPr>
          <w:rFonts w:ascii="Tahoma" w:hAnsi="Tahoma" w:cs="Tahoma"/>
        </w:rPr>
      </w:pPr>
    </w:p>
    <w:p w14:paraId="69535EBC" w14:textId="77777777" w:rsidR="009E1B44" w:rsidRPr="00076910" w:rsidRDefault="009E1B44" w:rsidP="000B1478">
      <w:pPr>
        <w:keepLines/>
        <w:widowControl w:val="0"/>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14:paraId="3E662FCF" w14:textId="77777777" w:rsidR="009E1B44" w:rsidRPr="00076910" w:rsidRDefault="009E1B44" w:rsidP="000B1478">
      <w:pPr>
        <w:keepLines/>
        <w:widowControl w:val="0"/>
        <w:jc w:val="both"/>
        <w:rPr>
          <w:rFonts w:ascii="Tahoma" w:hAnsi="Tahoma" w:cs="Tahoma"/>
        </w:rPr>
      </w:pPr>
    </w:p>
    <w:p w14:paraId="7144E60C" w14:textId="77777777"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14:paraId="7B3A4FFE" w14:textId="77777777" w:rsidR="002A77B3" w:rsidRPr="00076910" w:rsidRDefault="002A77B3" w:rsidP="000B1478">
      <w:pPr>
        <w:keepLines/>
        <w:widowControl w:val="0"/>
        <w:jc w:val="both"/>
        <w:rPr>
          <w:rFonts w:ascii="Tahoma" w:hAnsi="Tahoma" w:cs="Tahoma"/>
          <w:kern w:val="16"/>
        </w:rPr>
      </w:pPr>
    </w:p>
    <w:p w14:paraId="071BCA5F" w14:textId="77777777"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14:paraId="502F652B" w14:textId="77777777" w:rsidR="00B002E8" w:rsidRDefault="00B002E8" w:rsidP="000B1478">
      <w:pPr>
        <w:keepLines/>
        <w:widowControl w:val="0"/>
        <w:jc w:val="both"/>
        <w:rPr>
          <w:rFonts w:ascii="Tahoma" w:hAnsi="Tahoma" w:cs="Tahoma"/>
          <w:kern w:val="16"/>
        </w:rPr>
      </w:pPr>
    </w:p>
    <w:p w14:paraId="45490779" w14:textId="77777777"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14:paraId="1DB09988" w14:textId="77777777" w:rsidR="00400411" w:rsidRPr="00FB2CFB" w:rsidRDefault="00400411" w:rsidP="00400411">
      <w:pPr>
        <w:keepLines/>
        <w:widowControl w:val="0"/>
        <w:jc w:val="both"/>
        <w:rPr>
          <w:rFonts w:ascii="Tahoma" w:hAnsi="Tahoma" w:cs="Tahoma"/>
        </w:rPr>
      </w:pPr>
    </w:p>
    <w:p w14:paraId="1AFEB174" w14:textId="77777777" w:rsidR="00400411" w:rsidRPr="00FB2CFB"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37EA67B6" w14:textId="77777777" w:rsidR="00400411" w:rsidRPr="00076910" w:rsidRDefault="00400411" w:rsidP="000B1478">
      <w:pPr>
        <w:keepLines/>
        <w:widowControl w:val="0"/>
        <w:jc w:val="both"/>
        <w:rPr>
          <w:rFonts w:ascii="Tahoma" w:hAnsi="Tahoma" w:cs="Tahoma"/>
          <w:kern w:val="16"/>
        </w:rPr>
      </w:pPr>
    </w:p>
    <w:p w14:paraId="36999047" w14:textId="77777777"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14:paraId="3C40C17F" w14:textId="77777777" w:rsidR="009E1B44" w:rsidRPr="00CB4318" w:rsidRDefault="009E1B44" w:rsidP="000B1478">
      <w:pPr>
        <w:keepLines/>
        <w:widowControl w:val="0"/>
        <w:tabs>
          <w:tab w:val="num" w:pos="4605"/>
        </w:tabs>
        <w:jc w:val="center"/>
        <w:rPr>
          <w:rFonts w:ascii="Tahoma" w:hAnsi="Tahoma" w:cs="Tahoma"/>
        </w:rPr>
      </w:pPr>
    </w:p>
    <w:p w14:paraId="1B4BE67A" w14:textId="77777777" w:rsidR="009E1B44" w:rsidRPr="00076910" w:rsidRDefault="009E1B44" w:rsidP="000B1478">
      <w:pPr>
        <w:keepLines/>
        <w:widowControl w:val="0"/>
        <w:ind w:left="360"/>
        <w:jc w:val="center"/>
        <w:rPr>
          <w:rFonts w:ascii="Tahoma" w:hAnsi="Tahoma" w:cs="Tahoma"/>
        </w:rPr>
      </w:pPr>
      <w:r w:rsidRPr="00076910">
        <w:rPr>
          <w:rFonts w:ascii="Tahoma" w:hAnsi="Tahoma" w:cs="Tahoma"/>
        </w:rPr>
        <w:t>11</w:t>
      </w:r>
      <w:r w:rsidR="00C946E6" w:rsidRPr="00076910">
        <w:rPr>
          <w:rFonts w:ascii="Tahoma" w:hAnsi="Tahoma" w:cs="Tahoma"/>
        </w:rPr>
        <w:t>.</w:t>
      </w:r>
      <w:r w:rsidRPr="00076910">
        <w:rPr>
          <w:rFonts w:ascii="Tahoma" w:hAnsi="Tahoma" w:cs="Tahoma"/>
        </w:rPr>
        <w:t>a. člen</w:t>
      </w:r>
    </w:p>
    <w:p w14:paraId="49D598C8" w14:textId="77777777" w:rsidR="009E1B44" w:rsidRPr="00076910" w:rsidRDefault="009E1B44" w:rsidP="000B1478">
      <w:pPr>
        <w:keepLines/>
        <w:widowControl w:val="0"/>
        <w:ind w:left="360"/>
        <w:jc w:val="center"/>
        <w:rPr>
          <w:rFonts w:ascii="Tahoma" w:hAnsi="Tahoma" w:cs="Tahoma"/>
        </w:rPr>
      </w:pPr>
    </w:p>
    <w:p w14:paraId="22530EEB"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 se upošteva v primeru, da izvajalec ne nastopa s podizvajalcem /</w:t>
      </w:r>
    </w:p>
    <w:p w14:paraId="6770142D" w14:textId="77777777" w:rsidR="009E1B44" w:rsidRPr="00076910" w:rsidRDefault="009E1B44" w:rsidP="000B1478">
      <w:pPr>
        <w:keepLines/>
        <w:widowControl w:val="0"/>
        <w:tabs>
          <w:tab w:val="num" w:pos="4605"/>
        </w:tabs>
        <w:jc w:val="both"/>
        <w:rPr>
          <w:rFonts w:ascii="Tahoma" w:hAnsi="Tahoma" w:cs="Tahoma"/>
        </w:rPr>
      </w:pPr>
    </w:p>
    <w:p w14:paraId="51C2F523" w14:textId="77777777" w:rsidR="009E1B44" w:rsidRPr="00076910" w:rsidRDefault="009E1B44" w:rsidP="000B1478">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14:paraId="3F43240B" w14:textId="77777777" w:rsidR="009E1B44" w:rsidRPr="00076910" w:rsidRDefault="009E1B44" w:rsidP="000B1478">
      <w:pPr>
        <w:keepLines/>
        <w:widowControl w:val="0"/>
        <w:jc w:val="both"/>
        <w:rPr>
          <w:rFonts w:ascii="Tahoma" w:hAnsi="Tahoma" w:cs="Tahoma"/>
        </w:rPr>
      </w:pPr>
    </w:p>
    <w:p w14:paraId="0DCA9C28"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14:paraId="30D55C0F" w14:textId="77777777" w:rsidR="009E1B44" w:rsidRPr="00076910" w:rsidRDefault="009E1B44" w:rsidP="000B1478">
      <w:pPr>
        <w:keepLines/>
        <w:widowControl w:val="0"/>
        <w:jc w:val="both"/>
        <w:rPr>
          <w:rFonts w:ascii="Tahoma" w:hAnsi="Tahoma" w:cs="Tahoma"/>
        </w:rPr>
      </w:pPr>
    </w:p>
    <w:p w14:paraId="043987C4"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2E1A154A" w14:textId="77777777" w:rsidR="00B94CD2" w:rsidRPr="00076910" w:rsidRDefault="00B94CD2" w:rsidP="000B1478">
      <w:pPr>
        <w:keepLines/>
        <w:widowControl w:val="0"/>
        <w:rPr>
          <w:rFonts w:ascii="Tahoma" w:hAnsi="Tahoma" w:cs="Tahoma"/>
        </w:rPr>
      </w:pPr>
    </w:p>
    <w:p w14:paraId="39AF7C5E"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NEPREDVIDENA</w:t>
      </w:r>
      <w:r w:rsidR="000E13FA">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14:paraId="1C42FCBD" w14:textId="77777777" w:rsidR="009E1B44" w:rsidRPr="00076910" w:rsidRDefault="009E1B44" w:rsidP="000B1478">
      <w:pPr>
        <w:keepLines/>
        <w:widowControl w:val="0"/>
        <w:tabs>
          <w:tab w:val="left" w:pos="540"/>
        </w:tabs>
        <w:jc w:val="center"/>
        <w:rPr>
          <w:rFonts w:ascii="Tahoma" w:hAnsi="Tahoma" w:cs="Tahoma"/>
        </w:rPr>
      </w:pPr>
    </w:p>
    <w:p w14:paraId="50E6A94A"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3BF9526D" w14:textId="77777777" w:rsidR="009E1B44" w:rsidRPr="00076910" w:rsidRDefault="009E1B44" w:rsidP="000B1478">
      <w:pPr>
        <w:keepLines/>
        <w:widowControl w:val="0"/>
        <w:jc w:val="both"/>
        <w:rPr>
          <w:rFonts w:ascii="Tahoma" w:hAnsi="Tahoma" w:cs="Tahoma"/>
          <w:strike/>
        </w:rPr>
      </w:pPr>
    </w:p>
    <w:p w14:paraId="66DBF191" w14:textId="77777777" w:rsidR="009E1B44" w:rsidRPr="00076910" w:rsidRDefault="009E1B44" w:rsidP="004C2041">
      <w:pPr>
        <w:widowControl w:val="0"/>
        <w:jc w:val="both"/>
        <w:rPr>
          <w:rFonts w:ascii="Tahoma" w:hAnsi="Tahoma" w:cs="Tahoma"/>
        </w:rPr>
      </w:pPr>
      <w:r w:rsidRPr="00076910">
        <w:rPr>
          <w:rFonts w:ascii="Tahoma" w:hAnsi="Tahoma" w:cs="Tahoma"/>
        </w:rPr>
        <w:t>Če se obseg del poveča (zaradi nepredvidenih</w:t>
      </w:r>
      <w:r w:rsidR="000E13FA">
        <w:rPr>
          <w:rFonts w:ascii="Tahoma" w:hAnsi="Tahoma" w:cs="Tahoma"/>
        </w:rPr>
        <w:t xml:space="preserve"> del</w:t>
      </w:r>
      <w:r w:rsidRPr="00076910">
        <w:rPr>
          <w:rFonts w:ascii="Tahoma" w:hAnsi="Tahoma" w:cs="Tahoma"/>
        </w:rPr>
        <w:t>, več</w:t>
      </w:r>
      <w:r w:rsidR="000E13FA">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w:t>
      </w:r>
      <w:r w:rsidRPr="00076910">
        <w:rPr>
          <w:rFonts w:ascii="Tahoma" w:hAnsi="Tahoma" w:cs="Tahoma"/>
        </w:rPr>
        <w:lastRenderedPageBreak/>
        <w:t>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14:paraId="1ECF3CF1" w14:textId="77777777" w:rsidR="006A1078" w:rsidRPr="00076910" w:rsidRDefault="006A1078" w:rsidP="000B1478">
      <w:pPr>
        <w:keepLines/>
        <w:widowControl w:val="0"/>
        <w:jc w:val="both"/>
        <w:rPr>
          <w:rFonts w:ascii="Tahoma" w:hAnsi="Tahoma" w:cs="Tahoma"/>
        </w:rPr>
      </w:pPr>
    </w:p>
    <w:p w14:paraId="0F61A74C"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ne bo priznal nepredvidenih</w:t>
      </w:r>
      <w:r w:rsidR="000E13FA">
        <w:rPr>
          <w:rFonts w:ascii="Tahoma" w:hAnsi="Tahoma" w:cs="Tahoma"/>
        </w:rPr>
        <w:t xml:space="preserve"> del</w:t>
      </w:r>
      <w:r w:rsidRPr="00076910">
        <w:rPr>
          <w:rFonts w:ascii="Tahoma" w:hAnsi="Tahoma" w:cs="Tahoma"/>
        </w:rPr>
        <w:t>, več del in dodatnih del, v kolikor ne bodo potrjena s strani osebe, ki opravlja nadzor nad deli, pred izvedbo le teh. Pri dodatnih delih izvajalec ni upravičen do obračuna manipulativnih stroškov.</w:t>
      </w:r>
    </w:p>
    <w:p w14:paraId="305BB580" w14:textId="77777777" w:rsidR="001129A3" w:rsidRPr="00076910" w:rsidRDefault="001129A3" w:rsidP="000B1478">
      <w:pPr>
        <w:keepLines/>
        <w:widowControl w:val="0"/>
        <w:tabs>
          <w:tab w:val="left" w:pos="709"/>
          <w:tab w:val="left" w:pos="1702"/>
        </w:tabs>
        <w:rPr>
          <w:rFonts w:ascii="Tahoma" w:hAnsi="Tahoma" w:cs="Tahoma"/>
        </w:rPr>
      </w:pPr>
    </w:p>
    <w:p w14:paraId="494EAD64"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OBVEZNOSTI POGODBENIH STRANK</w:t>
      </w:r>
    </w:p>
    <w:p w14:paraId="6A5EB083" w14:textId="77777777" w:rsidR="009E1B44" w:rsidRPr="00076910" w:rsidRDefault="009E1B44" w:rsidP="000B1478">
      <w:pPr>
        <w:keepLines/>
        <w:widowControl w:val="0"/>
        <w:tabs>
          <w:tab w:val="left" w:pos="709"/>
          <w:tab w:val="left" w:pos="1702"/>
        </w:tabs>
        <w:rPr>
          <w:rFonts w:ascii="Tahoma" w:hAnsi="Tahoma" w:cs="Tahoma"/>
        </w:rPr>
      </w:pPr>
    </w:p>
    <w:p w14:paraId="4DA693F7"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0A8746AC" w14:textId="77777777" w:rsidR="009E1B44" w:rsidRPr="00076910" w:rsidRDefault="009E1B44" w:rsidP="000B1478">
      <w:pPr>
        <w:keepLines/>
        <w:widowControl w:val="0"/>
        <w:tabs>
          <w:tab w:val="left" w:pos="0"/>
        </w:tabs>
        <w:jc w:val="center"/>
        <w:rPr>
          <w:rFonts w:ascii="Tahoma" w:hAnsi="Tahoma" w:cs="Tahoma"/>
        </w:rPr>
      </w:pPr>
    </w:p>
    <w:p w14:paraId="02AEE318"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14:paraId="0A4AC273"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14:paraId="71126821" w14:textId="77777777" w:rsidR="00400411" w:rsidRPr="00FB2CFB" w:rsidRDefault="00400411" w:rsidP="00400411">
      <w:pPr>
        <w:keepLines/>
        <w:widowControl w:val="0"/>
        <w:numPr>
          <w:ilvl w:val="0"/>
          <w:numId w:val="13"/>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14:paraId="6A31AD37"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14:paraId="0ECF15FD"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14:paraId="398B39D1"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14:paraId="2D35D587" w14:textId="77777777" w:rsidR="00386072" w:rsidRPr="00076910" w:rsidRDefault="00386072"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14:paraId="054D6447"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14:paraId="050CAF2B"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14:paraId="52A8C103"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14:paraId="2F01795E"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6699C67D"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14:paraId="3460A438" w14:textId="77777777" w:rsidR="00921247"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14:paraId="7A88C704"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14:paraId="6C47DA03"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14:paraId="1B83A525"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14:paraId="24634041" w14:textId="77777777" w:rsidR="009E1B44" w:rsidRPr="00076910" w:rsidRDefault="009E1B44" w:rsidP="000B1478">
      <w:pPr>
        <w:keepLines/>
        <w:widowControl w:val="0"/>
        <w:numPr>
          <w:ilvl w:val="0"/>
          <w:numId w:val="13"/>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14:paraId="0EA4BFDA" w14:textId="77777777" w:rsidR="00B552F4" w:rsidRPr="00076910" w:rsidRDefault="00B552F4" w:rsidP="000B1478">
      <w:pPr>
        <w:keepLines/>
        <w:widowControl w:val="0"/>
        <w:numPr>
          <w:ilvl w:val="0"/>
          <w:numId w:val="13"/>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14:paraId="6160D78C"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14:paraId="482EDF2B"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B3A0F64"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14:paraId="5D6D60FE"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Polne ure dneva</w:t>
            </w:r>
          </w:p>
        </w:tc>
      </w:tr>
      <w:tr w:rsidR="003851A6" w:rsidRPr="00076910" w14:paraId="5DA8DF24"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493447DE"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14:paraId="75B5E1EB"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r w:rsidR="003851A6" w:rsidRPr="00076910" w14:paraId="61BAAA5E"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2856223"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14:paraId="4212AE6F"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14:paraId="13A0F156"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126D461"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14:paraId="59AE6D38"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18.00 h</w:t>
            </w:r>
          </w:p>
        </w:tc>
      </w:tr>
      <w:tr w:rsidR="003851A6" w:rsidRPr="00076910" w14:paraId="6F347E48"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0572A9D"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14:paraId="4B0A8F9E"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18.00 h</w:t>
            </w:r>
          </w:p>
        </w:tc>
      </w:tr>
      <w:tr w:rsidR="003851A6" w:rsidRPr="00076910" w14:paraId="501331BE"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4BDD80D9"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0BA4E5DE"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19.00 h</w:t>
            </w:r>
          </w:p>
        </w:tc>
      </w:tr>
      <w:tr w:rsidR="003851A6" w:rsidRPr="00076910" w14:paraId="3F56108B"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B68136E"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32BE086D"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14:paraId="370E5E2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63C58141"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2AFC95DF"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bl>
    <w:p w14:paraId="3D3E1B30"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p w14:paraId="12A5DC4D"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14:paraId="000143FA" w14:textId="77777777" w:rsidR="009E1B44" w:rsidRPr="00076910" w:rsidRDefault="009E1B44" w:rsidP="000B1478">
      <w:pPr>
        <w:keepLines/>
        <w:widowControl w:val="0"/>
        <w:numPr>
          <w:ilvl w:val="0"/>
          <w:numId w:val="13"/>
        </w:numPr>
        <w:tabs>
          <w:tab w:val="left" w:pos="1418"/>
          <w:tab w:val="left" w:pos="1702"/>
        </w:tabs>
        <w:jc w:val="both"/>
        <w:rPr>
          <w:rFonts w:ascii="Tahoma" w:hAnsi="Tahoma"/>
        </w:rPr>
      </w:pPr>
      <w:r w:rsidRPr="00076910">
        <w:rPr>
          <w:rFonts w:ascii="Tahoma" w:hAnsi="Tahoma"/>
        </w:rPr>
        <w:lastRenderedPageBreak/>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14:paraId="4B9984AB" w14:textId="77777777" w:rsidR="009E1B44" w:rsidRPr="00076910" w:rsidRDefault="009E1B44" w:rsidP="000B1478">
      <w:pPr>
        <w:keepLines/>
        <w:widowControl w:val="0"/>
        <w:numPr>
          <w:ilvl w:val="0"/>
          <w:numId w:val="13"/>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14:paraId="5B836C76"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BE4D87C"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14:paraId="75520348" w14:textId="77777777" w:rsidR="009E1B44" w:rsidRPr="00076910" w:rsidRDefault="009E1B44" w:rsidP="000B1478">
      <w:pPr>
        <w:keepLines/>
        <w:widowControl w:val="0"/>
        <w:tabs>
          <w:tab w:val="left" w:pos="709"/>
        </w:tabs>
        <w:jc w:val="both"/>
        <w:rPr>
          <w:rFonts w:ascii="Tahoma" w:hAnsi="Tahoma" w:cs="Tahoma"/>
        </w:rPr>
      </w:pPr>
    </w:p>
    <w:p w14:paraId="6654D31F"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5F3430BD" w14:textId="77777777" w:rsidR="009E1B44" w:rsidRPr="00076910" w:rsidRDefault="009E1B44" w:rsidP="000B1478">
      <w:pPr>
        <w:keepLines/>
        <w:widowControl w:val="0"/>
        <w:tabs>
          <w:tab w:val="left" w:pos="1418"/>
          <w:tab w:val="left" w:pos="1702"/>
        </w:tabs>
        <w:jc w:val="both"/>
        <w:rPr>
          <w:rFonts w:ascii="Tahoma" w:hAnsi="Tahoma" w:cs="Tahoma"/>
        </w:rPr>
      </w:pPr>
    </w:p>
    <w:p w14:paraId="703EB2C0" w14:textId="77777777"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14:paraId="305C65C3" w14:textId="77777777" w:rsidR="009E1B44" w:rsidRPr="00076910" w:rsidRDefault="009E1B44" w:rsidP="000B1478">
      <w:pPr>
        <w:keepLines/>
        <w:widowControl w:val="0"/>
        <w:numPr>
          <w:ilvl w:val="0"/>
          <w:numId w:val="16"/>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14:paraId="63B8C6F9" w14:textId="77777777" w:rsidR="00400411" w:rsidRPr="00FB2CFB" w:rsidRDefault="00400411" w:rsidP="00400411">
      <w:pPr>
        <w:keepLines/>
        <w:widowControl w:val="0"/>
        <w:numPr>
          <w:ilvl w:val="0"/>
          <w:numId w:val="16"/>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14:paraId="42B63631" w14:textId="77777777" w:rsidR="00B552F4" w:rsidRPr="00076910" w:rsidRDefault="00B552F4" w:rsidP="000B1478">
      <w:pPr>
        <w:keepLines/>
        <w:widowControl w:val="0"/>
        <w:numPr>
          <w:ilvl w:val="0"/>
          <w:numId w:val="16"/>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14:paraId="6349D9AE" w14:textId="77777777" w:rsidR="009E1B44"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14:paraId="2330C6EC" w14:textId="77777777" w:rsidR="004B5F66"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14:paraId="214C15FE" w14:textId="77777777" w:rsidR="009E1B44" w:rsidRPr="00076910" w:rsidRDefault="009E1B44" w:rsidP="000B1478">
      <w:pPr>
        <w:keepLines/>
        <w:widowControl w:val="0"/>
        <w:tabs>
          <w:tab w:val="left" w:pos="1418"/>
          <w:tab w:val="left" w:pos="1702"/>
        </w:tabs>
        <w:jc w:val="both"/>
        <w:rPr>
          <w:rFonts w:ascii="Tahoma" w:hAnsi="Tahoma" w:cs="Tahoma"/>
        </w:rPr>
      </w:pPr>
    </w:p>
    <w:p w14:paraId="7EF464F8"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14:paraId="00D28B0A" w14:textId="77777777" w:rsidR="00FE2DEF" w:rsidRPr="00076910" w:rsidRDefault="00FE2DEF" w:rsidP="000B1478">
      <w:pPr>
        <w:keepLines/>
        <w:widowControl w:val="0"/>
        <w:tabs>
          <w:tab w:val="left" w:pos="1418"/>
          <w:tab w:val="left" w:pos="1702"/>
        </w:tabs>
        <w:jc w:val="both"/>
        <w:rPr>
          <w:rFonts w:ascii="Tahoma" w:hAnsi="Tahoma" w:cs="Tahoma"/>
        </w:rPr>
      </w:pPr>
    </w:p>
    <w:p w14:paraId="282CA55F" w14:textId="77777777" w:rsidR="00283D55" w:rsidRPr="00432693" w:rsidRDefault="00283D55" w:rsidP="000B1478">
      <w:pPr>
        <w:keepLines/>
        <w:widowControl w:val="0"/>
        <w:numPr>
          <w:ilvl w:val="0"/>
          <w:numId w:val="12"/>
        </w:numPr>
        <w:tabs>
          <w:tab w:val="left" w:pos="540"/>
        </w:tabs>
        <w:jc w:val="center"/>
        <w:rPr>
          <w:rFonts w:ascii="Tahoma" w:hAnsi="Tahoma" w:cs="Tahoma"/>
        </w:rPr>
      </w:pPr>
      <w:r w:rsidRPr="00A73B7E">
        <w:rPr>
          <w:rFonts w:ascii="Tahoma" w:hAnsi="Tahoma" w:cs="Tahoma"/>
        </w:rPr>
        <w:t>FINANČNO ZAVAROVANJE</w:t>
      </w:r>
    </w:p>
    <w:p w14:paraId="53D103D4" w14:textId="77777777" w:rsidR="00283D55" w:rsidRPr="00076910" w:rsidRDefault="00283D55" w:rsidP="000B1478">
      <w:pPr>
        <w:keepLines/>
        <w:widowControl w:val="0"/>
        <w:tabs>
          <w:tab w:val="left" w:pos="1418"/>
          <w:tab w:val="left" w:pos="1702"/>
        </w:tabs>
        <w:jc w:val="both"/>
        <w:rPr>
          <w:rFonts w:ascii="Tahoma" w:hAnsi="Tahoma" w:cs="Tahoma"/>
        </w:rPr>
      </w:pPr>
    </w:p>
    <w:p w14:paraId="148CCAF3" w14:textId="77777777"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t>člen</w:t>
      </w:r>
    </w:p>
    <w:p w14:paraId="78528FDC" w14:textId="77777777" w:rsidR="00283D55" w:rsidRPr="00076910" w:rsidRDefault="00283D55" w:rsidP="000B1478">
      <w:pPr>
        <w:keepLines/>
        <w:widowControl w:val="0"/>
        <w:tabs>
          <w:tab w:val="left" w:pos="1418"/>
          <w:tab w:val="left" w:pos="1702"/>
        </w:tabs>
        <w:jc w:val="both"/>
        <w:rPr>
          <w:rFonts w:ascii="Tahoma" w:hAnsi="Tahoma" w:cs="Tahoma"/>
        </w:rPr>
      </w:pPr>
    </w:p>
    <w:p w14:paraId="1265E4FC" w14:textId="77777777" w:rsidR="00F1225D" w:rsidRDefault="00F1225D" w:rsidP="000B1478">
      <w:pPr>
        <w:keepLines/>
        <w:widowControl w:val="0"/>
        <w:jc w:val="both"/>
        <w:rPr>
          <w:rFonts w:ascii="Tahoma" w:hAnsi="Tahoma" w:cs="Tahoma"/>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EF6575">
        <w:rPr>
          <w:rFonts w:ascii="Tahoma" w:hAnsi="Tahoma" w:cs="Tahoma"/>
        </w:rPr>
        <w:t>sto dvajset</w:t>
      </w:r>
      <w:r w:rsidR="00D77041" w:rsidRPr="00076910">
        <w:rPr>
          <w:rFonts w:ascii="Tahoma" w:hAnsi="Tahoma" w:cs="Tahoma"/>
        </w:rPr>
        <w:t xml:space="preserve"> </w:t>
      </w:r>
      <w:r w:rsidR="00F03F82" w:rsidRPr="00076910">
        <w:rPr>
          <w:rFonts w:ascii="Tahoma" w:hAnsi="Tahoma" w:cs="Tahoma"/>
        </w:rPr>
        <w:t>(</w:t>
      </w:r>
      <w:r w:rsidR="00EF6575">
        <w:rPr>
          <w:rFonts w:ascii="Tahoma" w:hAnsi="Tahoma" w:cs="Tahoma"/>
        </w:rPr>
        <w:t>12</w:t>
      </w:r>
      <w:r w:rsidR="00DF2947">
        <w:rPr>
          <w:rFonts w:ascii="Tahoma" w:hAnsi="Tahoma" w:cs="Tahoma"/>
        </w:rPr>
        <w:t>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0D2C2C">
        <w:rPr>
          <w:rFonts w:ascii="Tahoma" w:hAnsi="Tahoma" w:cs="Tahoma"/>
        </w:rPr>
        <w:t>, določenega v 18. členu te pogodbe</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14:paraId="6A0E46F9" w14:textId="77777777" w:rsidR="00EF6575" w:rsidRPr="00076910" w:rsidRDefault="00EF6575" w:rsidP="000B1478">
      <w:pPr>
        <w:keepLines/>
        <w:widowControl w:val="0"/>
        <w:jc w:val="both"/>
        <w:rPr>
          <w:rFonts w:ascii="Tahoma" w:hAnsi="Tahoma" w:cs="Tahoma"/>
          <w:lang w:eastAsia="ko-KR"/>
        </w:rPr>
      </w:pPr>
    </w:p>
    <w:p w14:paraId="40C5BDD6" w14:textId="77777777" w:rsidR="00A3464E" w:rsidRPr="00076910" w:rsidRDefault="00A3464E" w:rsidP="000B1478">
      <w:pPr>
        <w:keepLines/>
        <w:widowControl w:val="0"/>
        <w:jc w:val="both"/>
        <w:rPr>
          <w:rFonts w:ascii="Tahoma" w:hAnsi="Tahoma" w:cs="Tahoma"/>
        </w:rPr>
      </w:pPr>
      <w:r w:rsidRPr="00076910">
        <w:rPr>
          <w:rFonts w:ascii="Tahoma" w:hAnsi="Tahoma" w:cs="Tahoma"/>
        </w:rPr>
        <w:t>V primeru, da naročnik delno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14:paraId="7D108C7C" w14:textId="77777777" w:rsidR="00A3464E" w:rsidRPr="00076910" w:rsidRDefault="00A3464E" w:rsidP="000B1478">
      <w:pPr>
        <w:keepLines/>
        <w:widowControl w:val="0"/>
        <w:tabs>
          <w:tab w:val="left" w:pos="1418"/>
          <w:tab w:val="left" w:pos="1702"/>
        </w:tabs>
        <w:jc w:val="both"/>
        <w:rPr>
          <w:rFonts w:ascii="Tahoma" w:hAnsi="Tahoma" w:cs="Tahoma"/>
        </w:rPr>
      </w:pPr>
    </w:p>
    <w:p w14:paraId="7EEA77C4" w14:textId="77777777"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14:paraId="04018AD3" w14:textId="77777777" w:rsidR="00283D55" w:rsidRPr="00076910" w:rsidRDefault="00283D55" w:rsidP="000B1478">
      <w:pPr>
        <w:keepLines/>
        <w:widowControl w:val="0"/>
        <w:tabs>
          <w:tab w:val="left" w:pos="1418"/>
          <w:tab w:val="left" w:pos="1702"/>
        </w:tabs>
        <w:jc w:val="both"/>
        <w:rPr>
          <w:rFonts w:ascii="Tahoma" w:hAnsi="Tahoma" w:cs="Tahoma"/>
        </w:rPr>
      </w:pPr>
    </w:p>
    <w:p w14:paraId="4A37746D" w14:textId="77777777" w:rsidR="00283D55" w:rsidRPr="00076910" w:rsidRDefault="00F1225D" w:rsidP="000B1478">
      <w:pPr>
        <w:keepLines/>
        <w:widowControl w:val="0"/>
        <w:numPr>
          <w:ilvl w:val="0"/>
          <w:numId w:val="14"/>
        </w:numPr>
        <w:jc w:val="center"/>
        <w:rPr>
          <w:rFonts w:ascii="Tahoma" w:hAnsi="Tahoma" w:cs="Tahoma"/>
        </w:rPr>
      </w:pPr>
      <w:r w:rsidRPr="00076910">
        <w:rPr>
          <w:rFonts w:ascii="Tahoma" w:hAnsi="Tahoma" w:cs="Tahoma"/>
        </w:rPr>
        <w:t>č</w:t>
      </w:r>
      <w:r w:rsidR="00283D55" w:rsidRPr="00076910">
        <w:rPr>
          <w:rFonts w:ascii="Tahoma" w:hAnsi="Tahoma" w:cs="Tahoma"/>
        </w:rPr>
        <w:t>len</w:t>
      </w:r>
    </w:p>
    <w:p w14:paraId="4C7A6724" w14:textId="77777777" w:rsidR="00F1225D" w:rsidRPr="00076910" w:rsidRDefault="00F1225D" w:rsidP="000B1478">
      <w:pPr>
        <w:keepLines/>
        <w:widowControl w:val="0"/>
        <w:rPr>
          <w:rFonts w:ascii="Tahoma" w:hAnsi="Tahoma" w:cs="Tahoma"/>
        </w:rPr>
      </w:pPr>
    </w:p>
    <w:p w14:paraId="0ED3BF5A" w14:textId="77777777" w:rsidR="00F1225D" w:rsidRPr="00076910" w:rsidRDefault="00F1225D" w:rsidP="007D2646">
      <w:pPr>
        <w:widowControl w:val="0"/>
        <w:jc w:val="both"/>
        <w:rPr>
          <w:rFonts w:ascii="Tahoma" w:hAnsi="Tahoma" w:cs="Tahoma"/>
          <w:strike/>
        </w:rPr>
      </w:pPr>
      <w:r w:rsidRPr="00076910">
        <w:rPr>
          <w:rFonts w:ascii="Tahoma" w:hAnsi="Tahoma" w:cs="Tahoma"/>
        </w:rPr>
        <w:t>Izvajalec mora naročniku</w:t>
      </w:r>
      <w:r w:rsidR="007C23D4">
        <w:rPr>
          <w:rFonts w:ascii="Tahoma" w:hAnsi="Tahoma" w:cs="Tahoma"/>
        </w:rPr>
        <w:t>,</w:t>
      </w:r>
      <w:r w:rsidRPr="00076910">
        <w:rPr>
          <w:rFonts w:ascii="Tahoma" w:hAnsi="Tahoma" w:cs="Tahoma"/>
        </w:rPr>
        <w:t xml:space="preserve"> takoj po podpisu zapisnika o sprejemu in izročitvi izvedenih del</w:t>
      </w:r>
      <w:r w:rsidR="007C23D4">
        <w:rPr>
          <w:rFonts w:ascii="Tahoma" w:hAnsi="Tahoma" w:cs="Tahoma"/>
        </w:rPr>
        <w:t>,</w:t>
      </w:r>
      <w:r w:rsidRPr="00076910">
        <w:rPr>
          <w:rFonts w:ascii="Tahoma" w:hAnsi="Tahoma" w:cs="Tahoma"/>
        </w:rPr>
        <w:t xml:space="preserve"> kot finančno zavarovanje za odpravo napak v garancijski dobi predložiti original bianko menice z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16588D" w:rsidRPr="00076910">
        <w:rPr>
          <w:rFonts w:ascii="Tahoma" w:hAnsi="Tahoma" w:cs="Tahoma"/>
        </w:rPr>
        <w:t>v</w:t>
      </w:r>
      <w:r w:rsidRPr="00076910">
        <w:rPr>
          <w:rFonts w:ascii="Tahoma" w:hAnsi="Tahoma" w:cs="Tahoma"/>
        </w:rPr>
        <w:t xml:space="preserve"> višin</w:t>
      </w:r>
      <w:r w:rsidR="0016588D" w:rsidRPr="00076910">
        <w:rPr>
          <w:rFonts w:ascii="Tahoma" w:hAnsi="Tahoma" w:cs="Tahoma"/>
        </w:rPr>
        <w:t>i pet odstotkov</w:t>
      </w:r>
      <w:r w:rsidRPr="00076910">
        <w:rPr>
          <w:rFonts w:ascii="Tahoma" w:hAnsi="Tahoma" w:cs="Tahoma"/>
        </w:rPr>
        <w:t xml:space="preserve"> </w:t>
      </w:r>
      <w:r w:rsidR="0016588D" w:rsidRPr="00076910">
        <w:rPr>
          <w:rFonts w:ascii="Tahoma" w:hAnsi="Tahoma" w:cs="Tahoma"/>
        </w:rPr>
        <w:t>(</w:t>
      </w:r>
      <w:r w:rsidRPr="00076910">
        <w:rPr>
          <w:rFonts w:ascii="Tahoma" w:hAnsi="Tahoma" w:cs="Tahoma"/>
        </w:rPr>
        <w:t>5 %</w:t>
      </w:r>
      <w:r w:rsidR="0016588D" w:rsidRPr="00076910">
        <w:rPr>
          <w:rFonts w:ascii="Tahoma" w:hAnsi="Tahoma" w:cs="Tahoma"/>
        </w:rPr>
        <w:t>)</w:t>
      </w:r>
      <w:r w:rsidRPr="00076910">
        <w:rPr>
          <w:rFonts w:ascii="Tahoma" w:hAnsi="Tahoma" w:cs="Tahoma"/>
        </w:rPr>
        <w:t xml:space="preserve"> pogodbene vrednosti </w:t>
      </w:r>
      <w:r w:rsidR="00DE7CAB" w:rsidRPr="00076910">
        <w:rPr>
          <w:rFonts w:ascii="Tahoma" w:hAnsi="Tahoma" w:cs="Tahoma"/>
        </w:rPr>
        <w:t>z</w:t>
      </w:r>
      <w:r w:rsidRPr="00076910">
        <w:rPr>
          <w:rFonts w:ascii="Tahoma" w:hAnsi="Tahoma" w:cs="Tahoma"/>
        </w:rPr>
        <w:t xml:space="preserve"> DDV in rokom veljavnosti </w:t>
      </w:r>
      <w:r w:rsidR="0016588D" w:rsidRPr="00076910">
        <w:rPr>
          <w:rFonts w:ascii="Tahoma" w:hAnsi="Tahoma" w:cs="Tahoma"/>
        </w:rPr>
        <w:t>še trideset (</w:t>
      </w:r>
      <w:r w:rsidRPr="00076910">
        <w:rPr>
          <w:rFonts w:ascii="Tahoma" w:hAnsi="Tahoma" w:cs="Tahoma"/>
        </w:rPr>
        <w:t>30</w:t>
      </w:r>
      <w:r w:rsidR="00B779B4" w:rsidRPr="00076910">
        <w:rPr>
          <w:rFonts w:ascii="Tahoma" w:hAnsi="Tahoma" w:cs="Tahoma"/>
        </w:rPr>
        <w:t>)</w:t>
      </w:r>
      <w:r w:rsidRPr="00076910">
        <w:rPr>
          <w:rFonts w:ascii="Tahoma" w:hAnsi="Tahoma" w:cs="Tahoma"/>
        </w:rPr>
        <w:t xml:space="preserve"> dni po preteku </w:t>
      </w:r>
      <w:r w:rsidR="00804ACA" w:rsidRPr="00076910">
        <w:rPr>
          <w:rFonts w:ascii="Tahoma" w:hAnsi="Tahoma" w:cs="Tahoma"/>
        </w:rPr>
        <w:t>najdaljšega garancijskega roka, določenega s pogodbo (torej mora veljati: celoten garancijski rok, določen v pogodbi + 30 (trideset) dni).</w:t>
      </w:r>
    </w:p>
    <w:p w14:paraId="6C60890E" w14:textId="77777777" w:rsidR="002532A6" w:rsidRPr="00076910" w:rsidRDefault="002532A6" w:rsidP="000B1478">
      <w:pPr>
        <w:keepLines/>
        <w:widowControl w:val="0"/>
        <w:tabs>
          <w:tab w:val="left" w:pos="1418"/>
          <w:tab w:val="left" w:pos="1702"/>
        </w:tabs>
        <w:jc w:val="both"/>
        <w:rPr>
          <w:rFonts w:ascii="Tahoma" w:hAnsi="Tahoma" w:cs="Tahoma"/>
        </w:rPr>
      </w:pPr>
    </w:p>
    <w:p w14:paraId="4E76C21D" w14:textId="77777777" w:rsidR="00A3464E" w:rsidRPr="00076910" w:rsidRDefault="00A3464E" w:rsidP="000B1478">
      <w:pPr>
        <w:keepLines/>
        <w:widowControl w:val="0"/>
        <w:jc w:val="both"/>
        <w:rPr>
          <w:rFonts w:ascii="Tahoma" w:hAnsi="Tahoma" w:cs="Tahoma"/>
        </w:rPr>
      </w:pPr>
      <w:r w:rsidRPr="00076910">
        <w:rPr>
          <w:rFonts w:ascii="Tahoma" w:hAnsi="Tahoma" w:cs="Tahoma"/>
        </w:rPr>
        <w:t xml:space="preserve">V primeru, da naročnik delno unovči finančno zavarovanje za odpravo napak v garancijski dobi, </w:t>
      </w:r>
      <w:r w:rsidR="0030587D" w:rsidRPr="00076910">
        <w:rPr>
          <w:rFonts w:ascii="Tahoma" w:hAnsi="Tahoma" w:cs="Tahoma"/>
        </w:rPr>
        <w:t xml:space="preserve">mu </w:t>
      </w:r>
      <w:r w:rsidRPr="00076910">
        <w:rPr>
          <w:rFonts w:ascii="Tahoma" w:hAnsi="Tahoma" w:cs="Tahoma"/>
        </w:rPr>
        <w:t>mora izvajalec nemudoma dostaviti novo finančno zavarovanje za odpravo nap</w:t>
      </w:r>
      <w:r w:rsidR="0030587D" w:rsidRPr="00076910">
        <w:rPr>
          <w:rFonts w:ascii="Tahoma" w:hAnsi="Tahoma" w:cs="Tahoma"/>
        </w:rPr>
        <w:t>ak v garancijski dobi</w:t>
      </w:r>
      <w:r w:rsidRPr="00076910">
        <w:rPr>
          <w:rFonts w:ascii="Tahoma" w:hAnsi="Tahoma" w:cs="Tahoma"/>
        </w:rPr>
        <w:t xml:space="preserve">. </w:t>
      </w:r>
    </w:p>
    <w:p w14:paraId="3D01BF42" w14:textId="77777777" w:rsidR="00C85A9B" w:rsidRPr="00076910" w:rsidRDefault="00C85A9B" w:rsidP="000B1478">
      <w:pPr>
        <w:keepLines/>
        <w:widowControl w:val="0"/>
        <w:tabs>
          <w:tab w:val="left" w:pos="1418"/>
          <w:tab w:val="left" w:pos="1702"/>
        </w:tabs>
        <w:jc w:val="both"/>
        <w:rPr>
          <w:rFonts w:ascii="Tahoma" w:hAnsi="Tahoma" w:cs="Tahoma"/>
        </w:rPr>
      </w:pPr>
    </w:p>
    <w:p w14:paraId="07130FF6" w14:textId="77777777" w:rsidR="001431C2" w:rsidRDefault="001431C2">
      <w:pPr>
        <w:rPr>
          <w:rFonts w:ascii="Tahoma" w:hAnsi="Tahoma" w:cs="Tahoma"/>
        </w:rPr>
      </w:pPr>
      <w:r>
        <w:rPr>
          <w:rFonts w:ascii="Tahoma" w:hAnsi="Tahoma" w:cs="Tahoma"/>
        </w:rPr>
        <w:br w:type="page"/>
      </w:r>
    </w:p>
    <w:p w14:paraId="015800B3" w14:textId="77777777"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lastRenderedPageBreak/>
        <w:t>člen</w:t>
      </w:r>
    </w:p>
    <w:p w14:paraId="281F8C93" w14:textId="77777777" w:rsidR="00283D55" w:rsidRPr="00076910" w:rsidRDefault="00283D55" w:rsidP="000B1478">
      <w:pPr>
        <w:keepLines/>
        <w:widowControl w:val="0"/>
        <w:tabs>
          <w:tab w:val="left" w:pos="1418"/>
          <w:tab w:val="left" w:pos="1702"/>
        </w:tabs>
        <w:jc w:val="both"/>
        <w:rPr>
          <w:rFonts w:ascii="Tahoma" w:hAnsi="Tahoma" w:cs="Tahoma"/>
          <w:b/>
        </w:rPr>
      </w:pPr>
    </w:p>
    <w:p w14:paraId="5D60AA0F" w14:textId="77777777"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14:paraId="6068F1CD" w14:textId="77777777" w:rsidR="00F77636" w:rsidRPr="00076910" w:rsidRDefault="00F77636" w:rsidP="000B1478">
      <w:pPr>
        <w:keepLines/>
        <w:widowControl w:val="0"/>
        <w:tabs>
          <w:tab w:val="left" w:pos="1418"/>
          <w:tab w:val="left" w:pos="1702"/>
        </w:tabs>
        <w:jc w:val="both"/>
        <w:rPr>
          <w:rFonts w:ascii="Tahoma" w:hAnsi="Tahoma" w:cs="Tahoma"/>
        </w:rPr>
      </w:pPr>
    </w:p>
    <w:p w14:paraId="351140A8" w14:textId="77777777" w:rsidR="009E1B44" w:rsidRPr="00CB4318" w:rsidRDefault="00C94CF2" w:rsidP="00492737">
      <w:pPr>
        <w:keepLines/>
        <w:widowControl w:val="0"/>
        <w:numPr>
          <w:ilvl w:val="0"/>
          <w:numId w:val="12"/>
        </w:numPr>
        <w:tabs>
          <w:tab w:val="left" w:pos="340"/>
        </w:tabs>
        <w:jc w:val="center"/>
        <w:rPr>
          <w:rFonts w:ascii="Tahoma" w:hAnsi="Tahoma" w:cs="Tahoma"/>
        </w:rPr>
      </w:pPr>
      <w:r w:rsidRPr="00076910">
        <w:rPr>
          <w:rFonts w:ascii="Tahoma" w:hAnsi="Tahoma" w:cs="Tahoma"/>
        </w:rPr>
        <w:t xml:space="preserve"> </w:t>
      </w:r>
      <w:r w:rsidR="009E1B44" w:rsidRPr="00CB4318">
        <w:rPr>
          <w:rFonts w:ascii="Tahoma" w:hAnsi="Tahoma" w:cs="Tahoma"/>
        </w:rPr>
        <w:t>ROK IZVEDBE POGODBENIH DEL</w:t>
      </w:r>
    </w:p>
    <w:p w14:paraId="71EA382E"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417A4408" w14:textId="77777777" w:rsidR="009E1B44" w:rsidRPr="00A73B7E" w:rsidRDefault="009E1B44" w:rsidP="000B1478">
      <w:pPr>
        <w:keepLines/>
        <w:widowControl w:val="0"/>
        <w:numPr>
          <w:ilvl w:val="0"/>
          <w:numId w:val="14"/>
        </w:numPr>
        <w:jc w:val="center"/>
        <w:rPr>
          <w:rFonts w:ascii="Tahoma" w:hAnsi="Tahoma" w:cs="Tahoma"/>
        </w:rPr>
      </w:pPr>
      <w:r w:rsidRPr="00A73B7E">
        <w:rPr>
          <w:rFonts w:ascii="Tahoma" w:hAnsi="Tahoma" w:cs="Tahoma"/>
        </w:rPr>
        <w:t>člen</w:t>
      </w:r>
    </w:p>
    <w:p w14:paraId="0A90C28C" w14:textId="77777777" w:rsidR="009E1B44" w:rsidRPr="00076910" w:rsidRDefault="009E1B44" w:rsidP="000B1478">
      <w:pPr>
        <w:keepLines/>
        <w:widowControl w:val="0"/>
        <w:tabs>
          <w:tab w:val="left" w:pos="1418"/>
          <w:tab w:val="left" w:pos="1702"/>
        </w:tabs>
        <w:rPr>
          <w:rFonts w:ascii="Tahoma" w:hAnsi="Tahoma" w:cs="Tahoma"/>
        </w:rPr>
      </w:pPr>
    </w:p>
    <w:p w14:paraId="6E842DF4" w14:textId="77777777" w:rsidR="001431C2" w:rsidRPr="00076910" w:rsidRDefault="001431C2" w:rsidP="001431C2">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14:paraId="5FE3D337" w14:textId="77777777" w:rsidR="001431C2" w:rsidRPr="00076910" w:rsidRDefault="001431C2" w:rsidP="001431C2">
      <w:pPr>
        <w:keepLines/>
        <w:widowControl w:val="0"/>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461"/>
        <w:gridCol w:w="1843"/>
        <w:gridCol w:w="2977"/>
      </w:tblGrid>
      <w:tr w:rsidR="001431C2" w:rsidRPr="00851E11" w14:paraId="350A5EE2" w14:textId="77777777" w:rsidTr="00CB4318">
        <w:trPr>
          <w:trHeight w:val="393"/>
        </w:trPr>
        <w:tc>
          <w:tcPr>
            <w:tcW w:w="4461" w:type="dxa"/>
            <w:vAlign w:val="center"/>
          </w:tcPr>
          <w:p w14:paraId="422ABC46" w14:textId="77777777" w:rsidR="001431C2" w:rsidRPr="00851E11" w:rsidRDefault="001431C2" w:rsidP="0047765A">
            <w:pPr>
              <w:keepLines/>
              <w:widowControl w:val="0"/>
              <w:jc w:val="center"/>
              <w:rPr>
                <w:rFonts w:ascii="Tahoma" w:hAnsi="Tahoma" w:cs="Tahoma"/>
                <w:bCs/>
              </w:rPr>
            </w:pPr>
            <w:r w:rsidRPr="00851E11">
              <w:rPr>
                <w:rFonts w:ascii="Tahoma" w:hAnsi="Tahoma" w:cs="Tahoma"/>
                <w:bCs/>
              </w:rPr>
              <w:t xml:space="preserve">Opis – </w:t>
            </w:r>
            <w:r w:rsidR="0047765A">
              <w:rPr>
                <w:rFonts w:ascii="Tahoma" w:hAnsi="Tahoma" w:cs="Tahoma"/>
                <w:bCs/>
              </w:rPr>
              <w:t>strojno inštalacijska</w:t>
            </w:r>
            <w:r w:rsidR="0047765A" w:rsidRPr="00076910">
              <w:rPr>
                <w:rFonts w:ascii="Tahoma" w:hAnsi="Tahoma" w:cs="Tahoma"/>
                <w:bCs/>
              </w:rPr>
              <w:t xml:space="preserve"> </w:t>
            </w:r>
            <w:r w:rsidRPr="00851E11">
              <w:rPr>
                <w:rFonts w:ascii="Tahoma" w:hAnsi="Tahoma" w:cs="Tahoma"/>
                <w:bCs/>
              </w:rPr>
              <w:t>dela</w:t>
            </w:r>
          </w:p>
        </w:tc>
        <w:tc>
          <w:tcPr>
            <w:tcW w:w="1843" w:type="dxa"/>
            <w:vAlign w:val="center"/>
          </w:tcPr>
          <w:p w14:paraId="7C85945B" w14:textId="77777777" w:rsidR="001431C2" w:rsidRPr="00851E11" w:rsidRDefault="001431C2" w:rsidP="00F56F85">
            <w:pPr>
              <w:keepLines/>
              <w:widowControl w:val="0"/>
              <w:jc w:val="center"/>
              <w:rPr>
                <w:rFonts w:ascii="Tahoma" w:hAnsi="Tahoma" w:cs="Tahoma"/>
                <w:bCs/>
              </w:rPr>
            </w:pPr>
            <w:r w:rsidRPr="00851E11">
              <w:rPr>
                <w:rFonts w:ascii="Tahoma" w:hAnsi="Tahoma" w:cs="Tahoma"/>
                <w:bCs/>
              </w:rPr>
              <w:t>Rok izvedbe v koledarskih dneh</w:t>
            </w:r>
          </w:p>
        </w:tc>
        <w:tc>
          <w:tcPr>
            <w:tcW w:w="2977" w:type="dxa"/>
            <w:vAlign w:val="center"/>
          </w:tcPr>
          <w:p w14:paraId="2B99597A" w14:textId="77777777" w:rsidR="001431C2" w:rsidRPr="00851E11" w:rsidRDefault="001431C2" w:rsidP="00F56F85">
            <w:pPr>
              <w:keepLines/>
              <w:widowControl w:val="0"/>
              <w:jc w:val="center"/>
              <w:rPr>
                <w:rFonts w:ascii="Tahoma" w:hAnsi="Tahoma" w:cs="Tahoma"/>
                <w:bCs/>
              </w:rPr>
            </w:pPr>
            <w:r w:rsidRPr="00851E11">
              <w:rPr>
                <w:rFonts w:ascii="Tahoma" w:hAnsi="Tahoma" w:cs="Tahoma"/>
                <w:bCs/>
              </w:rPr>
              <w:t>Predvideno obdobje izvajanja del</w:t>
            </w:r>
          </w:p>
        </w:tc>
      </w:tr>
      <w:tr w:rsidR="001431C2" w:rsidRPr="00E6604C" w14:paraId="11E0829E" w14:textId="77777777" w:rsidTr="00CB4318">
        <w:trPr>
          <w:trHeight w:val="864"/>
        </w:trPr>
        <w:tc>
          <w:tcPr>
            <w:tcW w:w="4461" w:type="dxa"/>
            <w:tcBorders>
              <w:top w:val="single" w:sz="4" w:space="0" w:color="auto"/>
              <w:left w:val="single" w:sz="4" w:space="0" w:color="auto"/>
              <w:bottom w:val="single" w:sz="4" w:space="0" w:color="auto"/>
              <w:right w:val="single" w:sz="4" w:space="0" w:color="auto"/>
            </w:tcBorders>
            <w:vAlign w:val="center"/>
          </w:tcPr>
          <w:p w14:paraId="69E6DB77" w14:textId="41419D43" w:rsidR="001431C2" w:rsidRPr="00851E11" w:rsidRDefault="00C769F9" w:rsidP="00232A1F">
            <w:pPr>
              <w:keepLines/>
              <w:widowControl w:val="0"/>
              <w:tabs>
                <w:tab w:val="left" w:pos="1418"/>
                <w:tab w:val="left" w:pos="1702"/>
              </w:tabs>
              <w:jc w:val="both"/>
              <w:rPr>
                <w:rFonts w:ascii="Tahoma" w:hAnsi="Tahoma" w:cs="Tahoma"/>
              </w:rPr>
            </w:pPr>
            <w:r w:rsidRPr="00C769F9">
              <w:rPr>
                <w:rFonts w:ascii="Tahoma" w:hAnsi="Tahoma" w:cs="Tahoma"/>
              </w:rPr>
              <w:t>30III-766-00 Obnova vročevoda T900 in parovoda T8001 na območju Korytkove in Japljeve ulice</w:t>
            </w:r>
          </w:p>
        </w:tc>
        <w:tc>
          <w:tcPr>
            <w:tcW w:w="1843" w:type="dxa"/>
            <w:tcBorders>
              <w:top w:val="single" w:sz="4" w:space="0" w:color="auto"/>
              <w:left w:val="single" w:sz="4" w:space="0" w:color="auto"/>
              <w:bottom w:val="single" w:sz="4" w:space="0" w:color="auto"/>
              <w:right w:val="single" w:sz="4" w:space="0" w:color="auto"/>
            </w:tcBorders>
            <w:vAlign w:val="center"/>
          </w:tcPr>
          <w:p w14:paraId="587E5C7D" w14:textId="77777777" w:rsidR="001431C2" w:rsidRPr="00E6604C" w:rsidRDefault="003968E4" w:rsidP="003968E4">
            <w:pPr>
              <w:keepLines/>
              <w:widowControl w:val="0"/>
              <w:jc w:val="center"/>
              <w:rPr>
                <w:rFonts w:ascii="Tahoma" w:hAnsi="Tahoma" w:cs="Tahoma"/>
                <w:bCs/>
              </w:rPr>
            </w:pPr>
            <w:r>
              <w:rPr>
                <w:rFonts w:ascii="Tahoma" w:hAnsi="Tahoma" w:cs="Tahoma"/>
                <w:bCs/>
              </w:rPr>
              <w:t>60</w:t>
            </w:r>
            <w:r w:rsidR="0009067D">
              <w:rPr>
                <w:rFonts w:ascii="Tahoma" w:hAnsi="Tahoma" w:cs="Tahoma"/>
                <w:bCs/>
              </w:rPr>
              <w:t xml:space="preserve"> (</w:t>
            </w:r>
            <w:r>
              <w:rPr>
                <w:rFonts w:ascii="Tahoma" w:hAnsi="Tahoma" w:cs="Tahoma"/>
                <w:bCs/>
              </w:rPr>
              <w:t>šest</w:t>
            </w:r>
            <w:r w:rsidR="0009067D">
              <w:rPr>
                <w:rFonts w:ascii="Tahoma" w:hAnsi="Tahoma" w:cs="Tahoma"/>
                <w:bCs/>
              </w:rPr>
              <w:t>deset) dni</w:t>
            </w:r>
          </w:p>
        </w:tc>
        <w:tc>
          <w:tcPr>
            <w:tcW w:w="2977" w:type="dxa"/>
            <w:tcBorders>
              <w:top w:val="single" w:sz="4" w:space="0" w:color="auto"/>
              <w:left w:val="single" w:sz="4" w:space="0" w:color="auto"/>
              <w:bottom w:val="single" w:sz="4" w:space="0" w:color="auto"/>
              <w:right w:val="single" w:sz="4" w:space="0" w:color="auto"/>
            </w:tcBorders>
            <w:vAlign w:val="center"/>
          </w:tcPr>
          <w:p w14:paraId="02AF15B5" w14:textId="77777777" w:rsidR="001431C2" w:rsidRPr="00E6604C" w:rsidRDefault="0009067D" w:rsidP="003968E4">
            <w:pPr>
              <w:keepLines/>
              <w:widowControl w:val="0"/>
              <w:jc w:val="center"/>
              <w:rPr>
                <w:rFonts w:ascii="Tahoma" w:hAnsi="Tahoma" w:cs="Tahoma"/>
                <w:bCs/>
              </w:rPr>
            </w:pPr>
            <w:r>
              <w:rPr>
                <w:rFonts w:ascii="Tahoma" w:hAnsi="Tahoma" w:cs="Tahoma"/>
                <w:bCs/>
              </w:rPr>
              <w:t xml:space="preserve">avgust 2023 – </w:t>
            </w:r>
            <w:r w:rsidR="003968E4">
              <w:rPr>
                <w:rFonts w:ascii="Tahoma" w:hAnsi="Tahoma" w:cs="Tahoma"/>
                <w:bCs/>
              </w:rPr>
              <w:t>november</w:t>
            </w:r>
            <w:r>
              <w:rPr>
                <w:rFonts w:ascii="Tahoma" w:hAnsi="Tahoma" w:cs="Tahoma"/>
                <w:bCs/>
              </w:rPr>
              <w:t xml:space="preserve"> 2023</w:t>
            </w:r>
          </w:p>
        </w:tc>
      </w:tr>
    </w:tbl>
    <w:p w14:paraId="6CFFB446" w14:textId="77777777" w:rsidR="00737879" w:rsidRDefault="00737879" w:rsidP="000B1478">
      <w:pPr>
        <w:keepLines/>
        <w:widowControl w:val="0"/>
        <w:tabs>
          <w:tab w:val="left" w:pos="1418"/>
          <w:tab w:val="left" w:pos="1702"/>
        </w:tabs>
        <w:rPr>
          <w:rFonts w:ascii="Tahoma" w:hAnsi="Tahoma" w:cs="Tahoma"/>
        </w:rPr>
      </w:pPr>
    </w:p>
    <w:p w14:paraId="28B3E036" w14:textId="77777777" w:rsidR="009E1B44" w:rsidRPr="00076910" w:rsidRDefault="00E30E64" w:rsidP="000B1478">
      <w:pPr>
        <w:keepLines/>
        <w:widowControl w:val="0"/>
        <w:tabs>
          <w:tab w:val="left" w:pos="4253"/>
        </w:tabs>
        <w:ind w:right="3"/>
        <w:jc w:val="both"/>
        <w:rPr>
          <w:rFonts w:ascii="Tahoma" w:hAnsi="Tahoma" w:cs="Tahoma"/>
        </w:rPr>
      </w:pPr>
      <w:r w:rsidRPr="00076910">
        <w:rPr>
          <w:rFonts w:ascii="Tahoma" w:hAnsi="Tahoma" w:cs="Tahoma"/>
        </w:rPr>
        <w:t xml:space="preserve">Izvajalec je dolžan </w:t>
      </w:r>
      <w:r w:rsidR="0030587D" w:rsidRPr="00076910">
        <w:rPr>
          <w:rFonts w:ascii="Tahoma" w:hAnsi="Tahoma" w:cs="Tahoma"/>
        </w:rPr>
        <w:t>za</w:t>
      </w:r>
      <w:r w:rsidRPr="00076910">
        <w:rPr>
          <w:rFonts w:ascii="Tahoma" w:hAnsi="Tahoma" w:cs="Tahoma"/>
        </w:rPr>
        <w:t>četi z deli v desetih (10) koledarskih dneh od sestave zapisnika o uvedbi izvajalca v delo</w:t>
      </w:r>
      <w:r w:rsidR="003851A6" w:rsidRPr="00076910">
        <w:rPr>
          <w:rFonts w:ascii="Tahoma" w:hAnsi="Tahoma" w:cs="Tahoma"/>
        </w:rPr>
        <w:t>.</w:t>
      </w:r>
      <w:r w:rsidRPr="00076910">
        <w:rPr>
          <w:rFonts w:ascii="Tahoma" w:hAnsi="Tahoma" w:cs="Tahoma"/>
        </w:rPr>
        <w:t xml:space="preserve"> </w:t>
      </w:r>
    </w:p>
    <w:p w14:paraId="17AD37FC" w14:textId="77777777" w:rsidR="009E1B44" w:rsidRPr="00076910" w:rsidRDefault="009E1B44" w:rsidP="000B1478">
      <w:pPr>
        <w:keepLines/>
        <w:widowControl w:val="0"/>
        <w:tabs>
          <w:tab w:val="left" w:pos="-180"/>
        </w:tabs>
        <w:jc w:val="both"/>
        <w:rPr>
          <w:rFonts w:ascii="Tahoma" w:hAnsi="Tahoma" w:cs="Tahoma"/>
        </w:rPr>
      </w:pPr>
    </w:p>
    <w:p w14:paraId="6B497325" w14:textId="77777777" w:rsidR="006F145C" w:rsidRPr="00076910" w:rsidRDefault="006F145C" w:rsidP="000B1478">
      <w:pPr>
        <w:keepLines/>
        <w:widowControl w:val="0"/>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810CE" w:rsidRPr="00076910">
        <w:rPr>
          <w:rFonts w:ascii="Tahoma" w:hAnsi="Tahoma" w:cs="Tahoma"/>
        </w:rPr>
        <w:t>aneks</w:t>
      </w:r>
      <w:r w:rsidRPr="00076910">
        <w:rPr>
          <w:rFonts w:ascii="Tahoma" w:hAnsi="Tahoma" w:cs="Tahoma"/>
        </w:rPr>
        <w:t xml:space="preserve"> k tej pogodbi. </w:t>
      </w:r>
    </w:p>
    <w:p w14:paraId="7BD33FE9" w14:textId="77777777" w:rsidR="00A6451D" w:rsidRPr="00076910" w:rsidRDefault="00A6451D" w:rsidP="000B1478">
      <w:pPr>
        <w:keepLines/>
        <w:widowControl w:val="0"/>
        <w:tabs>
          <w:tab w:val="left" w:pos="-180"/>
        </w:tabs>
        <w:jc w:val="both"/>
        <w:rPr>
          <w:rFonts w:ascii="Tahoma" w:hAnsi="Tahoma" w:cs="Tahoma"/>
        </w:rPr>
      </w:pPr>
    </w:p>
    <w:p w14:paraId="7247B604" w14:textId="77777777" w:rsidR="00F77636" w:rsidRPr="00076910" w:rsidRDefault="00C85A9B" w:rsidP="000B1478">
      <w:pPr>
        <w:keepLines/>
        <w:widowControl w:val="0"/>
        <w:numPr>
          <w:ilvl w:val="0"/>
          <w:numId w:val="12"/>
        </w:numPr>
        <w:tabs>
          <w:tab w:val="left" w:pos="540"/>
        </w:tabs>
        <w:jc w:val="center"/>
        <w:rPr>
          <w:rFonts w:ascii="Tahoma" w:hAnsi="Tahoma" w:cs="Tahoma"/>
        </w:rPr>
      </w:pPr>
      <w:r>
        <w:rPr>
          <w:rFonts w:ascii="Tahoma" w:hAnsi="Tahoma" w:cs="Tahoma"/>
        </w:rPr>
        <w:t>GARANCIJSKI ROK</w:t>
      </w:r>
    </w:p>
    <w:p w14:paraId="441EB8B4" w14:textId="77777777" w:rsidR="00F77636" w:rsidRPr="00076910" w:rsidRDefault="00F77636" w:rsidP="000B1478">
      <w:pPr>
        <w:keepLines/>
        <w:widowControl w:val="0"/>
        <w:tabs>
          <w:tab w:val="left" w:pos="709"/>
          <w:tab w:val="left" w:pos="1702"/>
        </w:tabs>
        <w:ind w:left="1701" w:hanging="1701"/>
        <w:rPr>
          <w:rFonts w:ascii="Tahoma" w:hAnsi="Tahoma" w:cs="Tahoma"/>
        </w:rPr>
      </w:pPr>
    </w:p>
    <w:p w14:paraId="69A0B7F7" w14:textId="77777777"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14:paraId="55BE721E" w14:textId="77777777" w:rsidR="00F77636" w:rsidRPr="00076910" w:rsidRDefault="00F77636" w:rsidP="000B1478">
      <w:pPr>
        <w:keepLines/>
        <w:widowControl w:val="0"/>
        <w:tabs>
          <w:tab w:val="left" w:pos="0"/>
        </w:tabs>
        <w:jc w:val="center"/>
        <w:rPr>
          <w:rFonts w:ascii="Tahoma" w:hAnsi="Tahoma" w:cs="Tahoma"/>
        </w:rPr>
      </w:pPr>
    </w:p>
    <w:p w14:paraId="062CDE9D" w14:textId="77777777" w:rsidR="00F77636" w:rsidRDefault="00F77636" w:rsidP="007E3EE5">
      <w:pPr>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00000FBE" w:rsidRPr="00FB2CFB">
        <w:rPr>
          <w:rFonts w:ascii="Tahoma" w:hAnsi="Tahoma" w:cs="Tahoma"/>
        </w:rPr>
        <w:t>Garancijski rok teče od datuma uspešno opravljenega prevzema izvedenih del, ki se opravi z zapisnikom o sprejemu in izročitvi izvedenih del.</w:t>
      </w:r>
    </w:p>
    <w:p w14:paraId="0264EE3A" w14:textId="77777777" w:rsidR="00B1517B" w:rsidRPr="00076910" w:rsidRDefault="00B1517B" w:rsidP="007E3EE5">
      <w:pPr>
        <w:widowControl w:val="0"/>
        <w:tabs>
          <w:tab w:val="left" w:pos="709"/>
          <w:tab w:val="left" w:pos="1702"/>
        </w:tabs>
        <w:jc w:val="both"/>
        <w:rPr>
          <w:rFonts w:ascii="Tahoma" w:hAnsi="Tahoma" w:cs="Tahoma"/>
        </w:rPr>
      </w:pPr>
    </w:p>
    <w:p w14:paraId="7513DB98" w14:textId="77777777" w:rsidR="00F77636" w:rsidRPr="00076910" w:rsidRDefault="00F77636" w:rsidP="000B1478">
      <w:pPr>
        <w:keepLines/>
        <w:widowControl w:val="0"/>
        <w:tabs>
          <w:tab w:val="left" w:pos="1418"/>
          <w:tab w:val="left" w:pos="1702"/>
        </w:tabs>
        <w:jc w:val="both"/>
        <w:rPr>
          <w:rFonts w:ascii="Tahoma" w:hAnsi="Tahoma" w:cs="Tahoma"/>
        </w:rPr>
      </w:pPr>
      <w:r w:rsidRPr="00076910">
        <w:rPr>
          <w:rFonts w:ascii="Tahoma" w:hAnsi="Tahoma" w:cs="Tahoma"/>
        </w:rPr>
        <w:t xml:space="preserve">Garancijske listine proizvajalca opreme in industrijskih izdelkov ter druge listine, ki so po veljavnih predpisih obvezne, preda izvajalec naročniku do podpisa </w:t>
      </w:r>
      <w:r w:rsidR="00513D52" w:rsidRPr="00076910">
        <w:rPr>
          <w:rFonts w:ascii="Tahoma" w:hAnsi="Tahoma" w:cs="Tahoma"/>
        </w:rPr>
        <w:t>z</w:t>
      </w:r>
      <w:r w:rsidRPr="00076910">
        <w:rPr>
          <w:rFonts w:ascii="Tahoma" w:hAnsi="Tahoma" w:cs="Tahoma"/>
        </w:rPr>
        <w:t>apisnika o sprejemu in izročitvi izvedenih del.</w:t>
      </w:r>
    </w:p>
    <w:p w14:paraId="15DC3CBA" w14:textId="77777777" w:rsidR="00F77636" w:rsidRPr="00076910" w:rsidRDefault="00F77636" w:rsidP="000B1478">
      <w:pPr>
        <w:keepLines/>
        <w:widowControl w:val="0"/>
        <w:tabs>
          <w:tab w:val="left" w:pos="1418"/>
          <w:tab w:val="left" w:pos="1702"/>
        </w:tabs>
        <w:jc w:val="both"/>
        <w:rPr>
          <w:rFonts w:ascii="Tahoma" w:hAnsi="Tahoma" w:cs="Tahoma"/>
        </w:rPr>
      </w:pPr>
    </w:p>
    <w:p w14:paraId="3D126258" w14:textId="77777777"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14:paraId="05539B58" w14:textId="77777777" w:rsidR="00F77636" w:rsidRPr="00076910" w:rsidRDefault="00F77636" w:rsidP="000B1478">
      <w:pPr>
        <w:keepLines/>
        <w:widowControl w:val="0"/>
        <w:numPr>
          <w:ilvl w:val="12"/>
          <w:numId w:val="0"/>
        </w:numPr>
        <w:tabs>
          <w:tab w:val="left" w:pos="1418"/>
          <w:tab w:val="left" w:pos="1702"/>
        </w:tabs>
        <w:rPr>
          <w:rFonts w:ascii="Tahoma" w:hAnsi="Tahoma" w:cs="Tahoma"/>
        </w:rPr>
      </w:pPr>
    </w:p>
    <w:p w14:paraId="737B3C7B" w14:textId="77777777"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sidR="007C23D4">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sidR="006B6BFF">
        <w:rPr>
          <w:rFonts w:ascii="Tahoma" w:hAnsi="Tahoma" w:cs="Tahoma"/>
        </w:rPr>
        <w:t>petnajstih</w:t>
      </w:r>
      <w:r w:rsidR="006B6BFF" w:rsidRPr="00076910">
        <w:rPr>
          <w:rFonts w:ascii="Tahoma" w:hAnsi="Tahoma" w:cs="Tahoma"/>
        </w:rPr>
        <w:t xml:space="preserve"> </w:t>
      </w:r>
      <w:r w:rsidRPr="00076910">
        <w:rPr>
          <w:rFonts w:ascii="Tahoma" w:hAnsi="Tahoma" w:cs="Tahoma"/>
        </w:rPr>
        <w:t>(</w:t>
      </w:r>
      <w:r w:rsidR="006B6BFF">
        <w:rPr>
          <w:rFonts w:ascii="Tahoma" w:hAnsi="Tahoma" w:cs="Tahoma"/>
        </w:rPr>
        <w:t>15</w:t>
      </w:r>
      <w:r w:rsidRPr="00076910">
        <w:rPr>
          <w:rFonts w:ascii="Tahoma" w:hAnsi="Tahoma" w:cs="Tahoma"/>
        </w:rPr>
        <w:t>) dneh, ko ga naročnik pisno obvesti o nastali napaki.</w:t>
      </w:r>
    </w:p>
    <w:p w14:paraId="59CC3FC1" w14:textId="77777777" w:rsidR="00F77636" w:rsidRPr="00076910" w:rsidRDefault="00F77636" w:rsidP="000B1478">
      <w:pPr>
        <w:keepLines/>
        <w:widowControl w:val="0"/>
        <w:tabs>
          <w:tab w:val="left" w:pos="709"/>
          <w:tab w:val="left" w:pos="1702"/>
        </w:tabs>
        <w:jc w:val="both"/>
        <w:rPr>
          <w:rFonts w:ascii="Tahoma" w:hAnsi="Tahoma" w:cs="Tahoma"/>
        </w:rPr>
      </w:pPr>
    </w:p>
    <w:p w14:paraId="0BB6BFBC" w14:textId="77777777"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izvajalec v času</w:t>
      </w:r>
      <w:r w:rsidR="00A6061B" w:rsidRPr="00076910">
        <w:rPr>
          <w:rFonts w:ascii="Tahoma" w:hAnsi="Tahoma" w:cs="Tahoma"/>
        </w:rPr>
        <w:t xml:space="preserve"> iz prejšnjega odstavka</w:t>
      </w:r>
      <w:r w:rsidRPr="00076910">
        <w:rPr>
          <w:rFonts w:ascii="Tahoma" w:hAnsi="Tahoma" w:cs="Tahoma"/>
        </w:rPr>
        <w:t xml:space="preserve"> ne odstrani pomanjkljivosti ali se z naročnikom ne dogovori za nov rok odstranitve, jih bo po načelu dobrega gospodar</w:t>
      </w:r>
      <w:r w:rsidR="00513D52" w:rsidRPr="00076910">
        <w:rPr>
          <w:rFonts w:ascii="Tahoma" w:hAnsi="Tahoma" w:cs="Tahoma"/>
        </w:rPr>
        <w:t>stvenika</w:t>
      </w:r>
      <w:r w:rsidRPr="00076910">
        <w:rPr>
          <w:rFonts w:ascii="Tahoma" w:hAnsi="Tahoma" w:cs="Tahoma"/>
        </w:rPr>
        <w:t xml:space="preserve"> odpravil </w:t>
      </w:r>
      <w:r w:rsidR="003F5A9B" w:rsidRPr="00076910">
        <w:rPr>
          <w:rFonts w:ascii="Tahoma" w:hAnsi="Tahoma" w:cs="Tahoma"/>
        </w:rPr>
        <w:t xml:space="preserve">naročnik </w:t>
      </w:r>
      <w:r w:rsidRPr="00076910">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A90D01">
        <w:rPr>
          <w:rFonts w:ascii="Tahoma" w:hAnsi="Tahoma" w:cs="Tahoma"/>
        </w:rPr>
        <w:t>.</w:t>
      </w:r>
    </w:p>
    <w:p w14:paraId="7CE642FE" w14:textId="77777777" w:rsidR="00342C69" w:rsidRPr="00076910" w:rsidRDefault="00342C69" w:rsidP="000B1478">
      <w:pPr>
        <w:keepLines/>
        <w:widowControl w:val="0"/>
        <w:tabs>
          <w:tab w:val="left" w:pos="709"/>
          <w:tab w:val="left" w:pos="1702"/>
        </w:tabs>
        <w:jc w:val="both"/>
        <w:rPr>
          <w:rFonts w:ascii="Tahoma" w:hAnsi="Tahoma" w:cs="Tahoma"/>
        </w:rPr>
      </w:pPr>
    </w:p>
    <w:p w14:paraId="28A51737" w14:textId="77777777" w:rsidR="00B1517B" w:rsidRDefault="00B1517B">
      <w:pPr>
        <w:rPr>
          <w:rFonts w:ascii="Tahoma" w:hAnsi="Tahoma" w:cs="Tahoma"/>
        </w:rPr>
      </w:pPr>
      <w:r>
        <w:rPr>
          <w:rFonts w:ascii="Tahoma" w:hAnsi="Tahoma" w:cs="Tahoma"/>
        </w:rPr>
        <w:br w:type="page"/>
      </w:r>
    </w:p>
    <w:p w14:paraId="60786614" w14:textId="77777777" w:rsidR="00F77636" w:rsidRPr="00076910" w:rsidRDefault="00F77636" w:rsidP="000B1478">
      <w:pPr>
        <w:keepLines/>
        <w:widowControl w:val="0"/>
        <w:numPr>
          <w:ilvl w:val="0"/>
          <w:numId w:val="12"/>
        </w:numPr>
        <w:tabs>
          <w:tab w:val="left" w:pos="540"/>
        </w:tabs>
        <w:jc w:val="center"/>
        <w:rPr>
          <w:rFonts w:ascii="Tahoma" w:hAnsi="Tahoma" w:cs="Tahoma"/>
        </w:rPr>
      </w:pPr>
      <w:r w:rsidRPr="00076910">
        <w:rPr>
          <w:rFonts w:ascii="Tahoma" w:hAnsi="Tahoma" w:cs="Tahoma"/>
        </w:rPr>
        <w:lastRenderedPageBreak/>
        <w:t>ZAVAROVANJE ODGOVORNOSTI</w:t>
      </w:r>
    </w:p>
    <w:p w14:paraId="05F109F3" w14:textId="77777777" w:rsidR="00F77636" w:rsidRPr="00076910" w:rsidRDefault="00F77636" w:rsidP="000B1478">
      <w:pPr>
        <w:keepLines/>
        <w:widowControl w:val="0"/>
        <w:tabs>
          <w:tab w:val="left" w:pos="1418"/>
          <w:tab w:val="left" w:pos="1702"/>
        </w:tabs>
        <w:jc w:val="both"/>
        <w:rPr>
          <w:rFonts w:ascii="Tahoma" w:hAnsi="Tahoma" w:cs="Tahoma"/>
        </w:rPr>
      </w:pPr>
    </w:p>
    <w:p w14:paraId="0B176C59" w14:textId="77777777"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14:paraId="1CA4473C" w14:textId="77777777" w:rsidR="00F77636" w:rsidRPr="00076910" w:rsidRDefault="00F77636" w:rsidP="000B1478">
      <w:pPr>
        <w:keepLines/>
        <w:widowControl w:val="0"/>
        <w:tabs>
          <w:tab w:val="left" w:pos="1418"/>
          <w:tab w:val="left" w:pos="1702"/>
        </w:tabs>
        <w:jc w:val="both"/>
        <w:rPr>
          <w:rFonts w:ascii="Tahoma" w:hAnsi="Tahoma" w:cs="Tahoma"/>
        </w:rPr>
      </w:pPr>
    </w:p>
    <w:p w14:paraId="654D8569" w14:textId="77777777"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3F5A9B" w:rsidRPr="00076910">
        <w:rPr>
          <w:rFonts w:ascii="Tahoma" w:hAnsi="Tahoma" w:cs="Tahoma"/>
        </w:rPr>
        <w:t>zakona</w:t>
      </w:r>
      <w:r w:rsidR="002810CE" w:rsidRPr="00076910">
        <w:rPr>
          <w:rFonts w:ascii="Tahoma" w:hAnsi="Tahoma" w:cs="Tahoma"/>
        </w:rPr>
        <w:t>, ki ureja gradnjo,</w:t>
      </w:r>
      <w:r w:rsidRPr="00076910">
        <w:rPr>
          <w:rFonts w:ascii="Tahoma" w:hAnsi="Tahoma" w:cs="Tahoma"/>
        </w:rPr>
        <w:t xml:space="preserve"> za ves čas veljavnosti te pogodbe. Izvajalec je dolžan sproti ažurirati zavarovalno polico in o spremembah </w:t>
      </w:r>
      <w:r w:rsidR="002810CE" w:rsidRPr="00076910">
        <w:rPr>
          <w:rFonts w:ascii="Tahoma" w:hAnsi="Tahoma" w:cs="Tahoma"/>
        </w:rPr>
        <w:t xml:space="preserve">sproti </w:t>
      </w:r>
      <w:r w:rsidRPr="00076910">
        <w:rPr>
          <w:rFonts w:ascii="Tahoma" w:hAnsi="Tahoma" w:cs="Tahoma"/>
        </w:rPr>
        <w:t>obveščati naročnika.</w:t>
      </w:r>
    </w:p>
    <w:p w14:paraId="6A040B52" w14:textId="77777777" w:rsidR="006D72CC" w:rsidRPr="00076910" w:rsidRDefault="006D72CC" w:rsidP="000B1478">
      <w:pPr>
        <w:keepLines/>
        <w:widowControl w:val="0"/>
        <w:tabs>
          <w:tab w:val="left" w:pos="709"/>
          <w:tab w:val="left" w:pos="1702"/>
        </w:tabs>
        <w:jc w:val="both"/>
        <w:rPr>
          <w:rFonts w:ascii="Tahoma" w:hAnsi="Tahoma" w:cs="Tahoma"/>
        </w:rPr>
      </w:pPr>
    </w:p>
    <w:p w14:paraId="3833447F" w14:textId="77777777" w:rsidR="006D72CC" w:rsidRPr="00076910" w:rsidRDefault="006D72CC" w:rsidP="000B1478">
      <w:pPr>
        <w:keepLines/>
        <w:widowControl w:val="0"/>
        <w:numPr>
          <w:ilvl w:val="0"/>
          <w:numId w:val="12"/>
        </w:numPr>
        <w:tabs>
          <w:tab w:val="left" w:pos="540"/>
        </w:tabs>
        <w:jc w:val="center"/>
        <w:rPr>
          <w:rFonts w:ascii="Tahoma" w:hAnsi="Tahoma" w:cs="Tahoma"/>
        </w:rPr>
      </w:pPr>
      <w:r w:rsidRPr="00076910">
        <w:rPr>
          <w:rFonts w:ascii="Tahoma" w:hAnsi="Tahoma" w:cs="Tahoma"/>
        </w:rPr>
        <w:t>IZROČITEV ZGRAJENEGA OBJEKTA</w:t>
      </w:r>
    </w:p>
    <w:p w14:paraId="21D791B5" w14:textId="77777777" w:rsidR="006D72CC" w:rsidRPr="00076910" w:rsidRDefault="006D72CC" w:rsidP="000B1478">
      <w:pPr>
        <w:keepLines/>
        <w:widowControl w:val="0"/>
        <w:tabs>
          <w:tab w:val="left" w:pos="1418"/>
          <w:tab w:val="left" w:pos="1702"/>
        </w:tabs>
        <w:jc w:val="both"/>
        <w:rPr>
          <w:rFonts w:ascii="Tahoma" w:hAnsi="Tahoma" w:cs="Tahoma"/>
        </w:rPr>
      </w:pPr>
    </w:p>
    <w:p w14:paraId="65FD90DD" w14:textId="77777777" w:rsidR="006D72CC" w:rsidRPr="00076910" w:rsidRDefault="006D72CC" w:rsidP="000B1478">
      <w:pPr>
        <w:keepLines/>
        <w:widowControl w:val="0"/>
        <w:numPr>
          <w:ilvl w:val="0"/>
          <w:numId w:val="14"/>
        </w:numPr>
        <w:jc w:val="center"/>
        <w:rPr>
          <w:rFonts w:ascii="Tahoma" w:hAnsi="Tahoma" w:cs="Tahoma"/>
        </w:rPr>
      </w:pPr>
      <w:r w:rsidRPr="00076910">
        <w:rPr>
          <w:rFonts w:ascii="Tahoma" w:hAnsi="Tahoma" w:cs="Tahoma"/>
        </w:rPr>
        <w:t>člen</w:t>
      </w:r>
    </w:p>
    <w:p w14:paraId="4BAB4C65" w14:textId="77777777" w:rsidR="006D72CC" w:rsidRPr="00076910" w:rsidRDefault="006D72CC" w:rsidP="000B1478">
      <w:pPr>
        <w:keepLines/>
        <w:widowControl w:val="0"/>
        <w:tabs>
          <w:tab w:val="left" w:pos="1418"/>
          <w:tab w:val="left" w:pos="1702"/>
        </w:tabs>
        <w:jc w:val="both"/>
        <w:rPr>
          <w:rFonts w:ascii="Tahoma" w:hAnsi="Tahoma" w:cs="Tahoma"/>
        </w:rPr>
      </w:pPr>
    </w:p>
    <w:p w14:paraId="059E9DEE" w14:textId="77777777" w:rsidR="006D72CC" w:rsidRPr="00076910" w:rsidRDefault="006D72CC" w:rsidP="000B1478">
      <w:pPr>
        <w:keepLines/>
        <w:widowControl w:val="0"/>
        <w:tabs>
          <w:tab w:val="left" w:pos="709"/>
          <w:tab w:val="left" w:pos="1702"/>
        </w:tabs>
        <w:jc w:val="both"/>
        <w:rPr>
          <w:rFonts w:ascii="Tahoma" w:hAnsi="Tahoma" w:cs="Tahoma"/>
        </w:rPr>
      </w:pPr>
      <w:r w:rsidRPr="00076910">
        <w:rPr>
          <w:rFonts w:ascii="Tahoma" w:hAnsi="Tahoma" w:cs="Tahoma"/>
        </w:rPr>
        <w:t xml:space="preserve">S podpisom </w:t>
      </w:r>
      <w:r w:rsidR="00DD4088" w:rsidRPr="00076910">
        <w:rPr>
          <w:rFonts w:ascii="Tahoma" w:hAnsi="Tahoma" w:cs="Tahoma"/>
        </w:rPr>
        <w:t>z</w:t>
      </w:r>
      <w:r w:rsidRPr="00076910">
        <w:rPr>
          <w:rFonts w:ascii="Tahoma" w:hAnsi="Tahoma" w:cs="Tahoma"/>
        </w:rPr>
        <w:t xml:space="preserve">apisnika o sprejemu in izročitvi </w:t>
      </w:r>
      <w:r w:rsidR="006B6BFF">
        <w:rPr>
          <w:rFonts w:ascii="Tahoma" w:hAnsi="Tahoma" w:cs="Tahoma"/>
        </w:rPr>
        <w:t xml:space="preserve">izvedenih </w:t>
      </w:r>
      <w:r w:rsidRPr="00076910">
        <w:rPr>
          <w:rFonts w:ascii="Tahoma" w:hAnsi="Tahoma" w:cs="Tahoma"/>
        </w:rPr>
        <w:t xml:space="preserve">del naročnik prevzame dela oziroma zgrajeni objekt od izvajalca. Pogoj za podpis </w:t>
      </w:r>
      <w:r w:rsidR="00DD4088" w:rsidRPr="00076910">
        <w:rPr>
          <w:rFonts w:ascii="Tahoma" w:hAnsi="Tahoma" w:cs="Tahoma"/>
        </w:rPr>
        <w:t>z</w:t>
      </w:r>
      <w:r w:rsidRPr="00076910">
        <w:rPr>
          <w:rFonts w:ascii="Tahoma" w:hAnsi="Tahoma" w:cs="Tahoma"/>
        </w:rPr>
        <w:t>apisnika o sprejemu in izročitvi izvedenih del je zaključek pogodbenih del in uspešno opravljen interni tehnični pregled</w:t>
      </w:r>
      <w:r w:rsidR="00B84BB4">
        <w:rPr>
          <w:rFonts w:ascii="Tahoma" w:hAnsi="Tahoma" w:cs="Tahoma"/>
        </w:rPr>
        <w:t>.</w:t>
      </w:r>
      <w:r w:rsidRPr="00076910">
        <w:rPr>
          <w:rFonts w:ascii="Tahoma" w:hAnsi="Tahoma" w:cs="Tahoma"/>
        </w:rPr>
        <w:t xml:space="preserve"> Potrditev končne situacije pa pomeni dokončni obračun opravljenih del.</w:t>
      </w:r>
    </w:p>
    <w:p w14:paraId="311D61C5" w14:textId="77777777" w:rsidR="00A3464E" w:rsidRPr="00076910" w:rsidRDefault="00A3464E" w:rsidP="000B1478">
      <w:pPr>
        <w:keepLines/>
        <w:widowControl w:val="0"/>
        <w:tabs>
          <w:tab w:val="left" w:pos="709"/>
          <w:tab w:val="left" w:pos="1702"/>
        </w:tabs>
        <w:jc w:val="both"/>
        <w:rPr>
          <w:rFonts w:ascii="Tahoma" w:hAnsi="Tahoma" w:cs="Tahoma"/>
        </w:rPr>
      </w:pPr>
    </w:p>
    <w:p w14:paraId="4F3C7FC8"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14:paraId="5EFF04DB"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786A204B"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1A65DC2D" w14:textId="77777777" w:rsidR="009E1B44" w:rsidRPr="00076910" w:rsidRDefault="009E1B44" w:rsidP="000B1478">
      <w:pPr>
        <w:keepLines/>
        <w:widowControl w:val="0"/>
        <w:tabs>
          <w:tab w:val="left" w:pos="0"/>
        </w:tabs>
        <w:jc w:val="center"/>
        <w:rPr>
          <w:rFonts w:ascii="Tahoma" w:hAnsi="Tahoma" w:cs="Tahoma"/>
        </w:rPr>
      </w:pPr>
    </w:p>
    <w:p w14:paraId="50BC78CC"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14:paraId="69730AC4"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7D70E72D" w14:textId="77777777"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14:paraId="6F61B1B7" w14:textId="77777777" w:rsidR="009E1B44" w:rsidRPr="00076910" w:rsidRDefault="009E1B44" w:rsidP="000B1478">
      <w:pPr>
        <w:keepLines/>
        <w:widowControl w:val="0"/>
        <w:tabs>
          <w:tab w:val="left" w:pos="567"/>
          <w:tab w:val="left" w:pos="709"/>
          <w:tab w:val="left" w:pos="1702"/>
        </w:tabs>
        <w:jc w:val="both"/>
        <w:rPr>
          <w:rFonts w:ascii="Tahoma" w:hAnsi="Tahoma" w:cs="Tahoma"/>
        </w:rPr>
      </w:pPr>
    </w:p>
    <w:p w14:paraId="11EBA9CD" w14:textId="77777777"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14:paraId="18DDDBBE" w14:textId="77777777" w:rsidR="00B2201B" w:rsidRPr="00076910" w:rsidRDefault="00B2201B" w:rsidP="000B1478">
      <w:pPr>
        <w:keepLines/>
        <w:widowControl w:val="0"/>
        <w:tabs>
          <w:tab w:val="left" w:pos="567"/>
          <w:tab w:val="left" w:pos="1418"/>
          <w:tab w:val="left" w:pos="1702"/>
        </w:tabs>
        <w:jc w:val="both"/>
        <w:rPr>
          <w:rFonts w:ascii="Tahoma" w:hAnsi="Tahoma" w:cs="Tahoma"/>
        </w:rPr>
      </w:pPr>
    </w:p>
    <w:p w14:paraId="1243B954"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4B2992EC"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14F6458C" w14:textId="77777777" w:rsidR="00B2201B" w:rsidRPr="00076910" w:rsidRDefault="00B2201B" w:rsidP="000B1478">
      <w:pPr>
        <w:keepLines/>
        <w:widowControl w:val="0"/>
        <w:numPr>
          <w:ilvl w:val="0"/>
          <w:numId w:val="14"/>
        </w:numPr>
        <w:jc w:val="center"/>
        <w:rPr>
          <w:rFonts w:ascii="Tahoma" w:hAnsi="Tahoma" w:cs="Tahoma"/>
        </w:rPr>
      </w:pPr>
      <w:r w:rsidRPr="00076910">
        <w:rPr>
          <w:rFonts w:ascii="Tahoma" w:hAnsi="Tahoma" w:cs="Tahoma"/>
        </w:rPr>
        <w:t>člen</w:t>
      </w:r>
    </w:p>
    <w:p w14:paraId="46D6CF38" w14:textId="77777777" w:rsidR="00B2201B" w:rsidRPr="00076910" w:rsidRDefault="00B2201B" w:rsidP="000B1478">
      <w:pPr>
        <w:keepLines/>
        <w:widowControl w:val="0"/>
        <w:jc w:val="both"/>
        <w:rPr>
          <w:rFonts w:ascii="Tahoma" w:hAnsi="Tahoma" w:cs="Tahoma"/>
        </w:rPr>
      </w:pPr>
    </w:p>
    <w:p w14:paraId="39D87C7F" w14:textId="77777777" w:rsidR="00B2201B" w:rsidRDefault="00B1517B" w:rsidP="000B1478">
      <w:pPr>
        <w:keepLines/>
        <w:widowControl w:val="0"/>
        <w:jc w:val="both"/>
        <w:rPr>
          <w:rFonts w:ascii="Tahoma" w:hAnsi="Tahoma" w:cs="Tahoma"/>
        </w:rPr>
      </w:pPr>
      <w:r>
        <w:rPr>
          <w:rFonts w:ascii="Tahoma" w:hAnsi="Tahoma" w:cs="Tahoma"/>
        </w:rPr>
        <w:t xml:space="preserve">Nobena od pogodbenih strank </w:t>
      </w:r>
      <w:r w:rsidRPr="00076910">
        <w:rPr>
          <w:rFonts w:ascii="Tahoma" w:hAnsi="Tahoma" w:cs="Tahoma"/>
        </w:rPr>
        <w:t>ni odgovorn</w:t>
      </w:r>
      <w:r>
        <w:rPr>
          <w:rFonts w:ascii="Tahoma" w:hAnsi="Tahoma" w:cs="Tahoma"/>
        </w:rPr>
        <w:t>a</w:t>
      </w:r>
      <w:r w:rsidRPr="00076910">
        <w:rPr>
          <w:rFonts w:ascii="Tahoma" w:hAnsi="Tahoma" w:cs="Tahoma"/>
        </w:rPr>
        <w:t xml:space="preserve"> </w:t>
      </w:r>
      <w:r w:rsidR="00B2201B" w:rsidRPr="00076910">
        <w:rPr>
          <w:rFonts w:ascii="Tahoma" w:hAnsi="Tahoma" w:cs="Tahoma"/>
        </w:rPr>
        <w:t>za delno ali celotno neizpolnjevanje pogodbenih obveznosti, če je to posledica višje sile.</w:t>
      </w:r>
    </w:p>
    <w:p w14:paraId="412CF638" w14:textId="77777777" w:rsidR="00B1517B" w:rsidRPr="00076910" w:rsidRDefault="00B1517B" w:rsidP="000B1478">
      <w:pPr>
        <w:keepLines/>
        <w:widowControl w:val="0"/>
        <w:jc w:val="both"/>
        <w:rPr>
          <w:rFonts w:ascii="Tahoma" w:hAnsi="Tahoma" w:cs="Tahoma"/>
        </w:rPr>
      </w:pPr>
    </w:p>
    <w:p w14:paraId="74EE9343" w14:textId="77777777" w:rsidR="00C85A9B" w:rsidRPr="001D7516" w:rsidRDefault="00C85A9B" w:rsidP="00C85A9B">
      <w:pPr>
        <w:jc w:val="both"/>
        <w:rPr>
          <w:rFonts w:ascii="Tahoma" w:hAnsi="Tahoma" w:cs="Tahoma"/>
        </w:rPr>
      </w:pPr>
      <w:r w:rsidRPr="001D7516">
        <w:rPr>
          <w:rFonts w:ascii="Tahoma" w:hAnsi="Tahoma" w:cs="Tahoma"/>
          <w:bCs/>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1D7516">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7F947822" w14:textId="77777777" w:rsidR="00C85A9B" w:rsidRPr="00076910" w:rsidRDefault="00C85A9B" w:rsidP="000B1478">
      <w:pPr>
        <w:keepLines/>
        <w:widowControl w:val="0"/>
        <w:jc w:val="both"/>
        <w:rPr>
          <w:rFonts w:ascii="Tahoma" w:hAnsi="Tahoma" w:cs="Tahoma"/>
        </w:rPr>
      </w:pPr>
    </w:p>
    <w:p w14:paraId="7DD1A7DC" w14:textId="77777777"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14:paraId="6F219855" w14:textId="77777777" w:rsidR="00F77636" w:rsidRPr="00076910" w:rsidRDefault="00F77636" w:rsidP="000B1478">
      <w:pPr>
        <w:keepLines/>
        <w:widowControl w:val="0"/>
        <w:tabs>
          <w:tab w:val="left" w:pos="567"/>
          <w:tab w:val="left" w:pos="1418"/>
          <w:tab w:val="left" w:pos="1702"/>
        </w:tabs>
        <w:jc w:val="both"/>
        <w:rPr>
          <w:rFonts w:ascii="Tahoma" w:hAnsi="Tahoma" w:cs="Tahoma"/>
        </w:rPr>
      </w:pPr>
    </w:p>
    <w:p w14:paraId="76DDE6FE" w14:textId="77777777" w:rsidR="00B1517B" w:rsidRDefault="00B1517B">
      <w:pPr>
        <w:rPr>
          <w:rFonts w:ascii="Tahoma" w:hAnsi="Tahoma" w:cs="Tahoma"/>
        </w:rPr>
      </w:pPr>
      <w:r>
        <w:rPr>
          <w:rFonts w:ascii="Tahoma" w:hAnsi="Tahoma" w:cs="Tahoma"/>
        </w:rPr>
        <w:br w:type="page"/>
      </w:r>
    </w:p>
    <w:p w14:paraId="39F390B1"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lastRenderedPageBreak/>
        <w:t>PREDSTAVNIKI POGODBENIH STRANK</w:t>
      </w:r>
    </w:p>
    <w:p w14:paraId="500297DD"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0E88D0A8"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31B96891"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30ED4A9C" w14:textId="77777777" w:rsidR="00733976" w:rsidRPr="00076910" w:rsidRDefault="00524ED1"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sidR="00DA2AF3" w:rsidRPr="00076910">
        <w:rPr>
          <w:rFonts w:ascii="Tahoma" w:hAnsi="Tahoma" w:cs="Tahoma"/>
        </w:rPr>
        <w:t>strojno inštalacijskih</w:t>
      </w:r>
      <w:r w:rsidR="00FD50EB" w:rsidRPr="00076910">
        <w:rPr>
          <w:rFonts w:ascii="Tahoma" w:hAnsi="Tahoma" w:cs="Tahoma"/>
        </w:rPr>
        <w:t xml:space="preserve"> </w:t>
      </w:r>
      <w:r w:rsidRPr="00076910">
        <w:rPr>
          <w:rFonts w:ascii="Tahoma" w:hAnsi="Tahoma" w:cs="Tahoma"/>
        </w:rPr>
        <w:t>del</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14:paraId="1A540489" w14:textId="77777777" w:rsidR="00733976" w:rsidRPr="00076910" w:rsidRDefault="00733976" w:rsidP="000B1478">
      <w:pPr>
        <w:keepLines/>
        <w:widowControl w:val="0"/>
        <w:tabs>
          <w:tab w:val="left" w:pos="567"/>
          <w:tab w:val="left" w:pos="1418"/>
          <w:tab w:val="left" w:pos="1702"/>
        </w:tabs>
        <w:jc w:val="both"/>
        <w:rPr>
          <w:rFonts w:ascii="Tahoma" w:hAnsi="Tahoma" w:cs="Tahoma"/>
        </w:rPr>
      </w:pPr>
    </w:p>
    <w:p w14:paraId="243EC8A6" w14:textId="77777777" w:rsidR="00BA0A8B" w:rsidRPr="00076910" w:rsidRDefault="00F93E76"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nadzora </w:t>
      </w:r>
      <w:r w:rsidR="00DA2AF3" w:rsidRPr="00076910">
        <w:rPr>
          <w:rFonts w:ascii="Tahoma" w:hAnsi="Tahoma" w:cs="Tahoma"/>
        </w:rPr>
        <w:t>strojno inštalacijskih</w:t>
      </w:r>
      <w:r w:rsidR="00282E8A" w:rsidRPr="00076910">
        <w:rPr>
          <w:rFonts w:ascii="Tahoma" w:hAnsi="Tahoma" w:cs="Tahoma"/>
        </w:rPr>
        <w:t xml:space="preserve"> del</w:t>
      </w:r>
      <w:r w:rsidR="00013382">
        <w:rPr>
          <w:rFonts w:ascii="Tahoma" w:hAnsi="Tahoma" w:cs="Tahoma"/>
        </w:rPr>
        <w:t xml:space="preserve"> /</w:t>
      </w:r>
      <w:r w:rsidR="00013382" w:rsidRPr="00013382">
        <w:rPr>
          <w:rFonts w:ascii="Tahoma" w:hAnsi="Tahoma" w:cs="Tahoma"/>
        </w:rPr>
        <w:t xml:space="preserve"> </w:t>
      </w:r>
      <w:r w:rsidR="00013382">
        <w:rPr>
          <w:rFonts w:ascii="Tahoma" w:hAnsi="Tahoma" w:cs="Tahoma"/>
        </w:rPr>
        <w:t>Pooblaščeni strokovnjak strojne stroke</w:t>
      </w:r>
      <w:r w:rsidR="00282E8A" w:rsidRPr="00076910">
        <w:rPr>
          <w:rFonts w:ascii="Tahoma" w:hAnsi="Tahoma" w:cs="Tahoma"/>
        </w:rPr>
        <w:t xml:space="preserve"> </w:t>
      </w:r>
      <w:r w:rsidR="009E1B44" w:rsidRPr="00076910">
        <w:rPr>
          <w:rFonts w:ascii="Tahoma" w:hAnsi="Tahoma" w:cs="Tahoma"/>
        </w:rPr>
        <w:t>in skrbnik pogodbe</w:t>
      </w:r>
      <w:r w:rsidR="00282E8A" w:rsidRPr="00076910">
        <w:rPr>
          <w:rFonts w:ascii="Tahoma" w:hAnsi="Tahoma" w:cs="Tahoma"/>
        </w:rPr>
        <w:t xml:space="preserve"> </w:t>
      </w:r>
      <w:r w:rsidR="006D72CC" w:rsidRPr="00076910">
        <w:rPr>
          <w:rFonts w:ascii="Tahoma" w:hAnsi="Tahoma" w:cs="Tahoma"/>
        </w:rPr>
        <w:t xml:space="preserve">(predstavnik) </w:t>
      </w:r>
      <w:r w:rsidR="00282E8A" w:rsidRPr="00076910">
        <w:rPr>
          <w:rFonts w:ascii="Tahoma" w:hAnsi="Tahoma" w:cs="Tahoma"/>
        </w:rPr>
        <w:t>pri naročniku</w:t>
      </w:r>
      <w:r w:rsidR="009E1B44" w:rsidRPr="00076910">
        <w:rPr>
          <w:rFonts w:ascii="Tahoma" w:hAnsi="Tahoma" w:cs="Tahoma"/>
        </w:rPr>
        <w:t>:</w:t>
      </w:r>
    </w:p>
    <w:p w14:paraId="17A449B8" w14:textId="77777777" w:rsidR="008469B1" w:rsidRPr="00076910" w:rsidRDefault="008469B1" w:rsidP="000B1478">
      <w:pPr>
        <w:keepLines/>
        <w:widowControl w:val="0"/>
        <w:tabs>
          <w:tab w:val="left" w:pos="567"/>
          <w:tab w:val="left" w:pos="1418"/>
          <w:tab w:val="left" w:pos="1702"/>
        </w:tabs>
        <w:jc w:val="both"/>
        <w:rPr>
          <w:rFonts w:ascii="Tahoma" w:hAnsi="Tahoma" w:cs="Tahoma"/>
        </w:rPr>
      </w:pPr>
    </w:p>
    <w:p w14:paraId="14ACE147"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14:paraId="474B1491"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2660EC39" w14:textId="77777777"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C85A9B">
        <w:rPr>
          <w:rFonts w:ascii="Tahoma" w:hAnsi="Tahoma" w:cs="Tahoma"/>
        </w:rPr>
        <w:t>treh</w:t>
      </w:r>
      <w:r w:rsidR="004F76A7" w:rsidRPr="00076910">
        <w:rPr>
          <w:rFonts w:ascii="Tahoma" w:hAnsi="Tahoma" w:cs="Tahoma"/>
        </w:rPr>
        <w:t xml:space="preserve"> </w:t>
      </w:r>
      <w:r w:rsidRPr="00076910">
        <w:rPr>
          <w:rFonts w:ascii="Tahoma" w:hAnsi="Tahoma" w:cs="Tahoma"/>
        </w:rPr>
        <w:t>(3) koledarskih dneh pred navedenim dnevom primopredaje poslov.</w:t>
      </w:r>
    </w:p>
    <w:p w14:paraId="6F530F9C"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608AC9C2" w14:textId="77777777" w:rsidR="009E1B44" w:rsidRPr="00076910" w:rsidRDefault="00C018DD" w:rsidP="000B1478">
      <w:pPr>
        <w:keepLines/>
        <w:widowControl w:val="0"/>
        <w:numPr>
          <w:ilvl w:val="0"/>
          <w:numId w:val="12"/>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14:paraId="476AFB81" w14:textId="77777777" w:rsidR="009E1B44" w:rsidRPr="00076910" w:rsidRDefault="009E1B44" w:rsidP="000B1478">
      <w:pPr>
        <w:keepLines/>
        <w:widowControl w:val="0"/>
        <w:jc w:val="both"/>
        <w:rPr>
          <w:rFonts w:ascii="Tahoma" w:hAnsi="Tahoma" w:cs="Tahoma"/>
        </w:rPr>
      </w:pPr>
    </w:p>
    <w:p w14:paraId="6E3F7082"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12CC139B" w14:textId="77777777" w:rsidR="009E1B44" w:rsidRPr="00076910" w:rsidRDefault="009E1B44" w:rsidP="000B1478">
      <w:pPr>
        <w:keepLines/>
        <w:widowControl w:val="0"/>
        <w:jc w:val="both"/>
        <w:rPr>
          <w:rFonts w:ascii="Tahoma" w:hAnsi="Tahoma" w:cs="Tahoma"/>
        </w:rPr>
      </w:pPr>
    </w:p>
    <w:p w14:paraId="3A18D5D6" w14:textId="77777777" w:rsidR="00C018DD" w:rsidRPr="00076910" w:rsidRDefault="00C018DD" w:rsidP="000B1478">
      <w:pPr>
        <w:keepLines/>
        <w:widowControl w:val="0"/>
        <w:jc w:val="both"/>
        <w:rPr>
          <w:rFonts w:ascii="Tahoma" w:hAnsi="Tahoma" w:cs="Tahoma"/>
        </w:rPr>
      </w:pPr>
      <w:r w:rsidRPr="00076910">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076910">
        <w:rPr>
          <w:rFonts w:ascii="Tahoma" w:hAnsi="Tahoma" w:cs="Tahoma"/>
        </w:rPr>
        <w:t xml:space="preserve"> pri izvajalcu, v vsakem primeru pa najkasneje 16. </w:t>
      </w:r>
      <w:r w:rsidR="00D551B8">
        <w:rPr>
          <w:rFonts w:ascii="Tahoma" w:hAnsi="Tahoma" w:cs="Tahoma"/>
        </w:rPr>
        <w:t xml:space="preserve">(šestnajsti) </w:t>
      </w:r>
      <w:r w:rsidR="004F76A7" w:rsidRPr="00076910">
        <w:rPr>
          <w:rFonts w:ascii="Tahoma" w:hAnsi="Tahoma" w:cs="Tahoma"/>
        </w:rPr>
        <w:t>dan od datuma oddaje priporočene pošiljke na pošti</w:t>
      </w:r>
      <w:r w:rsidRPr="00076910">
        <w:rPr>
          <w:rFonts w:ascii="Tahoma" w:hAnsi="Tahoma" w:cs="Tahoma"/>
        </w:rPr>
        <w:t>. V tem primeru je naročnik dolžan izvajalcu povrniti vse dokazljive stroške in mu plačati do tedaj opravljena dela.</w:t>
      </w:r>
    </w:p>
    <w:p w14:paraId="65D032E1" w14:textId="77777777" w:rsidR="00C018DD" w:rsidRPr="00076910" w:rsidRDefault="00C018DD" w:rsidP="000B1478">
      <w:pPr>
        <w:keepLines/>
        <w:widowControl w:val="0"/>
        <w:jc w:val="both"/>
        <w:rPr>
          <w:rFonts w:ascii="Tahoma" w:hAnsi="Tahoma" w:cs="Tahoma"/>
        </w:rPr>
      </w:pPr>
    </w:p>
    <w:p w14:paraId="7F3CCE28"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14:paraId="5ABDCE5D"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14:paraId="3EA2AD1D"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14:paraId="01D7F786"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14:paraId="553F75D1"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14:paraId="7E97BE39"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14:paraId="1E6985BF"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14:paraId="513CBFBC"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14:paraId="229476DA" w14:textId="77777777" w:rsidR="009E1B44" w:rsidRPr="00076910" w:rsidRDefault="009E1B44" w:rsidP="000B1478">
      <w:pPr>
        <w:keepLines/>
        <w:widowControl w:val="0"/>
        <w:tabs>
          <w:tab w:val="left" w:pos="1418"/>
          <w:tab w:val="left" w:pos="1702"/>
        </w:tabs>
        <w:ind w:left="284"/>
        <w:jc w:val="both"/>
        <w:rPr>
          <w:rFonts w:ascii="Tahoma" w:hAnsi="Tahoma" w:cs="Tahoma"/>
        </w:rPr>
      </w:pPr>
    </w:p>
    <w:p w14:paraId="34A03DB9" w14:textId="77777777" w:rsidR="009E1B44" w:rsidRPr="00076910" w:rsidRDefault="009E1B44" w:rsidP="000B1478">
      <w:pPr>
        <w:keepLines/>
        <w:widowControl w:val="0"/>
        <w:jc w:val="both"/>
        <w:rPr>
          <w:rFonts w:ascii="Tahoma" w:hAnsi="Tahoma" w:cs="Tahoma"/>
        </w:rPr>
      </w:pPr>
      <w:r w:rsidRPr="00076910">
        <w:rPr>
          <w:rFonts w:ascii="Tahoma" w:hAnsi="Tahoma" w:cs="Tahoma"/>
        </w:rPr>
        <w:t xml:space="preserve">V </w:t>
      </w:r>
      <w:r w:rsidR="00253C12" w:rsidRPr="00076910">
        <w:rPr>
          <w:rFonts w:ascii="Tahoma" w:hAnsi="Tahoma" w:cs="Tahoma"/>
        </w:rPr>
        <w:t xml:space="preserve">navedenih </w:t>
      </w:r>
      <w:r w:rsidRPr="00076910">
        <w:rPr>
          <w:rFonts w:ascii="Tahoma" w:hAnsi="Tahoma" w:cs="Tahoma"/>
        </w:rPr>
        <w:t>primer</w:t>
      </w:r>
      <w:r w:rsidR="00253C12" w:rsidRPr="00076910">
        <w:rPr>
          <w:rFonts w:ascii="Tahoma" w:hAnsi="Tahoma" w:cs="Tahoma"/>
        </w:rPr>
        <w:t>ih</w:t>
      </w:r>
      <w:r w:rsidRPr="00076910">
        <w:rPr>
          <w:rFonts w:ascii="Tahoma" w:hAnsi="Tahoma" w:cs="Tahoma"/>
        </w:rPr>
        <w:t xml:space="preserve"> </w:t>
      </w:r>
      <w:r w:rsidR="00253C12" w:rsidRPr="00076910">
        <w:rPr>
          <w:rFonts w:ascii="Tahoma" w:hAnsi="Tahoma" w:cs="Tahoma"/>
        </w:rPr>
        <w:t xml:space="preserve">iz prejšnjega odstavka </w:t>
      </w:r>
      <w:r w:rsidRPr="00076910">
        <w:rPr>
          <w:rFonts w:ascii="Tahoma" w:hAnsi="Tahoma" w:cs="Tahoma"/>
        </w:rPr>
        <w:t>naročnik lahko unovči finančno zavarovanje za dobro izvedbo pogodbenih obveznosti</w:t>
      </w:r>
      <w:r w:rsidR="007E3EE5">
        <w:rPr>
          <w:rFonts w:ascii="Tahoma" w:hAnsi="Tahoma" w:cs="Tahoma"/>
        </w:rPr>
        <w:t>.</w:t>
      </w:r>
    </w:p>
    <w:p w14:paraId="026CA25A" w14:textId="77777777" w:rsidR="009E1B44" w:rsidRPr="00076910" w:rsidRDefault="009E1B44" w:rsidP="000B1478">
      <w:pPr>
        <w:keepLines/>
        <w:widowControl w:val="0"/>
        <w:jc w:val="both"/>
        <w:rPr>
          <w:rFonts w:ascii="Tahoma" w:hAnsi="Tahoma" w:cs="Tahoma"/>
        </w:rPr>
      </w:pPr>
    </w:p>
    <w:p w14:paraId="1C9CF664" w14:textId="77777777"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14:paraId="4CA52DCD" w14:textId="77777777" w:rsidR="006C13E2" w:rsidRPr="00076910" w:rsidRDefault="006C13E2" w:rsidP="000B1478">
      <w:pPr>
        <w:keepLines/>
        <w:widowControl w:val="0"/>
        <w:jc w:val="both"/>
        <w:rPr>
          <w:rFonts w:ascii="Tahoma" w:hAnsi="Tahoma" w:cs="Tahoma"/>
        </w:rPr>
      </w:pPr>
    </w:p>
    <w:p w14:paraId="77DAE949" w14:textId="77777777"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14:paraId="2434913A" w14:textId="77777777" w:rsidR="00253C12" w:rsidRPr="00076910" w:rsidRDefault="00253C12" w:rsidP="000B1478">
      <w:pPr>
        <w:keepLines/>
        <w:widowControl w:val="0"/>
        <w:jc w:val="both"/>
        <w:rPr>
          <w:rFonts w:ascii="Tahoma" w:hAnsi="Tahoma" w:cs="Tahoma"/>
        </w:rPr>
      </w:pPr>
    </w:p>
    <w:p w14:paraId="0FB433B7" w14:textId="77777777"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0F30BE90" w14:textId="77777777" w:rsidR="006F69C4" w:rsidRPr="00076910" w:rsidRDefault="006F69C4" w:rsidP="000B1478">
      <w:pPr>
        <w:keepLines/>
        <w:widowControl w:val="0"/>
        <w:jc w:val="both"/>
        <w:rPr>
          <w:rFonts w:ascii="Tahoma" w:hAnsi="Tahoma" w:cs="Tahoma"/>
        </w:rPr>
      </w:pPr>
    </w:p>
    <w:p w14:paraId="5C0B4DF0"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REŠEVANJE SPOROV</w:t>
      </w:r>
    </w:p>
    <w:p w14:paraId="38B9CFCC"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4B659642"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134230F4" w14:textId="77777777" w:rsidR="009E1B44" w:rsidRPr="00076910" w:rsidRDefault="009E1B44" w:rsidP="000B1478">
      <w:pPr>
        <w:keepLines/>
        <w:widowControl w:val="0"/>
        <w:tabs>
          <w:tab w:val="left" w:pos="567"/>
          <w:tab w:val="left" w:pos="1418"/>
          <w:tab w:val="left" w:pos="1702"/>
        </w:tabs>
        <w:rPr>
          <w:rFonts w:ascii="Tahoma" w:hAnsi="Tahoma" w:cs="Tahoma"/>
        </w:rPr>
      </w:pPr>
    </w:p>
    <w:p w14:paraId="6D5CC559"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14:paraId="1B0BD6D4" w14:textId="77777777" w:rsidR="00253C12" w:rsidRPr="00076910" w:rsidRDefault="00253C12" w:rsidP="000B1478">
      <w:pPr>
        <w:keepLines/>
        <w:widowControl w:val="0"/>
        <w:tabs>
          <w:tab w:val="left" w:pos="567"/>
          <w:tab w:val="left" w:pos="1418"/>
          <w:tab w:val="left" w:pos="1702"/>
        </w:tabs>
        <w:jc w:val="both"/>
        <w:rPr>
          <w:rFonts w:ascii="Tahoma" w:hAnsi="Tahoma" w:cs="Tahoma"/>
        </w:rPr>
      </w:pPr>
    </w:p>
    <w:p w14:paraId="303D4148"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lastRenderedPageBreak/>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14:paraId="38FE3ED3" w14:textId="77777777" w:rsidR="009E1B44" w:rsidRPr="00076910" w:rsidRDefault="009E1B44" w:rsidP="000B1478">
      <w:pPr>
        <w:keepLines/>
        <w:widowControl w:val="0"/>
        <w:tabs>
          <w:tab w:val="left" w:pos="709"/>
          <w:tab w:val="left" w:pos="1702"/>
        </w:tabs>
        <w:rPr>
          <w:rFonts w:ascii="Tahoma" w:hAnsi="Tahoma" w:cs="Tahoma"/>
        </w:rPr>
      </w:pPr>
    </w:p>
    <w:p w14:paraId="0CBCEC10" w14:textId="77777777" w:rsidR="009E1B44" w:rsidRPr="00076910" w:rsidRDefault="009E1B44" w:rsidP="00D551B8">
      <w:pPr>
        <w:keepLines/>
        <w:widowControl w:val="0"/>
        <w:numPr>
          <w:ilvl w:val="0"/>
          <w:numId w:val="12"/>
        </w:numPr>
        <w:tabs>
          <w:tab w:val="clear" w:pos="794"/>
        </w:tabs>
        <w:jc w:val="center"/>
        <w:rPr>
          <w:rFonts w:ascii="Tahoma" w:hAnsi="Tahoma" w:cs="Tahoma"/>
        </w:rPr>
      </w:pPr>
      <w:r w:rsidRPr="00076910">
        <w:rPr>
          <w:rFonts w:ascii="Tahoma" w:hAnsi="Tahoma" w:cs="Tahoma"/>
        </w:rPr>
        <w:t>OSTALE DOLOČBE</w:t>
      </w:r>
    </w:p>
    <w:p w14:paraId="46B8D942"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3C73A2B3"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3B35922E" w14:textId="77777777" w:rsidR="009E1B44" w:rsidRPr="00076910" w:rsidRDefault="009E1B44" w:rsidP="000B1478">
      <w:pPr>
        <w:keepLines/>
        <w:widowControl w:val="0"/>
        <w:tabs>
          <w:tab w:val="left" w:pos="567"/>
          <w:tab w:val="left" w:pos="1418"/>
          <w:tab w:val="left" w:pos="1702"/>
        </w:tabs>
        <w:jc w:val="center"/>
        <w:rPr>
          <w:rFonts w:ascii="Tahoma" w:hAnsi="Tahoma" w:cs="Tahoma"/>
        </w:rPr>
      </w:pPr>
    </w:p>
    <w:p w14:paraId="1135D0CC"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u je poznan predmet pogodbe</w:t>
      </w:r>
      <w:r w:rsidRPr="00076910">
        <w:rPr>
          <w:rFonts w:ascii="Tahoma" w:hAnsi="Tahoma" w:cs="Tahoma"/>
        </w:rPr>
        <w:t>, da je seznanjen z razpisnimi zahtevami in projektno dokumentacijo, ter da so mu razumljivi in jasni pogoji in okoliščine za pravilno izvedbo del.</w:t>
      </w:r>
    </w:p>
    <w:p w14:paraId="5897CCAB" w14:textId="77777777" w:rsidR="009E1B44" w:rsidRPr="00076910" w:rsidRDefault="009E1B44" w:rsidP="000B1478">
      <w:pPr>
        <w:keepLines/>
        <w:widowControl w:val="0"/>
        <w:tabs>
          <w:tab w:val="left" w:pos="1418"/>
          <w:tab w:val="left" w:pos="1702"/>
        </w:tabs>
        <w:jc w:val="both"/>
        <w:rPr>
          <w:rFonts w:ascii="Tahoma" w:hAnsi="Tahoma" w:cs="Tahoma"/>
        </w:rPr>
      </w:pPr>
    </w:p>
    <w:p w14:paraId="52939C8E"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03E9C4AA" w14:textId="77777777" w:rsidR="009E1B44" w:rsidRPr="00076910" w:rsidRDefault="009E1B44" w:rsidP="000B1478">
      <w:pPr>
        <w:keepLines/>
        <w:widowControl w:val="0"/>
        <w:tabs>
          <w:tab w:val="left" w:pos="567"/>
          <w:tab w:val="left" w:pos="1418"/>
          <w:tab w:val="left" w:pos="1702"/>
        </w:tabs>
        <w:rPr>
          <w:rFonts w:ascii="Tahoma" w:hAnsi="Tahoma" w:cs="Tahoma"/>
        </w:rPr>
      </w:pPr>
    </w:p>
    <w:p w14:paraId="3A2A4F67"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14:paraId="0434EB41" w14:textId="77777777" w:rsidR="002E59B8" w:rsidRPr="00076910" w:rsidRDefault="002E59B8" w:rsidP="000B1478">
      <w:pPr>
        <w:keepLines/>
        <w:widowControl w:val="0"/>
        <w:tabs>
          <w:tab w:val="left" w:pos="567"/>
          <w:tab w:val="left" w:pos="1418"/>
          <w:tab w:val="left" w:pos="1702"/>
        </w:tabs>
        <w:jc w:val="both"/>
        <w:rPr>
          <w:rFonts w:ascii="Tahoma" w:hAnsi="Tahoma" w:cs="Tahoma"/>
        </w:rPr>
      </w:pPr>
    </w:p>
    <w:p w14:paraId="7D31BF01"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78797183" w14:textId="77777777" w:rsidR="009E1B44" w:rsidRPr="00076910" w:rsidRDefault="009E1B44" w:rsidP="000B1478">
      <w:pPr>
        <w:keepLines/>
        <w:widowControl w:val="0"/>
        <w:ind w:left="360"/>
        <w:jc w:val="center"/>
        <w:rPr>
          <w:rFonts w:ascii="Tahoma" w:hAnsi="Tahoma" w:cs="Tahoma"/>
        </w:rPr>
      </w:pPr>
    </w:p>
    <w:p w14:paraId="66049B02" w14:textId="77777777" w:rsidR="00612527"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14:paraId="59BB95A2" w14:textId="77777777" w:rsidR="00612527" w:rsidRPr="00076910" w:rsidRDefault="00612527" w:rsidP="000B1478">
      <w:pPr>
        <w:keepLines/>
        <w:widowControl w:val="0"/>
        <w:tabs>
          <w:tab w:val="left" w:pos="567"/>
          <w:tab w:val="left" w:pos="1418"/>
          <w:tab w:val="left" w:pos="1702"/>
        </w:tabs>
        <w:rPr>
          <w:rFonts w:ascii="Tahoma" w:hAnsi="Tahoma" w:cs="Tahoma"/>
        </w:rPr>
      </w:pPr>
    </w:p>
    <w:p w14:paraId="0C685600" w14:textId="77777777"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14:paraId="19B7F1EE" w14:textId="77777777" w:rsidR="000A4AE6" w:rsidRPr="00076910" w:rsidRDefault="000A4AE6" w:rsidP="000B1478">
      <w:pPr>
        <w:keepLines/>
        <w:widowControl w:val="0"/>
        <w:tabs>
          <w:tab w:val="left" w:pos="567"/>
          <w:tab w:val="left" w:pos="1418"/>
          <w:tab w:val="left" w:pos="1702"/>
        </w:tabs>
        <w:rPr>
          <w:rFonts w:ascii="Tahoma" w:hAnsi="Tahoma" w:cs="Tahoma"/>
        </w:rPr>
      </w:pPr>
    </w:p>
    <w:p w14:paraId="40C8E637" w14:textId="77777777" w:rsidR="00905CCC" w:rsidRPr="00076910" w:rsidRDefault="00905CCC" w:rsidP="000B1478">
      <w:pPr>
        <w:keepLines/>
        <w:widowControl w:val="0"/>
        <w:numPr>
          <w:ilvl w:val="0"/>
          <w:numId w:val="14"/>
        </w:numPr>
        <w:jc w:val="center"/>
        <w:rPr>
          <w:rFonts w:ascii="Tahoma" w:hAnsi="Tahoma" w:cs="Tahoma"/>
        </w:rPr>
      </w:pPr>
      <w:r w:rsidRPr="00076910">
        <w:rPr>
          <w:rFonts w:ascii="Tahoma" w:hAnsi="Tahoma" w:cs="Tahoma"/>
        </w:rPr>
        <w:t>člen</w:t>
      </w:r>
    </w:p>
    <w:p w14:paraId="7634B301" w14:textId="77777777" w:rsidR="00905CCC" w:rsidRPr="00076910" w:rsidRDefault="00905CCC" w:rsidP="000B1478">
      <w:pPr>
        <w:keepLines/>
        <w:widowControl w:val="0"/>
        <w:rPr>
          <w:rFonts w:ascii="Tahoma" w:hAnsi="Tahoma" w:cs="Tahoma"/>
        </w:rPr>
      </w:pPr>
    </w:p>
    <w:p w14:paraId="5EC42433" w14:textId="77777777"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14:paraId="25AD95AA" w14:textId="77777777" w:rsidR="00905CCC" w:rsidRPr="00076910" w:rsidRDefault="00905CCC" w:rsidP="000B1478">
      <w:pPr>
        <w:keepLines/>
        <w:widowControl w:val="0"/>
        <w:rPr>
          <w:rFonts w:ascii="Tahoma" w:hAnsi="Tahoma" w:cs="Tahoma"/>
        </w:rPr>
      </w:pPr>
    </w:p>
    <w:p w14:paraId="0F536C22" w14:textId="77777777" w:rsidR="009E1B44" w:rsidRPr="00076910" w:rsidRDefault="009644BB" w:rsidP="000B1478">
      <w:pPr>
        <w:keepLines/>
        <w:widowControl w:val="0"/>
        <w:numPr>
          <w:ilvl w:val="0"/>
          <w:numId w:val="14"/>
        </w:numPr>
        <w:jc w:val="center"/>
        <w:rPr>
          <w:rFonts w:ascii="Tahoma" w:hAnsi="Tahoma" w:cs="Tahoma"/>
        </w:rPr>
      </w:pPr>
      <w:r w:rsidRPr="00076910">
        <w:rPr>
          <w:rFonts w:ascii="Tahoma" w:hAnsi="Tahoma" w:cs="Tahoma"/>
        </w:rPr>
        <w:t>č</w:t>
      </w:r>
      <w:r w:rsidR="00D13E63" w:rsidRPr="00076910">
        <w:rPr>
          <w:rFonts w:ascii="Tahoma" w:hAnsi="Tahoma" w:cs="Tahoma"/>
        </w:rPr>
        <w:t>len</w:t>
      </w:r>
    </w:p>
    <w:p w14:paraId="0E6811DF" w14:textId="77777777" w:rsidR="009644BB" w:rsidRDefault="009644BB" w:rsidP="000B1478">
      <w:pPr>
        <w:keepLines/>
        <w:widowControl w:val="0"/>
        <w:jc w:val="both"/>
        <w:rPr>
          <w:rFonts w:ascii="Tahoma" w:hAnsi="Tahoma" w:cs="Tahoma"/>
        </w:rPr>
      </w:pPr>
    </w:p>
    <w:p w14:paraId="4982505C" w14:textId="77777777" w:rsidR="00B1517B" w:rsidRPr="00076910" w:rsidRDefault="00B1517B" w:rsidP="00B1517B">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14:paraId="2751A3AD" w14:textId="77777777" w:rsidR="00B1517B" w:rsidRDefault="00B1517B" w:rsidP="00B1517B">
      <w:pPr>
        <w:keepLines/>
        <w:widowControl w:val="0"/>
        <w:numPr>
          <w:ilvl w:val="0"/>
          <w:numId w:val="16"/>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sodišče s pravnomočno odločitvijo ugotovilo kršitev obveznosti iz drugega odstavka 3. 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14:paraId="0200FDEA" w14:textId="77777777" w:rsidR="00B1517B" w:rsidRDefault="00B1517B" w:rsidP="00B1517B">
      <w:pPr>
        <w:keepLines/>
        <w:widowControl w:val="0"/>
        <w:numPr>
          <w:ilvl w:val="0"/>
          <w:numId w:val="16"/>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14:paraId="7B19BA38" w14:textId="77777777" w:rsidR="00B1517B" w:rsidRDefault="00B1517B" w:rsidP="00B1517B">
      <w:pPr>
        <w:keepLines/>
        <w:widowControl w:val="0"/>
        <w:tabs>
          <w:tab w:val="left" w:pos="1418"/>
          <w:tab w:val="left" w:pos="1702"/>
        </w:tabs>
        <w:jc w:val="both"/>
        <w:rPr>
          <w:rFonts w:ascii="Tahoma" w:hAnsi="Tahoma" w:cs="Tahoma"/>
        </w:rPr>
      </w:pPr>
    </w:p>
    <w:p w14:paraId="2509E9BD" w14:textId="77777777" w:rsidR="00B1517B" w:rsidRDefault="00B1517B" w:rsidP="00B1517B">
      <w:pPr>
        <w:keepLines/>
        <w:widowControl w:val="0"/>
        <w:numPr>
          <w:ilvl w:val="12"/>
          <w:numId w:val="0"/>
        </w:numPr>
        <w:ind w:right="7"/>
        <w:jc w:val="both"/>
        <w:rPr>
          <w:rFonts w:ascii="Tahoma" w:hAnsi="Tahoma" w:cs="Tahoma"/>
        </w:rPr>
      </w:pPr>
      <w:r w:rsidRPr="005B2EC7">
        <w:rPr>
          <w:rFonts w:ascii="Tahoma" w:hAnsi="Tahoma" w:cs="Tahoma"/>
        </w:rPr>
        <w:t xml:space="preserve">V primeru seznanitve naročnika s kršitvijo </w:t>
      </w:r>
      <w:r>
        <w:rPr>
          <w:rFonts w:ascii="Tahoma" w:hAnsi="Tahoma" w:cs="Tahoma"/>
        </w:rPr>
        <w:t>bo naročnik o tem obvestil</w:t>
      </w:r>
      <w:r w:rsidRPr="005B2EC7">
        <w:rPr>
          <w:rFonts w:ascii="Tahoma" w:hAnsi="Tahoma" w:cs="Tahoma"/>
        </w:rPr>
        <w:t xml:space="preserve"> izvajalca v desetih </w:t>
      </w:r>
      <w:r>
        <w:rPr>
          <w:rFonts w:ascii="Tahoma" w:hAnsi="Tahoma" w:cs="Tahoma"/>
        </w:rPr>
        <w:t xml:space="preserve">(10) </w:t>
      </w:r>
      <w:r w:rsidRPr="005B2EC7">
        <w:rPr>
          <w:rFonts w:ascii="Tahoma" w:hAnsi="Tahoma" w:cs="Tahoma"/>
        </w:rPr>
        <w:t xml:space="preserve">dneh. Izvajalec lahko v roku, ki ga določi naročnik,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858B7BA" w14:textId="77777777" w:rsidR="00B1517B" w:rsidRDefault="00B1517B" w:rsidP="00B1517B">
      <w:pPr>
        <w:keepLines/>
        <w:widowControl w:val="0"/>
        <w:numPr>
          <w:ilvl w:val="12"/>
          <w:numId w:val="0"/>
        </w:numPr>
        <w:ind w:right="7"/>
        <w:jc w:val="both"/>
        <w:rPr>
          <w:rFonts w:ascii="Tahoma" w:hAnsi="Tahoma" w:cs="Tahoma"/>
        </w:rPr>
      </w:pPr>
    </w:p>
    <w:p w14:paraId="4E8D19A9" w14:textId="77777777" w:rsidR="00B1517B" w:rsidRDefault="00B1517B" w:rsidP="00B1517B">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 podizvajalca ali če jih je, pa naročnik oceni, da ti ukrepi ne zadoščajo, lahko izvajalec zamenja podizvajalca v roku, ki ga določi naročnik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 členom </w:t>
      </w:r>
      <w:r>
        <w:rPr>
          <w:rFonts w:ascii="Tahoma" w:hAnsi="Tahoma" w:cs="Tahoma"/>
        </w:rPr>
        <w:t>ZJN-3</w:t>
      </w:r>
      <w:r w:rsidRPr="005B2EC7">
        <w:rPr>
          <w:rFonts w:ascii="Tahoma" w:hAnsi="Tahoma" w:cs="Tahoma"/>
        </w:rPr>
        <w:t xml:space="preserve">, ali sam prevzame del, ki ga je oddal v </w:t>
      </w:r>
      <w:proofErr w:type="spellStart"/>
      <w:r w:rsidRPr="005B2EC7">
        <w:rPr>
          <w:rFonts w:ascii="Tahoma" w:hAnsi="Tahoma" w:cs="Tahoma"/>
        </w:rPr>
        <w:t>podizvajanje</w:t>
      </w:r>
      <w:proofErr w:type="spellEnd"/>
      <w:r w:rsidRPr="005B2EC7">
        <w:rPr>
          <w:rFonts w:ascii="Tahoma" w:hAnsi="Tahoma" w:cs="Tahoma"/>
        </w:rPr>
        <w:t xml:space="preserve"> temu podizvajalcu, če ta zamenjava ali prevzem ne pomeni bistvene spremembe pogodbe. </w:t>
      </w:r>
    </w:p>
    <w:p w14:paraId="161E3FFD" w14:textId="77777777" w:rsidR="00B1517B" w:rsidRDefault="00B1517B" w:rsidP="00B1517B">
      <w:pPr>
        <w:keepLines/>
        <w:widowControl w:val="0"/>
        <w:tabs>
          <w:tab w:val="left" w:pos="1418"/>
          <w:tab w:val="left" w:pos="1702"/>
        </w:tabs>
        <w:jc w:val="both"/>
        <w:rPr>
          <w:rFonts w:ascii="Tahoma" w:hAnsi="Tahoma" w:cs="Tahoma"/>
        </w:rPr>
      </w:pPr>
    </w:p>
    <w:p w14:paraId="21898D5A" w14:textId="77777777" w:rsidR="00B1517B" w:rsidRDefault="00B1517B" w:rsidP="00B1517B">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naročnika s kršitvijo in do izteka veljavnosti pogodbe še najmanj šest</w:t>
      </w:r>
      <w:r>
        <w:rPr>
          <w:rFonts w:ascii="Tahoma" w:hAnsi="Tahoma" w:cs="Tahoma"/>
        </w:rPr>
        <w:t xml:space="preserve"> (6)</w:t>
      </w:r>
      <w:r w:rsidRPr="005B2EC7">
        <w:rPr>
          <w:rFonts w:ascii="Tahoma" w:hAnsi="Tahoma" w:cs="Tahoma"/>
        </w:rPr>
        <w:t xml:space="preserve">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 (</w:t>
      </w:r>
      <w:r w:rsidRPr="005B2EC7">
        <w:rPr>
          <w:rFonts w:ascii="Tahoma" w:hAnsi="Tahoma" w:cs="Tahoma"/>
        </w:rPr>
        <w:t>20</w:t>
      </w:r>
      <w:r>
        <w:rPr>
          <w:rFonts w:ascii="Tahoma" w:hAnsi="Tahoma" w:cs="Tahoma"/>
        </w:rPr>
        <w:t>)</w:t>
      </w:r>
      <w:r w:rsidRPr="005B2EC7">
        <w:rPr>
          <w:rFonts w:ascii="Tahoma" w:hAnsi="Tahoma" w:cs="Tahoma"/>
        </w:rPr>
        <w:t xml:space="preserve"> dneh od seznanitve s kršitvijo obvesti, da se pogodba ne razveže. </w:t>
      </w:r>
    </w:p>
    <w:p w14:paraId="35007144" w14:textId="77777777" w:rsidR="00B1517B" w:rsidRDefault="00B1517B" w:rsidP="00B1517B">
      <w:pPr>
        <w:keepLines/>
        <w:widowControl w:val="0"/>
        <w:numPr>
          <w:ilvl w:val="12"/>
          <w:numId w:val="0"/>
        </w:numPr>
        <w:ind w:right="7"/>
        <w:jc w:val="both"/>
        <w:rPr>
          <w:rFonts w:ascii="Tahoma" w:hAnsi="Tahoma" w:cs="Tahoma"/>
        </w:rPr>
      </w:pPr>
    </w:p>
    <w:p w14:paraId="6D0600B0" w14:textId="77777777" w:rsidR="00B1517B" w:rsidRPr="00076910" w:rsidRDefault="00B1517B" w:rsidP="00B1517B">
      <w:pPr>
        <w:keepLines/>
        <w:widowControl w:val="0"/>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00E21536">
        <w:rPr>
          <w:rFonts w:ascii="Tahoma" w:hAnsi="Tahoma" w:cs="Tahoma"/>
        </w:rPr>
        <w:t xml:space="preserve"> </w:t>
      </w:r>
      <w:r w:rsidRPr="005B2EC7">
        <w:rPr>
          <w:rFonts w:ascii="Tahoma" w:hAnsi="Tahoma" w:cs="Tahoma"/>
        </w:rPr>
        <w:t xml:space="preserve">dneh od seznanitve s kršitvijo. Če naročnik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14:paraId="1A55489D" w14:textId="77777777" w:rsidR="006D72CC" w:rsidRPr="00076910" w:rsidRDefault="006D72CC" w:rsidP="000B1478">
      <w:pPr>
        <w:keepLines/>
        <w:widowControl w:val="0"/>
        <w:numPr>
          <w:ilvl w:val="12"/>
          <w:numId w:val="0"/>
        </w:numPr>
        <w:ind w:right="7"/>
        <w:jc w:val="both"/>
        <w:rPr>
          <w:rFonts w:ascii="Tahoma" w:hAnsi="Tahoma" w:cs="Tahoma"/>
        </w:rPr>
      </w:pPr>
    </w:p>
    <w:p w14:paraId="54CF7F6F" w14:textId="77777777" w:rsidR="00C758C8" w:rsidRPr="00076910" w:rsidRDefault="00C758C8" w:rsidP="000B1478">
      <w:pPr>
        <w:keepLines/>
        <w:widowControl w:val="0"/>
        <w:numPr>
          <w:ilvl w:val="0"/>
          <w:numId w:val="14"/>
        </w:numPr>
        <w:jc w:val="center"/>
        <w:rPr>
          <w:rFonts w:ascii="Tahoma" w:hAnsi="Tahoma" w:cs="Tahoma"/>
        </w:rPr>
      </w:pPr>
      <w:r w:rsidRPr="00076910">
        <w:rPr>
          <w:rFonts w:ascii="Tahoma" w:hAnsi="Tahoma" w:cs="Tahoma"/>
        </w:rPr>
        <w:t>člen</w:t>
      </w:r>
    </w:p>
    <w:p w14:paraId="37589B58"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5D4C4686"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14:paraId="523A6E6D"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26AB2D15"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0FED3E2C" w14:textId="77777777" w:rsidR="009470D4" w:rsidRPr="00076910" w:rsidRDefault="009470D4" w:rsidP="000B1478">
      <w:pPr>
        <w:keepLines/>
        <w:widowControl w:val="0"/>
        <w:jc w:val="both"/>
        <w:rPr>
          <w:rFonts w:ascii="Tahoma" w:hAnsi="Tahoma" w:cs="Tahoma"/>
        </w:rPr>
      </w:pPr>
    </w:p>
    <w:p w14:paraId="1B76D2A9" w14:textId="77777777" w:rsidR="00AB058F" w:rsidRPr="00076910" w:rsidRDefault="00AB058F" w:rsidP="000B1478">
      <w:pPr>
        <w:keepLines/>
        <w:widowControl w:val="0"/>
        <w:numPr>
          <w:ilvl w:val="0"/>
          <w:numId w:val="14"/>
        </w:numPr>
        <w:jc w:val="center"/>
        <w:rPr>
          <w:rFonts w:ascii="Tahoma" w:hAnsi="Tahoma" w:cs="Tahoma"/>
        </w:rPr>
      </w:pPr>
      <w:r w:rsidRPr="00076910">
        <w:rPr>
          <w:rFonts w:ascii="Tahoma" w:hAnsi="Tahoma" w:cs="Tahoma"/>
        </w:rPr>
        <w:t>člen</w:t>
      </w:r>
    </w:p>
    <w:p w14:paraId="387C6B78" w14:textId="77777777" w:rsidR="00AB058F" w:rsidRPr="00076910" w:rsidRDefault="00AB058F" w:rsidP="000B1478">
      <w:pPr>
        <w:keepLines/>
        <w:widowControl w:val="0"/>
        <w:jc w:val="both"/>
        <w:rPr>
          <w:rFonts w:ascii="Tahoma" w:hAnsi="Tahoma" w:cs="Tahoma"/>
        </w:rPr>
      </w:pPr>
    </w:p>
    <w:p w14:paraId="1833BEC7" w14:textId="77777777"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14:paraId="142A8627" w14:textId="77777777" w:rsidR="00AB058F" w:rsidRPr="00076910" w:rsidRDefault="00AB058F" w:rsidP="000B1478">
      <w:pPr>
        <w:keepLines/>
        <w:widowControl w:val="0"/>
        <w:jc w:val="both"/>
        <w:rPr>
          <w:rFonts w:ascii="Tahoma" w:hAnsi="Tahoma" w:cs="Tahoma"/>
        </w:rPr>
      </w:pPr>
    </w:p>
    <w:p w14:paraId="3E693FF0"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66C6B5BF"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70375F3D" w14:textId="77777777" w:rsidR="00AB058F"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je sklenjena </w:t>
      </w:r>
      <w:r w:rsidR="00AB058F" w:rsidRPr="00076910">
        <w:rPr>
          <w:rFonts w:ascii="Tahoma" w:hAnsi="Tahoma" w:cs="Tahoma"/>
        </w:rPr>
        <w:t xml:space="preserve">in </w:t>
      </w:r>
      <w:r w:rsidR="00664192" w:rsidRPr="00076910">
        <w:rPr>
          <w:rFonts w:ascii="Tahoma" w:hAnsi="Tahoma" w:cs="Tahoma"/>
        </w:rPr>
        <w:t>za</w:t>
      </w:r>
      <w:r w:rsidR="00AB058F" w:rsidRPr="00076910">
        <w:rPr>
          <w:rFonts w:ascii="Tahoma" w:hAnsi="Tahoma" w:cs="Tahoma"/>
        </w:rPr>
        <w:t xml:space="preserve">čne veljati </w:t>
      </w:r>
      <w:r w:rsidRPr="00076910">
        <w:rPr>
          <w:rFonts w:ascii="Tahoma" w:hAnsi="Tahoma" w:cs="Tahoma"/>
        </w:rPr>
        <w:t>z dnem, ko jo podpišeta obe pogodbeni stranki</w:t>
      </w:r>
      <w:r w:rsidR="003F5A9B" w:rsidRPr="00076910">
        <w:rPr>
          <w:rFonts w:ascii="Tahoma" w:hAnsi="Tahoma" w:cs="Tahoma"/>
        </w:rPr>
        <w:t>, pod pogojem, da</w:t>
      </w:r>
      <w:r w:rsidRPr="00076910">
        <w:rPr>
          <w:rFonts w:ascii="Tahoma" w:hAnsi="Tahoma" w:cs="Tahoma"/>
        </w:rPr>
        <w:t xml:space="preserve"> izvajalec </w:t>
      </w:r>
      <w:r w:rsidR="00851A31">
        <w:rPr>
          <w:rFonts w:ascii="Tahoma" w:hAnsi="Tahoma" w:cs="Tahoma"/>
        </w:rPr>
        <w:t xml:space="preserve">naročniku </w:t>
      </w:r>
      <w:r w:rsidRPr="00076910">
        <w:rPr>
          <w:rFonts w:ascii="Tahoma" w:hAnsi="Tahoma" w:cs="Tahoma"/>
        </w:rPr>
        <w:t>predloži finančno zavarovanje za dobro izvedbo pogodbenih obveznosti</w:t>
      </w:r>
      <w:r w:rsidR="00AB058F" w:rsidRPr="00076910">
        <w:rPr>
          <w:rFonts w:ascii="Tahoma" w:hAnsi="Tahoma" w:cs="Tahoma"/>
        </w:rPr>
        <w:t xml:space="preserve"> v skladu s 15. členom pogodbe</w:t>
      </w:r>
      <w:r w:rsidRPr="00076910">
        <w:rPr>
          <w:rFonts w:ascii="Tahoma" w:hAnsi="Tahoma" w:cs="Tahoma"/>
        </w:rPr>
        <w:t xml:space="preserve">. </w:t>
      </w:r>
    </w:p>
    <w:p w14:paraId="174D94DC" w14:textId="77777777" w:rsidR="00AB058F" w:rsidRPr="00A73B7E" w:rsidRDefault="00AB058F" w:rsidP="000B1478">
      <w:pPr>
        <w:keepLines/>
        <w:widowControl w:val="0"/>
        <w:tabs>
          <w:tab w:val="left" w:pos="567"/>
          <w:tab w:val="left" w:pos="1418"/>
          <w:tab w:val="left" w:pos="1702"/>
        </w:tabs>
        <w:jc w:val="both"/>
        <w:rPr>
          <w:rFonts w:ascii="Tahoma" w:hAnsi="Tahoma" w:cs="Tahoma"/>
        </w:rPr>
      </w:pPr>
    </w:p>
    <w:p w14:paraId="16546C67" w14:textId="77777777"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14:paraId="3FCF72E6" w14:textId="77777777" w:rsidR="009E1B44" w:rsidRPr="00CD023B" w:rsidRDefault="009E1B44" w:rsidP="000B1478">
      <w:pPr>
        <w:keepLines/>
        <w:widowControl w:val="0"/>
        <w:tabs>
          <w:tab w:val="left" w:pos="567"/>
          <w:tab w:val="left" w:pos="1418"/>
          <w:tab w:val="left" w:pos="1702"/>
        </w:tabs>
        <w:jc w:val="both"/>
        <w:rPr>
          <w:rFonts w:ascii="Tahoma" w:hAnsi="Tahoma" w:cs="Tahoma"/>
        </w:rPr>
      </w:pPr>
    </w:p>
    <w:p w14:paraId="1477C656" w14:textId="77777777" w:rsidR="009E1B44" w:rsidRPr="006B13B6" w:rsidRDefault="009E1B44" w:rsidP="000B1478">
      <w:pPr>
        <w:keepLines/>
        <w:widowControl w:val="0"/>
        <w:numPr>
          <w:ilvl w:val="0"/>
          <w:numId w:val="14"/>
        </w:numPr>
        <w:jc w:val="center"/>
        <w:rPr>
          <w:rFonts w:ascii="Tahoma" w:hAnsi="Tahoma" w:cs="Tahoma"/>
        </w:rPr>
      </w:pPr>
      <w:r w:rsidRPr="006B13B6">
        <w:rPr>
          <w:rFonts w:ascii="Tahoma" w:hAnsi="Tahoma" w:cs="Tahoma"/>
        </w:rPr>
        <w:t>člen</w:t>
      </w:r>
    </w:p>
    <w:p w14:paraId="5200907B" w14:textId="77777777" w:rsidR="009E1B44" w:rsidRPr="003D7BF0" w:rsidRDefault="009E1B44" w:rsidP="000B1478">
      <w:pPr>
        <w:keepLines/>
        <w:widowControl w:val="0"/>
        <w:tabs>
          <w:tab w:val="left" w:pos="4820"/>
        </w:tabs>
        <w:jc w:val="both"/>
        <w:rPr>
          <w:rFonts w:ascii="Tahoma" w:hAnsi="Tahoma" w:cs="Tahoma"/>
        </w:rPr>
      </w:pPr>
    </w:p>
    <w:p w14:paraId="7AB3A435" w14:textId="77777777"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C85A9B">
        <w:rPr>
          <w:rFonts w:ascii="Tahoma" w:hAnsi="Tahoma" w:cs="Tahoma"/>
        </w:rPr>
        <w:t>treh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14:paraId="58AF8A2D" w14:textId="77777777" w:rsidR="00C85A9B" w:rsidRPr="00076910" w:rsidRDefault="00C85A9B" w:rsidP="000B1478">
      <w:pPr>
        <w:keepLines/>
        <w:widowControl w:val="0"/>
        <w:tabs>
          <w:tab w:val="left" w:pos="4820"/>
        </w:tabs>
        <w:rPr>
          <w:rFonts w:ascii="Tahoma" w:hAnsi="Tahoma" w:cs="Tahoma"/>
        </w:rPr>
      </w:pPr>
    </w:p>
    <w:p w14:paraId="6154C32D" w14:textId="77777777"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F40D5E" w:rsidRPr="00076910">
        <w:rPr>
          <w:rFonts w:ascii="Tahoma" w:hAnsi="Tahoma" w:cs="Tahoma"/>
        </w:rPr>
        <w:t>________________</w:t>
      </w:r>
      <w:r w:rsidR="009E1B44" w:rsidRPr="00076910">
        <w:rPr>
          <w:rFonts w:ascii="Tahoma" w:hAnsi="Tahoma" w:cs="Tahoma"/>
        </w:rPr>
        <w:t xml:space="preserve">, dne </w:t>
      </w:r>
      <w:r w:rsidR="00FE184E" w:rsidRPr="00076910">
        <w:rPr>
          <w:rFonts w:ascii="Tahoma" w:hAnsi="Tahoma" w:cs="Tahoma"/>
        </w:rPr>
        <w:t>________________</w:t>
      </w:r>
    </w:p>
    <w:p w14:paraId="0BD08598" w14:textId="77777777" w:rsidR="00C85A9B" w:rsidRPr="00076910" w:rsidRDefault="00C85A9B" w:rsidP="000B1478">
      <w:pPr>
        <w:keepLines/>
        <w:widowControl w:val="0"/>
        <w:tabs>
          <w:tab w:val="left" w:pos="4820"/>
        </w:tabs>
        <w:rPr>
          <w:rFonts w:ascii="Tahoma" w:hAnsi="Tahoma" w:cs="Tahoma"/>
        </w:rPr>
      </w:pPr>
    </w:p>
    <w:p w14:paraId="59A1CF71" w14:textId="77777777"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14:paraId="2F9FF6DF" w14:textId="77777777" w:rsidR="00F03DB0" w:rsidRDefault="001B4E0E" w:rsidP="000B1478">
      <w:pPr>
        <w:keepLines/>
        <w:widowControl w:val="0"/>
        <w:jc w:val="both"/>
        <w:rPr>
          <w:rFonts w:ascii="Tahoma" w:hAnsi="Tahoma" w:cs="Tahoma"/>
        </w:rPr>
      </w:pPr>
      <w:r w:rsidRPr="00076910">
        <w:rPr>
          <w:rFonts w:ascii="Tahoma" w:hAnsi="Tahoma" w:cs="Tahoma"/>
        </w:rPr>
        <w:t xml:space="preserve">JAVNO PODJETJE </w:t>
      </w:r>
    </w:p>
    <w:p w14:paraId="26CE942B" w14:textId="77777777" w:rsidR="0041211B" w:rsidRDefault="008414FF" w:rsidP="000B1478">
      <w:pPr>
        <w:keepLines/>
        <w:widowControl w:val="0"/>
        <w:jc w:val="both"/>
        <w:rPr>
          <w:rFonts w:ascii="Tahoma" w:hAnsi="Tahoma" w:cs="Tahoma"/>
        </w:rPr>
      </w:pPr>
      <w:r w:rsidRPr="00076910">
        <w:rPr>
          <w:rFonts w:ascii="Tahoma" w:hAnsi="Tahoma" w:cs="Tahoma"/>
        </w:rPr>
        <w:t>ENERGETIKA LJUBLJANA d.o.o.</w:t>
      </w:r>
    </w:p>
    <w:p w14:paraId="5E16F037" w14:textId="77777777" w:rsidR="00EC00FE" w:rsidRDefault="00EC00FE" w:rsidP="008414FF">
      <w:pPr>
        <w:keepLines/>
        <w:widowControl w:val="0"/>
        <w:jc w:val="both"/>
        <w:rPr>
          <w:rFonts w:ascii="Tahoma" w:hAnsi="Tahoma" w:cs="Tahoma"/>
        </w:rPr>
      </w:pPr>
    </w:p>
    <w:p w14:paraId="310A4978" w14:textId="77777777" w:rsidR="009E0CC4" w:rsidRPr="00076910" w:rsidRDefault="001B4E0E" w:rsidP="008414FF">
      <w:pPr>
        <w:keepLines/>
        <w:widowControl w:val="0"/>
        <w:jc w:val="both"/>
        <w:rPr>
          <w:rFonts w:ascii="Tahoma" w:hAnsi="Tahoma" w:cs="Tahoma"/>
        </w:rPr>
      </w:pPr>
      <w:r w:rsidRPr="00076910">
        <w:rPr>
          <w:rFonts w:ascii="Tahoma" w:hAnsi="Tahoma" w:cs="Tahoma"/>
        </w:rPr>
        <w:t>Samo Lozej, direktor</w:t>
      </w:r>
      <w:r w:rsidR="009E0CC4"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1A6AD441" w14:textId="77777777" w:rsidTr="00C4465E">
        <w:tc>
          <w:tcPr>
            <w:tcW w:w="599" w:type="dxa"/>
            <w:tcBorders>
              <w:right w:val="nil"/>
            </w:tcBorders>
          </w:tcPr>
          <w:p w14:paraId="72B1521D"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17A8145B" w14:textId="77777777"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14:paraId="2621973D"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71B3D121" w14:textId="77777777" w:rsidR="007C70A1" w:rsidRPr="00076910" w:rsidRDefault="007C70A1" w:rsidP="00B11E1B">
            <w:pPr>
              <w:keepNext/>
              <w:widowControl w:val="0"/>
              <w:jc w:val="both"/>
              <w:rPr>
                <w:rFonts w:ascii="Tahoma" w:hAnsi="Tahoma" w:cs="Tahoma"/>
                <w:b/>
                <w:i/>
                <w:strike/>
              </w:rPr>
            </w:pPr>
          </w:p>
        </w:tc>
      </w:tr>
    </w:tbl>
    <w:p w14:paraId="0F5D7F6F" w14:textId="77777777" w:rsidR="00BB593C" w:rsidRPr="00076910" w:rsidRDefault="00BB593C" w:rsidP="00B11E1B">
      <w:pPr>
        <w:keepNext/>
        <w:widowControl w:val="0"/>
        <w:jc w:val="both"/>
        <w:rPr>
          <w:rFonts w:ascii="Tahoma" w:hAnsi="Tahoma" w:cs="Tahoma"/>
          <w:b/>
        </w:rPr>
      </w:pPr>
    </w:p>
    <w:p w14:paraId="10EE732F" w14:textId="77777777" w:rsidR="00AC0FF6" w:rsidRPr="00076910" w:rsidRDefault="00AC0FF6" w:rsidP="00B11E1B">
      <w:pPr>
        <w:keepNext/>
        <w:widowControl w:val="0"/>
        <w:jc w:val="both"/>
        <w:rPr>
          <w:rFonts w:ascii="Tahoma" w:hAnsi="Tahoma" w:cs="Tahoma"/>
          <w:b/>
        </w:rPr>
      </w:pPr>
    </w:p>
    <w:p w14:paraId="26C58BD9"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0392B909" w14:textId="77777777" w:rsidR="00772396" w:rsidRPr="00076910" w:rsidRDefault="00772396" w:rsidP="00B51090">
      <w:pPr>
        <w:keepLines/>
        <w:widowControl w:val="0"/>
        <w:jc w:val="both"/>
        <w:rPr>
          <w:rFonts w:ascii="Tahoma" w:hAnsi="Tahoma" w:cs="Tahoma"/>
          <w:b/>
          <w:bCs/>
        </w:rPr>
      </w:pPr>
    </w:p>
    <w:p w14:paraId="2ED14066" w14:textId="77777777" w:rsidR="00AC0FF6" w:rsidRPr="00076910" w:rsidRDefault="00AC0FF6" w:rsidP="00B51090">
      <w:pPr>
        <w:keepLines/>
        <w:widowControl w:val="0"/>
        <w:jc w:val="both"/>
        <w:rPr>
          <w:rFonts w:ascii="Tahoma" w:hAnsi="Tahoma" w:cs="Tahoma"/>
          <w:b/>
          <w:bCs/>
        </w:rPr>
      </w:pPr>
    </w:p>
    <w:p w14:paraId="2CA05063"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7873211D" w14:textId="77777777" w:rsidTr="0076694D">
        <w:trPr>
          <w:trHeight w:val="640"/>
        </w:trPr>
        <w:tc>
          <w:tcPr>
            <w:tcW w:w="1847" w:type="dxa"/>
          </w:tcPr>
          <w:p w14:paraId="1D38BCCF" w14:textId="77777777"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24B018AF"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12AFAFFE"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78FF6283"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73CA5A88" w14:textId="77777777" w:rsidR="00696E51" w:rsidRPr="000D430B" w:rsidRDefault="0076694D" w:rsidP="00116032">
      <w:pPr>
        <w:keepLines/>
        <w:widowControl w:val="0"/>
        <w:jc w:val="both"/>
        <w:rPr>
          <w:rFonts w:ascii="Tahoma" w:hAnsi="Tahoma" w:cs="Tahoma"/>
        </w:rPr>
      </w:pPr>
      <w:r w:rsidRPr="00076910">
        <w:rPr>
          <w:rFonts w:ascii="Tahoma" w:hAnsi="Tahoma" w:cs="Tahoma"/>
          <w:bCs/>
        </w:rPr>
        <w:t>Št</w:t>
      </w:r>
      <w:r w:rsidR="002532A6" w:rsidRPr="00076910">
        <w:rPr>
          <w:rFonts w:ascii="Tahoma" w:hAnsi="Tahoma" w:cs="Tahoma"/>
          <w:bCs/>
        </w:rPr>
        <w:t xml:space="preserve"> javnega naročila: </w:t>
      </w:r>
      <w:r w:rsidR="00CF71A9">
        <w:rPr>
          <w:rFonts w:ascii="Tahoma" w:hAnsi="Tahoma" w:cs="Tahoma"/>
          <w:b/>
          <w:bCs/>
        </w:rPr>
        <w:t>JPE-SIR-</w:t>
      </w:r>
      <w:r w:rsidR="004E7F4F">
        <w:rPr>
          <w:rFonts w:ascii="Tahoma" w:hAnsi="Tahoma" w:cs="Tahoma"/>
          <w:b/>
          <w:bCs/>
        </w:rPr>
        <w:t>280</w:t>
      </w:r>
      <w:r w:rsidR="00265F42">
        <w:rPr>
          <w:rFonts w:ascii="Tahoma" w:hAnsi="Tahoma" w:cs="Tahoma"/>
          <w:b/>
          <w:bCs/>
        </w:rPr>
        <w:t>/23</w:t>
      </w:r>
      <w:r w:rsidR="006336FD" w:rsidRPr="00953628">
        <w:rPr>
          <w:rFonts w:ascii="Tahoma" w:hAnsi="Tahoma" w:cs="Tahoma"/>
          <w:b/>
          <w:bCs/>
        </w:rPr>
        <w:t xml:space="preserve"> </w:t>
      </w:r>
      <w:r w:rsidR="00E9586C" w:rsidRPr="00E9586C">
        <w:rPr>
          <w:rFonts w:ascii="Tahoma" w:hAnsi="Tahoma" w:cs="Tahoma"/>
          <w:b/>
          <w:bCs/>
        </w:rPr>
        <w:t>Izvedba strojno</w:t>
      </w:r>
      <w:r w:rsidR="00DB07FD">
        <w:rPr>
          <w:rFonts w:ascii="Tahoma" w:hAnsi="Tahoma" w:cs="Tahoma"/>
          <w:b/>
          <w:bCs/>
        </w:rPr>
        <w:t xml:space="preserve"> </w:t>
      </w:r>
      <w:r w:rsidR="00E9586C" w:rsidRPr="00E9586C">
        <w:rPr>
          <w:rFonts w:ascii="Tahoma" w:hAnsi="Tahoma" w:cs="Tahoma"/>
          <w:b/>
          <w:bCs/>
        </w:rPr>
        <w:t>instalacijskih del: 30III-766-00 Obnova vročevoda T900 in parovoda T8001 na območju Korytkove in Japljeve ulice</w:t>
      </w:r>
    </w:p>
    <w:p w14:paraId="34FFFD22" w14:textId="77777777" w:rsidR="00953628" w:rsidRPr="00076910" w:rsidRDefault="00953628" w:rsidP="00B51090">
      <w:pPr>
        <w:keepLines/>
        <w:widowControl w:val="0"/>
        <w:jc w:val="both"/>
        <w:rPr>
          <w:rFonts w:ascii="Tahoma" w:hAnsi="Tahoma" w:cs="Tahoma"/>
          <w:bCs/>
        </w:rPr>
      </w:pPr>
    </w:p>
    <w:p w14:paraId="5B9EC037" w14:textId="77777777"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14:paraId="7440E707" w14:textId="77777777" w:rsidR="000566F5" w:rsidRPr="00076910" w:rsidRDefault="000566F5" w:rsidP="00B51090">
      <w:pPr>
        <w:keepLines/>
        <w:widowControl w:val="0"/>
        <w:jc w:val="both"/>
        <w:rPr>
          <w:rFonts w:ascii="Tahoma" w:hAnsi="Tahoma" w:cs="Tahoma"/>
        </w:rPr>
      </w:pPr>
    </w:p>
    <w:p w14:paraId="78EBEAB4"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BA9FBD0" w14:textId="77777777" w:rsidTr="005C61E7">
        <w:tc>
          <w:tcPr>
            <w:tcW w:w="9140" w:type="dxa"/>
            <w:tcBorders>
              <w:top w:val="single" w:sz="4" w:space="0" w:color="auto"/>
              <w:left w:val="single" w:sz="4" w:space="0" w:color="auto"/>
              <w:bottom w:val="single" w:sz="4" w:space="0" w:color="auto"/>
              <w:right w:val="single" w:sz="4" w:space="0" w:color="auto"/>
            </w:tcBorders>
          </w:tcPr>
          <w:p w14:paraId="0D9802A4" w14:textId="77777777" w:rsidR="000566F5" w:rsidRPr="00076910" w:rsidRDefault="000566F5" w:rsidP="00B51090">
            <w:pPr>
              <w:keepLines/>
              <w:widowControl w:val="0"/>
              <w:jc w:val="both"/>
              <w:rPr>
                <w:rFonts w:ascii="Tahoma" w:hAnsi="Tahoma" w:cs="Tahoma"/>
              </w:rPr>
            </w:pPr>
          </w:p>
        </w:tc>
      </w:tr>
      <w:tr w:rsidR="000566F5" w:rsidRPr="00076910" w14:paraId="7947C284" w14:textId="77777777" w:rsidTr="005C61E7">
        <w:tc>
          <w:tcPr>
            <w:tcW w:w="9140" w:type="dxa"/>
            <w:tcBorders>
              <w:top w:val="single" w:sz="4" w:space="0" w:color="auto"/>
              <w:left w:val="single" w:sz="4" w:space="0" w:color="auto"/>
              <w:bottom w:val="single" w:sz="4" w:space="0" w:color="auto"/>
              <w:right w:val="single" w:sz="4" w:space="0" w:color="auto"/>
            </w:tcBorders>
          </w:tcPr>
          <w:p w14:paraId="632E10CF" w14:textId="77777777" w:rsidR="000566F5" w:rsidRPr="00076910" w:rsidRDefault="000566F5" w:rsidP="00B51090">
            <w:pPr>
              <w:keepLines/>
              <w:widowControl w:val="0"/>
              <w:jc w:val="both"/>
              <w:rPr>
                <w:rFonts w:ascii="Tahoma" w:hAnsi="Tahoma" w:cs="Tahoma"/>
              </w:rPr>
            </w:pPr>
          </w:p>
        </w:tc>
      </w:tr>
    </w:tbl>
    <w:p w14:paraId="50FE42AE" w14:textId="77777777" w:rsidR="000566F5" w:rsidRPr="00076910" w:rsidRDefault="000566F5" w:rsidP="00B51090">
      <w:pPr>
        <w:keepLines/>
        <w:widowControl w:val="0"/>
        <w:jc w:val="both"/>
        <w:rPr>
          <w:rFonts w:ascii="Tahoma" w:hAnsi="Tahoma" w:cs="Tahoma"/>
        </w:rPr>
      </w:pPr>
    </w:p>
    <w:p w14:paraId="4550E973"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696ECB94" w14:textId="77777777" w:rsidTr="005C61E7">
        <w:tc>
          <w:tcPr>
            <w:tcW w:w="9140" w:type="dxa"/>
            <w:tcBorders>
              <w:top w:val="single" w:sz="4" w:space="0" w:color="auto"/>
              <w:left w:val="single" w:sz="4" w:space="0" w:color="auto"/>
              <w:bottom w:val="single" w:sz="4" w:space="0" w:color="auto"/>
              <w:right w:val="single" w:sz="4" w:space="0" w:color="auto"/>
            </w:tcBorders>
          </w:tcPr>
          <w:p w14:paraId="4C18AB41" w14:textId="77777777" w:rsidR="000566F5" w:rsidRPr="00076910" w:rsidRDefault="000566F5" w:rsidP="00B51090">
            <w:pPr>
              <w:keepLines/>
              <w:widowControl w:val="0"/>
              <w:jc w:val="both"/>
              <w:rPr>
                <w:rFonts w:ascii="Tahoma" w:hAnsi="Tahoma" w:cs="Tahoma"/>
              </w:rPr>
            </w:pPr>
          </w:p>
        </w:tc>
      </w:tr>
      <w:tr w:rsidR="000566F5" w:rsidRPr="00076910" w14:paraId="3892171F" w14:textId="77777777" w:rsidTr="005C61E7">
        <w:tc>
          <w:tcPr>
            <w:tcW w:w="9140" w:type="dxa"/>
            <w:tcBorders>
              <w:top w:val="single" w:sz="4" w:space="0" w:color="auto"/>
              <w:left w:val="single" w:sz="4" w:space="0" w:color="auto"/>
              <w:bottom w:val="single" w:sz="4" w:space="0" w:color="auto"/>
              <w:right w:val="single" w:sz="4" w:space="0" w:color="auto"/>
            </w:tcBorders>
          </w:tcPr>
          <w:p w14:paraId="5A84ED57" w14:textId="77777777" w:rsidR="000566F5" w:rsidRPr="00076910" w:rsidRDefault="000566F5" w:rsidP="00B51090">
            <w:pPr>
              <w:keepLines/>
              <w:widowControl w:val="0"/>
              <w:jc w:val="both"/>
              <w:rPr>
                <w:rFonts w:ascii="Tahoma" w:hAnsi="Tahoma" w:cs="Tahoma"/>
              </w:rPr>
            </w:pPr>
          </w:p>
        </w:tc>
      </w:tr>
    </w:tbl>
    <w:p w14:paraId="578DC50B" w14:textId="77777777" w:rsidR="000566F5" w:rsidRPr="00076910" w:rsidRDefault="000566F5" w:rsidP="00B51090">
      <w:pPr>
        <w:keepLines/>
        <w:widowControl w:val="0"/>
        <w:jc w:val="both"/>
        <w:rPr>
          <w:rFonts w:ascii="Tahoma" w:hAnsi="Tahoma" w:cs="Tahoma"/>
        </w:rPr>
      </w:pPr>
    </w:p>
    <w:p w14:paraId="74CD2D74"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3B00C522" w14:textId="77777777" w:rsidTr="005C61E7">
        <w:tc>
          <w:tcPr>
            <w:tcW w:w="9140" w:type="dxa"/>
            <w:tcBorders>
              <w:top w:val="single" w:sz="4" w:space="0" w:color="auto"/>
              <w:left w:val="single" w:sz="4" w:space="0" w:color="auto"/>
              <w:bottom w:val="single" w:sz="4" w:space="0" w:color="auto"/>
              <w:right w:val="single" w:sz="4" w:space="0" w:color="auto"/>
            </w:tcBorders>
          </w:tcPr>
          <w:p w14:paraId="7E55C202" w14:textId="77777777" w:rsidR="000566F5" w:rsidRPr="00076910" w:rsidRDefault="000566F5" w:rsidP="00B51090">
            <w:pPr>
              <w:keepLines/>
              <w:widowControl w:val="0"/>
              <w:jc w:val="both"/>
              <w:rPr>
                <w:rFonts w:ascii="Tahoma" w:hAnsi="Tahoma" w:cs="Tahoma"/>
              </w:rPr>
            </w:pPr>
          </w:p>
        </w:tc>
      </w:tr>
      <w:tr w:rsidR="000566F5" w:rsidRPr="00076910" w14:paraId="7749663C" w14:textId="77777777" w:rsidTr="005C61E7">
        <w:tc>
          <w:tcPr>
            <w:tcW w:w="9140" w:type="dxa"/>
            <w:tcBorders>
              <w:top w:val="single" w:sz="4" w:space="0" w:color="auto"/>
              <w:left w:val="single" w:sz="4" w:space="0" w:color="auto"/>
              <w:bottom w:val="single" w:sz="4" w:space="0" w:color="auto"/>
              <w:right w:val="single" w:sz="4" w:space="0" w:color="auto"/>
            </w:tcBorders>
          </w:tcPr>
          <w:p w14:paraId="27976D50" w14:textId="77777777" w:rsidR="000566F5" w:rsidRPr="00076910" w:rsidRDefault="000566F5" w:rsidP="00B51090">
            <w:pPr>
              <w:keepLines/>
              <w:widowControl w:val="0"/>
              <w:jc w:val="both"/>
              <w:rPr>
                <w:rFonts w:ascii="Tahoma" w:hAnsi="Tahoma" w:cs="Tahoma"/>
              </w:rPr>
            </w:pPr>
          </w:p>
        </w:tc>
      </w:tr>
    </w:tbl>
    <w:p w14:paraId="55E3F346" w14:textId="77777777" w:rsidR="000566F5" w:rsidRPr="00076910" w:rsidRDefault="000566F5" w:rsidP="00B51090">
      <w:pPr>
        <w:keepLines/>
        <w:widowControl w:val="0"/>
        <w:jc w:val="both"/>
        <w:rPr>
          <w:rFonts w:ascii="Tahoma" w:hAnsi="Tahoma" w:cs="Tahoma"/>
        </w:rPr>
      </w:pPr>
    </w:p>
    <w:p w14:paraId="24F8986D"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3EE87E94" w14:textId="77777777" w:rsidTr="005C61E7">
        <w:tc>
          <w:tcPr>
            <w:tcW w:w="9140" w:type="dxa"/>
            <w:tcBorders>
              <w:top w:val="single" w:sz="4" w:space="0" w:color="auto"/>
              <w:left w:val="single" w:sz="4" w:space="0" w:color="auto"/>
              <w:bottom w:val="single" w:sz="4" w:space="0" w:color="auto"/>
              <w:right w:val="single" w:sz="4" w:space="0" w:color="auto"/>
            </w:tcBorders>
          </w:tcPr>
          <w:p w14:paraId="6FFC58D3" w14:textId="77777777" w:rsidR="000566F5" w:rsidRPr="00076910" w:rsidRDefault="000566F5" w:rsidP="00B51090">
            <w:pPr>
              <w:keepLines/>
              <w:widowControl w:val="0"/>
              <w:jc w:val="both"/>
              <w:rPr>
                <w:rFonts w:ascii="Tahoma" w:hAnsi="Tahoma" w:cs="Tahoma"/>
              </w:rPr>
            </w:pPr>
          </w:p>
        </w:tc>
      </w:tr>
      <w:tr w:rsidR="000566F5" w:rsidRPr="00076910" w14:paraId="351C891F" w14:textId="77777777" w:rsidTr="005C61E7">
        <w:tc>
          <w:tcPr>
            <w:tcW w:w="9140" w:type="dxa"/>
            <w:tcBorders>
              <w:top w:val="single" w:sz="4" w:space="0" w:color="auto"/>
              <w:left w:val="single" w:sz="4" w:space="0" w:color="auto"/>
              <w:bottom w:val="single" w:sz="4" w:space="0" w:color="auto"/>
              <w:right w:val="single" w:sz="4" w:space="0" w:color="auto"/>
            </w:tcBorders>
          </w:tcPr>
          <w:p w14:paraId="784CCB34" w14:textId="77777777" w:rsidR="000566F5" w:rsidRPr="00076910" w:rsidRDefault="000566F5" w:rsidP="00B51090">
            <w:pPr>
              <w:keepLines/>
              <w:widowControl w:val="0"/>
              <w:jc w:val="both"/>
              <w:rPr>
                <w:rFonts w:ascii="Tahoma" w:hAnsi="Tahoma" w:cs="Tahoma"/>
              </w:rPr>
            </w:pPr>
          </w:p>
        </w:tc>
      </w:tr>
    </w:tbl>
    <w:p w14:paraId="22C52E39" w14:textId="77777777" w:rsidR="003339F1" w:rsidRPr="00076910" w:rsidRDefault="003339F1" w:rsidP="00B51090">
      <w:pPr>
        <w:keepLines/>
        <w:widowControl w:val="0"/>
        <w:jc w:val="both"/>
        <w:rPr>
          <w:rFonts w:ascii="Tahoma" w:hAnsi="Tahoma" w:cs="Tahoma"/>
        </w:rPr>
      </w:pPr>
    </w:p>
    <w:p w14:paraId="018B10E2"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4F136F37" w14:textId="77777777" w:rsidR="00C018DD" w:rsidRPr="00076910" w:rsidRDefault="00C018DD" w:rsidP="00B51090">
      <w:pPr>
        <w:keepLines/>
        <w:widowControl w:val="0"/>
        <w:jc w:val="both"/>
        <w:rPr>
          <w:rFonts w:ascii="Tahoma" w:hAnsi="Tahoma" w:cs="Tahoma"/>
        </w:rPr>
      </w:pPr>
    </w:p>
    <w:p w14:paraId="379E64E7"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5291C1A4" w14:textId="77777777" w:rsidR="00AC0FF6" w:rsidRPr="00076910" w:rsidRDefault="00AC0FF6" w:rsidP="00B51090">
      <w:pPr>
        <w:keepLines/>
        <w:widowControl w:val="0"/>
        <w:jc w:val="both"/>
        <w:rPr>
          <w:rFonts w:ascii="Tahoma" w:hAnsi="Tahoma" w:cs="Tahoma"/>
        </w:rPr>
      </w:pPr>
    </w:p>
    <w:p w14:paraId="3CBE949C" w14:textId="77777777" w:rsidR="006F69C4" w:rsidRPr="00F36C61" w:rsidRDefault="006F69C4" w:rsidP="00B51090">
      <w:pPr>
        <w:keepLines/>
        <w:widowControl w:val="0"/>
        <w:jc w:val="both"/>
        <w:rPr>
          <w:rFonts w:ascii="Tahoma" w:hAnsi="Tahoma" w:cs="Tahoma"/>
        </w:rPr>
      </w:pPr>
      <w:r w:rsidRPr="00076910">
        <w:rPr>
          <w:rFonts w:ascii="Tahoma" w:hAnsi="Tahoma" w:cs="Tahoma"/>
        </w:rPr>
        <w:t xml:space="preserve">MSP: </w:t>
      </w:r>
      <w:proofErr w:type="spellStart"/>
      <w:r w:rsidRPr="00076910">
        <w:rPr>
          <w:rFonts w:ascii="Tahoma" w:hAnsi="Tahoma" w:cs="Tahoma"/>
        </w:rPr>
        <w:t>mikro</w:t>
      </w:r>
      <w:proofErr w:type="spellEnd"/>
      <w:r w:rsidRPr="00076910">
        <w:rPr>
          <w:rFonts w:ascii="Tahoma" w:hAnsi="Tahoma" w:cs="Tahoma"/>
        </w:rPr>
        <w:t>, mala in srednje velika podjetja kot so opredeljena v Priporočilu Komisije 2003/361/ES</w:t>
      </w:r>
      <w:r w:rsidRPr="00076910">
        <w:rPr>
          <w:rStyle w:val="Sprotnaopomba-sklic"/>
        </w:rPr>
        <w:footnoteReference w:id="1"/>
      </w:r>
      <w:r w:rsidRPr="00076910">
        <w:rPr>
          <w:rFonts w:ascii="Tahoma" w:hAnsi="Tahoma" w:cs="Tahoma"/>
        </w:rPr>
        <w:t>.</w:t>
      </w:r>
    </w:p>
    <w:p w14:paraId="7657EAF4" w14:textId="77777777" w:rsidR="00A6061B" w:rsidRPr="006D03C9" w:rsidRDefault="00A6061B" w:rsidP="00B51090">
      <w:pPr>
        <w:keepLines/>
        <w:widowControl w:val="0"/>
        <w:jc w:val="both"/>
        <w:rPr>
          <w:rFonts w:ascii="Tahoma" w:hAnsi="Tahoma" w:cs="Tahoma"/>
        </w:rPr>
      </w:pPr>
    </w:p>
    <w:p w14:paraId="25DD7B05" w14:textId="77777777" w:rsidR="00AC0FF6" w:rsidRPr="00CD023B" w:rsidRDefault="00AC0FF6" w:rsidP="00B51090">
      <w:pPr>
        <w:keepLines/>
        <w:widowControl w:val="0"/>
        <w:jc w:val="both"/>
        <w:rPr>
          <w:rFonts w:ascii="Tahoma" w:hAnsi="Tahoma" w:cs="Tahoma"/>
        </w:rPr>
      </w:pPr>
    </w:p>
    <w:p w14:paraId="3CC52357" w14:textId="77777777" w:rsidR="000566F5" w:rsidRPr="00EE0CCA" w:rsidRDefault="004E441F" w:rsidP="00B51090">
      <w:pPr>
        <w:keepLines/>
        <w:widowControl w:val="0"/>
        <w:numPr>
          <w:ilvl w:val="0"/>
          <w:numId w:val="6"/>
        </w:numPr>
        <w:rPr>
          <w:rFonts w:ascii="Tahoma" w:hAnsi="Tahoma" w:cs="Tahoma"/>
        </w:rPr>
      </w:pPr>
      <w:r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r w:rsidR="006631F2">
        <w:rPr>
          <w:rFonts w:ascii="Tahoma" w:hAnsi="Tahoma" w:cs="Tahoma"/>
        </w:rPr>
        <w:t xml:space="preserve"> ________________</w:t>
      </w:r>
    </w:p>
    <w:p w14:paraId="71E9A71B" w14:textId="77777777" w:rsidR="00C018DD" w:rsidRDefault="00C018DD" w:rsidP="00B51090">
      <w:pPr>
        <w:keepLines/>
        <w:widowControl w:val="0"/>
        <w:rPr>
          <w:rFonts w:ascii="Tahoma" w:hAnsi="Tahoma" w:cs="Tahoma"/>
          <w:highlight w:val="yellow"/>
        </w:rPr>
      </w:pPr>
    </w:p>
    <w:p w14:paraId="2BBCA33B" w14:textId="77777777" w:rsidR="00953628" w:rsidRPr="00076910" w:rsidRDefault="00953628" w:rsidP="00B51090">
      <w:pPr>
        <w:keepLines/>
        <w:widowControl w:val="0"/>
        <w:rPr>
          <w:rFonts w:ascii="Tahoma" w:hAnsi="Tahoma" w:cs="Tahoma"/>
          <w:highlight w:val="yellow"/>
        </w:rPr>
      </w:pPr>
    </w:p>
    <w:p w14:paraId="7ECEE1FA" w14:textId="77777777" w:rsidR="00355F1E" w:rsidRPr="00CB4318" w:rsidRDefault="000566F5" w:rsidP="00B51090">
      <w:pPr>
        <w:keepLines/>
        <w:widowControl w:val="0"/>
        <w:numPr>
          <w:ilvl w:val="0"/>
          <w:numId w:val="6"/>
        </w:numPr>
        <w:rPr>
          <w:rFonts w:ascii="Tahoma" w:hAnsi="Tahoma" w:cs="Tahoma"/>
          <w:bCs/>
          <w:iCs/>
        </w:rPr>
      </w:pPr>
      <w:r w:rsidRPr="00CB4318">
        <w:rPr>
          <w:rFonts w:ascii="Tahoma" w:hAnsi="Tahoma" w:cs="Tahoma"/>
        </w:rPr>
        <w:t>VELJAVNOST PONUDBE:</w:t>
      </w:r>
      <w:r w:rsidR="002E7048" w:rsidRPr="00CB4318">
        <w:rPr>
          <w:rFonts w:ascii="Tahoma" w:hAnsi="Tahoma" w:cs="Tahoma"/>
        </w:rPr>
        <w:t xml:space="preserve"> </w:t>
      </w:r>
      <w:r w:rsidR="00081A2D" w:rsidRPr="00CB4318">
        <w:rPr>
          <w:rFonts w:ascii="Tahoma" w:hAnsi="Tahoma" w:cs="Tahoma"/>
        </w:rPr>
        <w:t>3</w:t>
      </w:r>
      <w:r w:rsidR="00081A2D">
        <w:rPr>
          <w:rFonts w:ascii="Tahoma" w:hAnsi="Tahoma" w:cs="Tahoma"/>
        </w:rPr>
        <w:t>1</w:t>
      </w:r>
      <w:r w:rsidR="00E9586C" w:rsidRPr="00CB4318">
        <w:rPr>
          <w:rFonts w:ascii="Tahoma" w:hAnsi="Tahoma" w:cs="Tahoma"/>
        </w:rPr>
        <w:t>. 10. 2023</w:t>
      </w:r>
    </w:p>
    <w:p w14:paraId="61C021F7" w14:textId="77777777" w:rsidR="000B59ED" w:rsidRPr="00076910" w:rsidRDefault="000B59ED" w:rsidP="00B51090">
      <w:pPr>
        <w:keepLines/>
        <w:widowControl w:val="0"/>
        <w:rPr>
          <w:rFonts w:ascii="Tahoma" w:hAnsi="Tahoma" w:cs="Tahoma"/>
        </w:rPr>
      </w:pPr>
    </w:p>
    <w:p w14:paraId="22E3DB2C" w14:textId="77777777" w:rsidR="00AC0FF6" w:rsidRPr="00076910" w:rsidRDefault="00AC0FF6" w:rsidP="00B51090">
      <w:pPr>
        <w:keepLines/>
        <w:widowControl w:val="0"/>
        <w:rPr>
          <w:rFonts w:ascii="Tahoma" w:hAnsi="Tahoma" w:cs="Tahoma"/>
        </w:rPr>
      </w:pPr>
    </w:p>
    <w:p w14:paraId="1A5BE3AE"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523A42A2"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201B1213" w14:textId="77777777" w:rsidR="00AC0FF6" w:rsidRDefault="00AC0FF6" w:rsidP="00B51090">
      <w:pPr>
        <w:pStyle w:val="Telobesedila-zamik"/>
        <w:keepLines/>
        <w:widowControl w:val="0"/>
        <w:tabs>
          <w:tab w:val="left" w:pos="357"/>
        </w:tabs>
        <w:ind w:left="357"/>
        <w:rPr>
          <w:rFonts w:ascii="Tahoma" w:hAnsi="Tahoma" w:cs="Tahoma"/>
          <w:sz w:val="20"/>
          <w:lang w:val="sl-SI"/>
        </w:rPr>
      </w:pPr>
    </w:p>
    <w:p w14:paraId="499138D8" w14:textId="77777777" w:rsidR="00D07186" w:rsidRPr="00076910" w:rsidRDefault="00D07186" w:rsidP="00B51090">
      <w:pPr>
        <w:pStyle w:val="Telobesedila-zamik"/>
        <w:keepLines/>
        <w:widowControl w:val="0"/>
        <w:tabs>
          <w:tab w:val="left" w:pos="357"/>
        </w:tabs>
        <w:ind w:left="357"/>
        <w:rPr>
          <w:rFonts w:ascii="Tahoma" w:hAnsi="Tahoma" w:cs="Tahoma"/>
          <w:sz w:val="20"/>
          <w:lang w:val="sl-SI"/>
        </w:rPr>
      </w:pPr>
    </w:p>
    <w:p w14:paraId="633E9D6B"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742A01BC"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0A9190C5" w14:textId="77777777"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p w14:paraId="0D6B98A1" w14:textId="77777777" w:rsidR="00427B36" w:rsidRPr="00076910" w:rsidRDefault="00E978CC" w:rsidP="00AA0F2A">
      <w:pPr>
        <w:pStyle w:val="Telobesedila-zamik"/>
        <w:keepLines/>
        <w:widowControl w:val="0"/>
        <w:tabs>
          <w:tab w:val="left" w:pos="357"/>
        </w:tabs>
        <w:ind w:left="357"/>
        <w:jc w:val="lef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52DB4EC5" w14:textId="77777777" w:rsidTr="00AF258A">
        <w:tc>
          <w:tcPr>
            <w:tcW w:w="9282" w:type="dxa"/>
            <w:tcBorders>
              <w:top w:val="single" w:sz="4" w:space="0" w:color="auto"/>
              <w:bottom w:val="single" w:sz="4" w:space="0" w:color="auto"/>
            </w:tcBorders>
          </w:tcPr>
          <w:p w14:paraId="73CB21C4"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14:paraId="4269AB11" w14:textId="77777777" w:rsidR="00F730CB" w:rsidRPr="00076910" w:rsidRDefault="00F730CB" w:rsidP="00B11E1B">
      <w:pPr>
        <w:keepNext/>
        <w:widowControl w:val="0"/>
        <w:jc w:val="both"/>
        <w:rPr>
          <w:rFonts w:ascii="Tahoma" w:hAnsi="Tahoma" w:cs="Tahoma"/>
        </w:rPr>
      </w:pPr>
    </w:p>
    <w:p w14:paraId="6AD47A4C"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7464AE9E"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558BCAB9" w14:textId="77777777" w:rsidR="00863953" w:rsidRPr="00076910" w:rsidRDefault="00863953" w:rsidP="00B11E1B">
      <w:pPr>
        <w:keepNext/>
        <w:widowControl w:val="0"/>
        <w:tabs>
          <w:tab w:val="left" w:pos="284"/>
        </w:tabs>
        <w:jc w:val="both"/>
        <w:rPr>
          <w:rFonts w:ascii="Tahoma" w:hAnsi="Tahoma" w:cs="Tahoma"/>
        </w:rPr>
      </w:pPr>
    </w:p>
    <w:p w14:paraId="6EED07A0" w14:textId="77777777"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CF71A9">
        <w:rPr>
          <w:rFonts w:ascii="Tahoma" w:hAnsi="Tahoma" w:cs="Tahoma"/>
          <w:b/>
        </w:rPr>
        <w:t>JPE-SIR-</w:t>
      </w:r>
      <w:r w:rsidR="004E7F4F">
        <w:rPr>
          <w:rFonts w:ascii="Tahoma" w:hAnsi="Tahoma" w:cs="Tahoma"/>
          <w:b/>
        </w:rPr>
        <w:t>280</w:t>
      </w:r>
      <w:r w:rsidR="00265F42">
        <w:rPr>
          <w:rFonts w:ascii="Tahoma" w:hAnsi="Tahoma" w:cs="Tahoma"/>
          <w:b/>
        </w:rPr>
        <w:t>/23</w:t>
      </w:r>
      <w:r w:rsidR="009D1060" w:rsidRPr="009D1060">
        <w:t xml:space="preserve"> </w:t>
      </w:r>
      <w:r w:rsidR="009D1060" w:rsidRPr="009D1060">
        <w:rPr>
          <w:rFonts w:ascii="Tahoma" w:hAnsi="Tahoma" w:cs="Tahoma"/>
          <w:b/>
        </w:rPr>
        <w:t>Izvedba strojno</w:t>
      </w:r>
      <w:r w:rsidR="00776875">
        <w:rPr>
          <w:rFonts w:ascii="Tahoma" w:hAnsi="Tahoma" w:cs="Tahoma"/>
          <w:b/>
        </w:rPr>
        <w:t xml:space="preserve"> </w:t>
      </w:r>
      <w:r w:rsidR="009D1060" w:rsidRPr="009D1060">
        <w:rPr>
          <w:rFonts w:ascii="Tahoma" w:hAnsi="Tahoma" w:cs="Tahoma"/>
          <w:b/>
        </w:rPr>
        <w:t>instalacijskih del: 30III-766-00 Obnova vročevoda T900 in parovoda T8001 na območju Korytkove in Japljeve ulice</w:t>
      </w:r>
      <w:r w:rsidR="00327666" w:rsidRPr="00327666">
        <w:t xml:space="preserve"> </w:t>
      </w:r>
      <w:r w:rsidR="00E14E2A" w:rsidRPr="00076910">
        <w:rPr>
          <w:rFonts w:ascii="Tahoma" w:hAnsi="Tahoma" w:cs="Tahoma"/>
        </w:rPr>
        <w:t>izjavljamo da</w:t>
      </w:r>
      <w:r w:rsidRPr="00076910">
        <w:rPr>
          <w:rFonts w:ascii="Tahoma" w:hAnsi="Tahoma" w:cs="Tahoma"/>
        </w:rPr>
        <w:t>:</w:t>
      </w:r>
    </w:p>
    <w:p w14:paraId="164A7EF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42F56455"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5B16D6D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163DA8C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56811251" w14:textId="3843C05A"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2264FC">
        <w:rPr>
          <w:rFonts w:ascii="Tahoma" w:hAnsi="Tahoma" w:cs="Tahoma"/>
        </w:rPr>
        <w:t>treh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0A88B7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4CFB062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55271F24"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58E28B4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060635E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374DC1B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3D0D8689"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4AEF15A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511F7ADE"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nismo uvrščeni v evidenco poslovnih subjektov katerim je prepovedano poslovanje z naročnikom na </w:t>
      </w:r>
      <w:r w:rsidRPr="00076910">
        <w:rPr>
          <w:rFonts w:ascii="Tahoma" w:eastAsia="Calibri" w:hAnsi="Tahoma" w:cs="Tahoma"/>
          <w:lang w:eastAsia="en-US"/>
        </w:rPr>
        <w:lastRenderedPageBreak/>
        <w:t>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3FB97B81"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49C3CA1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772BF5F1"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6C8723D9"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17771B1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4F562FEB"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387934EB"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CF71A9">
        <w:rPr>
          <w:rFonts w:ascii="Tahoma" w:hAnsi="Tahoma" w:cs="Tahoma"/>
        </w:rPr>
        <w:t>JPE-SIR-</w:t>
      </w:r>
      <w:r w:rsidR="004E7F4F">
        <w:rPr>
          <w:rFonts w:ascii="Tahoma" w:hAnsi="Tahoma" w:cs="Tahoma"/>
        </w:rPr>
        <w:t>280</w:t>
      </w:r>
      <w:r w:rsidR="00265F42">
        <w:rPr>
          <w:rFonts w:ascii="Tahoma" w:hAnsi="Tahoma" w:cs="Tahoma"/>
        </w:rPr>
        <w:t>/23</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p>
    <w:p w14:paraId="1CF00074"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CF71A9">
        <w:rPr>
          <w:rFonts w:ascii="Tahoma" w:hAnsi="Tahoma" w:cs="Tahoma"/>
        </w:rPr>
        <w:t>JPE-SIR-</w:t>
      </w:r>
      <w:r w:rsidR="004E7F4F">
        <w:rPr>
          <w:rFonts w:ascii="Tahoma" w:hAnsi="Tahoma" w:cs="Tahoma"/>
        </w:rPr>
        <w:t>280</w:t>
      </w:r>
      <w:r w:rsidR="00265F42">
        <w:rPr>
          <w:rFonts w:ascii="Tahoma" w:hAnsi="Tahoma" w:cs="Tahoma"/>
        </w:rPr>
        <w:t>/23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3E4E16E4"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54D0FDDF" w14:textId="77777777" w:rsidR="00F730CB" w:rsidRPr="00076910" w:rsidRDefault="00F730CB" w:rsidP="00B11E1B">
      <w:pPr>
        <w:keepNext/>
        <w:widowControl w:val="0"/>
        <w:jc w:val="both"/>
        <w:rPr>
          <w:rFonts w:ascii="Tahoma" w:hAnsi="Tahoma" w:cs="Tahoma"/>
        </w:rPr>
      </w:pPr>
    </w:p>
    <w:p w14:paraId="70A83411" w14:textId="77777777" w:rsidR="00F730CB" w:rsidRPr="00076910" w:rsidRDefault="00F730CB" w:rsidP="00B11E1B">
      <w:pPr>
        <w:keepNext/>
        <w:widowControl w:val="0"/>
        <w:jc w:val="both"/>
        <w:rPr>
          <w:rFonts w:ascii="Tahoma" w:hAnsi="Tahoma" w:cs="Tahoma"/>
        </w:rPr>
      </w:pPr>
    </w:p>
    <w:p w14:paraId="7FE26B21" w14:textId="77777777" w:rsidR="00532DF1" w:rsidRPr="00076910" w:rsidRDefault="00532DF1" w:rsidP="00B11E1B">
      <w:pPr>
        <w:keepNext/>
        <w:widowControl w:val="0"/>
        <w:jc w:val="both"/>
        <w:rPr>
          <w:rFonts w:ascii="Tahoma" w:hAnsi="Tahoma" w:cs="Tahoma"/>
        </w:rPr>
      </w:pPr>
    </w:p>
    <w:p w14:paraId="2C34D40A" w14:textId="77777777" w:rsidR="00532DF1" w:rsidRPr="00076910" w:rsidRDefault="00532DF1" w:rsidP="00B11E1B">
      <w:pPr>
        <w:keepNext/>
        <w:widowControl w:val="0"/>
        <w:jc w:val="both"/>
        <w:rPr>
          <w:rFonts w:ascii="Tahoma" w:hAnsi="Tahoma" w:cs="Tahoma"/>
        </w:rPr>
      </w:pPr>
    </w:p>
    <w:p w14:paraId="01B751A3" w14:textId="77777777" w:rsidR="00515E77" w:rsidRPr="00076910" w:rsidRDefault="00515E77" w:rsidP="00B11E1B">
      <w:pPr>
        <w:keepNext/>
        <w:widowControl w:val="0"/>
        <w:jc w:val="both"/>
        <w:rPr>
          <w:rFonts w:ascii="Tahoma" w:hAnsi="Tahoma" w:cs="Tahoma"/>
        </w:rPr>
      </w:pPr>
    </w:p>
    <w:p w14:paraId="70C3910F"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19A0EB28"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4D6A2DEE" w14:textId="77777777" w:rsidR="00532DF1" w:rsidRPr="00076910" w:rsidRDefault="00532DF1" w:rsidP="00B11E1B">
      <w:pPr>
        <w:keepNext/>
        <w:widowControl w:val="0"/>
        <w:jc w:val="both"/>
        <w:rPr>
          <w:rFonts w:ascii="Tahoma" w:hAnsi="Tahoma" w:cs="Tahoma"/>
        </w:rPr>
      </w:pPr>
    </w:p>
    <w:p w14:paraId="7D70D97A" w14:textId="77777777" w:rsidR="00532DF1" w:rsidRPr="00076910" w:rsidRDefault="00532DF1" w:rsidP="00B11E1B">
      <w:pPr>
        <w:keepNext/>
        <w:widowControl w:val="0"/>
        <w:jc w:val="both"/>
        <w:rPr>
          <w:rFonts w:ascii="Tahoma" w:hAnsi="Tahoma" w:cs="Tahoma"/>
        </w:rPr>
      </w:pPr>
    </w:p>
    <w:p w14:paraId="6D540B3D" w14:textId="77777777" w:rsidR="00532DF1" w:rsidRPr="00076910" w:rsidRDefault="00532DF1" w:rsidP="00B11E1B">
      <w:pPr>
        <w:keepNext/>
        <w:widowControl w:val="0"/>
        <w:jc w:val="both"/>
        <w:rPr>
          <w:rFonts w:ascii="Tahoma" w:hAnsi="Tahoma" w:cs="Tahoma"/>
        </w:rPr>
      </w:pPr>
    </w:p>
    <w:p w14:paraId="4C400EFB" w14:textId="77777777" w:rsidR="00F730CB" w:rsidRPr="00076910" w:rsidRDefault="00F730CB" w:rsidP="00B11E1B">
      <w:pPr>
        <w:keepNext/>
        <w:widowControl w:val="0"/>
        <w:jc w:val="both"/>
        <w:rPr>
          <w:rFonts w:ascii="Tahoma" w:hAnsi="Tahoma" w:cs="Tahoma"/>
          <w:b/>
          <w:bCs/>
          <w:i/>
        </w:rPr>
      </w:pPr>
    </w:p>
    <w:p w14:paraId="508B9BB5"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16E15782"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5DE6C727"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652E67B7" w14:textId="77777777" w:rsidTr="006007C8">
        <w:trPr>
          <w:trHeight w:val="283"/>
        </w:trPr>
        <w:tc>
          <w:tcPr>
            <w:tcW w:w="569" w:type="dxa"/>
            <w:tcBorders>
              <w:right w:val="nil"/>
            </w:tcBorders>
          </w:tcPr>
          <w:p w14:paraId="79731475"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4EE4BEEB"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387D254C"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340CABFA" w14:textId="77777777" w:rsidR="0061693F" w:rsidRPr="00076910" w:rsidRDefault="0061693F" w:rsidP="00B11E1B">
            <w:pPr>
              <w:keepNext/>
              <w:widowControl w:val="0"/>
              <w:jc w:val="both"/>
              <w:rPr>
                <w:rFonts w:ascii="Tahoma" w:hAnsi="Tahoma" w:cs="Tahoma"/>
                <w:b/>
                <w:i/>
                <w:strike/>
              </w:rPr>
            </w:pPr>
          </w:p>
        </w:tc>
      </w:tr>
    </w:tbl>
    <w:p w14:paraId="404DC5C6" w14:textId="77777777" w:rsidR="0061693F" w:rsidRPr="00177C96" w:rsidRDefault="0061693F" w:rsidP="00B11E1B">
      <w:pPr>
        <w:keepNext/>
        <w:widowControl w:val="0"/>
        <w:jc w:val="both"/>
        <w:rPr>
          <w:rFonts w:ascii="Tahoma" w:hAnsi="Tahoma" w:cs="Tahoma"/>
          <w:bCs/>
          <w:noProof/>
        </w:rPr>
      </w:pPr>
    </w:p>
    <w:p w14:paraId="02A92529" w14:textId="77777777"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CF71A9">
        <w:rPr>
          <w:rFonts w:ascii="Tahoma" w:hAnsi="Tahoma" w:cs="Tahoma"/>
          <w:b/>
        </w:rPr>
        <w:t>JPE-SIR-</w:t>
      </w:r>
      <w:r w:rsidR="004E7F4F">
        <w:rPr>
          <w:rFonts w:ascii="Tahoma" w:hAnsi="Tahoma" w:cs="Tahoma"/>
          <w:b/>
        </w:rPr>
        <w:t>280</w:t>
      </w:r>
      <w:r w:rsidR="00265F42">
        <w:rPr>
          <w:rFonts w:ascii="Tahoma" w:hAnsi="Tahoma" w:cs="Tahoma"/>
          <w:b/>
        </w:rPr>
        <w:t>/23</w:t>
      </w:r>
      <w:r w:rsidR="00F47E72" w:rsidRPr="00177C96">
        <w:rPr>
          <w:rFonts w:ascii="Tahoma" w:hAnsi="Tahoma" w:cs="Tahoma"/>
          <w:b/>
        </w:rPr>
        <w:t xml:space="preserve"> </w:t>
      </w:r>
      <w:r w:rsidR="006876A7" w:rsidRPr="006876A7">
        <w:rPr>
          <w:rFonts w:ascii="Tahoma" w:hAnsi="Tahoma" w:cs="Tahoma"/>
          <w:b/>
        </w:rPr>
        <w:t>Izvedba strojno</w:t>
      </w:r>
      <w:r w:rsidR="005B2BE0">
        <w:rPr>
          <w:rFonts w:ascii="Tahoma" w:hAnsi="Tahoma" w:cs="Tahoma"/>
          <w:b/>
        </w:rPr>
        <w:t xml:space="preserve"> </w:t>
      </w:r>
      <w:r w:rsidR="006876A7" w:rsidRPr="006876A7">
        <w:rPr>
          <w:rFonts w:ascii="Tahoma" w:hAnsi="Tahoma" w:cs="Tahoma"/>
          <w:b/>
        </w:rPr>
        <w:t>instalacijskih del: 30III-766-00 Obnova vročevoda T900 in parovoda T8001 na območju Korytkove in Japljeve ulice</w:t>
      </w:r>
      <w:r w:rsidR="005B2BE0">
        <w:rPr>
          <w:rFonts w:ascii="Tahoma" w:hAnsi="Tahoma" w:cs="Tahoma"/>
          <w:b/>
        </w:rPr>
        <w:t xml:space="preserve"> </w:t>
      </w:r>
      <w:r w:rsidRPr="00177C96">
        <w:rPr>
          <w:rFonts w:ascii="Tahoma" w:hAnsi="Tahoma" w:cs="Tahoma"/>
        </w:rPr>
        <w:t>dajem naslednjo izjavo:</w:t>
      </w:r>
    </w:p>
    <w:p w14:paraId="2E033C69"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D31498F"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76DFD36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3BD27AE"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0AA7E00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5495D2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A86A1DD"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29FC8430"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5767E44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47AE4706"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03E77DF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62D8E6FD"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6226BD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618F576A"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53196E93"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11B3DAEA"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3BE210D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AAD973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208E39C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B4A3366"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38A28FD2"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4F7434D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81D10BA" w14:textId="4B4D08F2"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r w:rsidR="00B24D79">
        <w:rPr>
          <w:rFonts w:ascii="Tahoma" w:hAnsi="Tahoma" w:cs="Tahoma"/>
        </w:rPr>
        <w:t>ali za primerljiva kazniva dejanja, ki so jih izrekla tuja sodišča.</w:t>
      </w:r>
    </w:p>
    <w:p w14:paraId="4E176E8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3F7613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45A769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D837A02"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58585991" w14:textId="77777777" w:rsidTr="00653FA7">
        <w:trPr>
          <w:trHeight w:val="235"/>
        </w:trPr>
        <w:tc>
          <w:tcPr>
            <w:tcW w:w="3402" w:type="dxa"/>
            <w:tcBorders>
              <w:top w:val="single" w:sz="4" w:space="0" w:color="auto"/>
            </w:tcBorders>
          </w:tcPr>
          <w:p w14:paraId="47EC76C4"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55952773"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56175658"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5070E338" w14:textId="77777777" w:rsidR="0061693F" w:rsidRPr="00076910" w:rsidRDefault="0061693F" w:rsidP="00B11E1B">
      <w:pPr>
        <w:keepNext/>
        <w:widowControl w:val="0"/>
        <w:tabs>
          <w:tab w:val="left" w:pos="284"/>
        </w:tabs>
        <w:jc w:val="both"/>
        <w:rPr>
          <w:rFonts w:ascii="Tahoma" w:hAnsi="Tahoma" w:cs="Tahoma"/>
        </w:rPr>
      </w:pPr>
    </w:p>
    <w:p w14:paraId="15C9C97E" w14:textId="77777777" w:rsidR="0061693F" w:rsidRPr="00076910" w:rsidRDefault="0061693F" w:rsidP="00B11E1B">
      <w:pPr>
        <w:keepNext/>
        <w:widowControl w:val="0"/>
        <w:tabs>
          <w:tab w:val="left" w:pos="284"/>
        </w:tabs>
        <w:jc w:val="both"/>
        <w:rPr>
          <w:rFonts w:ascii="Tahoma" w:hAnsi="Tahoma" w:cs="Tahoma"/>
        </w:rPr>
      </w:pPr>
    </w:p>
    <w:p w14:paraId="79439AB2" w14:textId="77777777" w:rsidR="0061693F" w:rsidRPr="00076910" w:rsidRDefault="0061693F" w:rsidP="00B11E1B">
      <w:pPr>
        <w:keepNext/>
        <w:widowControl w:val="0"/>
        <w:tabs>
          <w:tab w:val="left" w:pos="284"/>
        </w:tabs>
        <w:jc w:val="both"/>
        <w:rPr>
          <w:rFonts w:ascii="Tahoma" w:hAnsi="Tahoma" w:cs="Tahoma"/>
        </w:rPr>
      </w:pPr>
    </w:p>
    <w:p w14:paraId="31929A26"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60306477"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3B8B2011"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635A0929" w14:textId="77777777" w:rsidR="0061693F" w:rsidRPr="00076910" w:rsidRDefault="0061693F" w:rsidP="00B11E1B">
      <w:pPr>
        <w:keepNext/>
        <w:widowControl w:val="0"/>
        <w:tabs>
          <w:tab w:val="left" w:pos="284"/>
        </w:tabs>
        <w:jc w:val="both"/>
        <w:rPr>
          <w:rFonts w:ascii="Tahoma" w:hAnsi="Tahoma" w:cs="Tahoma"/>
          <w:i/>
        </w:rPr>
      </w:pPr>
    </w:p>
    <w:p w14:paraId="101E53B2" w14:textId="77777777" w:rsidR="0061693F" w:rsidRPr="00076910" w:rsidRDefault="0061693F" w:rsidP="00B11E1B">
      <w:pPr>
        <w:keepNext/>
        <w:widowControl w:val="0"/>
        <w:tabs>
          <w:tab w:val="left" w:pos="284"/>
        </w:tabs>
        <w:jc w:val="both"/>
        <w:rPr>
          <w:rFonts w:ascii="Tahoma" w:hAnsi="Tahoma" w:cs="Tahoma"/>
          <w:i/>
        </w:rPr>
      </w:pPr>
    </w:p>
    <w:p w14:paraId="767D996B" w14:textId="77777777" w:rsidR="008A4F70" w:rsidRPr="00076910" w:rsidRDefault="008A4F70" w:rsidP="00B11E1B">
      <w:pPr>
        <w:keepNext/>
        <w:widowControl w:val="0"/>
        <w:tabs>
          <w:tab w:val="left" w:pos="284"/>
        </w:tabs>
        <w:jc w:val="both"/>
        <w:rPr>
          <w:rFonts w:ascii="Tahoma" w:hAnsi="Tahoma" w:cs="Tahoma"/>
          <w:i/>
        </w:rPr>
      </w:pPr>
    </w:p>
    <w:p w14:paraId="4B73A232" w14:textId="77777777" w:rsidR="00B50CC9" w:rsidRDefault="00B50CC9">
      <w:pPr>
        <w:rPr>
          <w:rFonts w:ascii="Tahoma" w:hAnsi="Tahoma" w:cs="Tahoma"/>
          <w:i/>
        </w:rPr>
      </w:pPr>
      <w:r>
        <w:rPr>
          <w:rFonts w:ascii="Tahoma" w:hAnsi="Tahoma" w:cs="Tahoma"/>
          <w:i/>
        </w:rPr>
        <w:br w:type="page"/>
      </w:r>
    </w:p>
    <w:p w14:paraId="2E22299D"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7081"/>
        <w:gridCol w:w="1060"/>
        <w:gridCol w:w="524"/>
      </w:tblGrid>
      <w:tr w:rsidR="00B50CC9" w:rsidRPr="00FB2CFB" w14:paraId="2EF4204D" w14:textId="77777777" w:rsidTr="00CB4318">
        <w:trPr>
          <w:trHeight w:val="283"/>
        </w:trPr>
        <w:tc>
          <w:tcPr>
            <w:tcW w:w="569" w:type="dxa"/>
            <w:tcBorders>
              <w:right w:val="nil"/>
            </w:tcBorders>
          </w:tcPr>
          <w:p w14:paraId="6FA33084" w14:textId="77777777" w:rsidR="00B50CC9" w:rsidRPr="00FB2CFB" w:rsidRDefault="00B50CC9" w:rsidP="002A4383">
            <w:pPr>
              <w:keepNext/>
              <w:widowControl w:val="0"/>
              <w:jc w:val="both"/>
              <w:rPr>
                <w:rFonts w:ascii="Tahoma" w:hAnsi="Tahoma" w:cs="Tahoma"/>
              </w:rPr>
            </w:pPr>
          </w:p>
        </w:tc>
        <w:tc>
          <w:tcPr>
            <w:tcW w:w="7081" w:type="dxa"/>
            <w:tcBorders>
              <w:left w:val="nil"/>
            </w:tcBorders>
          </w:tcPr>
          <w:p w14:paraId="628938E7" w14:textId="77777777"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r w:rsidR="005B2BE0">
              <w:rPr>
                <w:rFonts w:ascii="Tahoma" w:hAnsi="Tahoma" w:cs="Tahoma"/>
                <w:bCs/>
                <w:iCs/>
              </w:rPr>
              <w:t xml:space="preserve"> gospodarskega subjekta</w:t>
            </w:r>
          </w:p>
        </w:tc>
        <w:tc>
          <w:tcPr>
            <w:tcW w:w="1060" w:type="dxa"/>
            <w:tcBorders>
              <w:right w:val="nil"/>
            </w:tcBorders>
          </w:tcPr>
          <w:p w14:paraId="4558E6FC"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7EA22F0E" w14:textId="77777777" w:rsidR="00B50CC9" w:rsidRPr="00FB2CFB" w:rsidRDefault="00B50CC9" w:rsidP="002A4383">
            <w:pPr>
              <w:keepNext/>
              <w:widowControl w:val="0"/>
              <w:jc w:val="both"/>
              <w:rPr>
                <w:rFonts w:ascii="Tahoma" w:hAnsi="Tahoma" w:cs="Tahoma"/>
                <w:b/>
                <w:strike/>
              </w:rPr>
            </w:pPr>
          </w:p>
        </w:tc>
      </w:tr>
    </w:tbl>
    <w:p w14:paraId="6687F952" w14:textId="77777777" w:rsidR="00B50CC9" w:rsidRPr="00FB2CFB" w:rsidRDefault="00B50CC9" w:rsidP="00B50CC9">
      <w:pPr>
        <w:keepNext/>
        <w:widowControl w:val="0"/>
        <w:jc w:val="both"/>
        <w:rPr>
          <w:rFonts w:ascii="Tahoma" w:hAnsi="Tahoma" w:cs="Tahoma"/>
          <w:bCs/>
          <w:noProof/>
        </w:rPr>
      </w:pPr>
    </w:p>
    <w:p w14:paraId="0974A658" w14:textId="77777777" w:rsidR="00B50CC9" w:rsidRPr="00FB2CFB" w:rsidRDefault="00B50CC9" w:rsidP="00B50CC9">
      <w:pPr>
        <w:keepNext/>
        <w:widowControl w:val="0"/>
        <w:jc w:val="both"/>
        <w:rPr>
          <w:rFonts w:ascii="Tahoma" w:hAnsi="Tahoma" w:cs="Tahoma"/>
          <w:bCs/>
          <w:noProof/>
        </w:rPr>
      </w:pPr>
    </w:p>
    <w:p w14:paraId="5B1E327E" w14:textId="77777777"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00CF71A9">
        <w:rPr>
          <w:rFonts w:ascii="Tahoma" w:hAnsi="Tahoma" w:cs="Tahoma"/>
          <w:b/>
        </w:rPr>
        <w:t>JPE-SIR-</w:t>
      </w:r>
      <w:r w:rsidR="004E7F4F">
        <w:rPr>
          <w:rFonts w:ascii="Tahoma" w:hAnsi="Tahoma" w:cs="Tahoma"/>
          <w:b/>
        </w:rPr>
        <w:t>280</w:t>
      </w:r>
      <w:r w:rsidR="00265F42">
        <w:rPr>
          <w:rFonts w:ascii="Tahoma" w:hAnsi="Tahoma" w:cs="Tahoma"/>
          <w:b/>
        </w:rPr>
        <w:t>/23</w:t>
      </w:r>
      <w:r w:rsidRPr="00FB2CFB">
        <w:rPr>
          <w:rFonts w:ascii="Tahoma" w:hAnsi="Tahoma" w:cs="Tahoma"/>
          <w:b/>
        </w:rPr>
        <w:t xml:space="preserve"> </w:t>
      </w:r>
      <w:r w:rsidR="00951DC1" w:rsidRPr="006876A7">
        <w:rPr>
          <w:rFonts w:ascii="Tahoma" w:hAnsi="Tahoma" w:cs="Tahoma"/>
          <w:b/>
        </w:rPr>
        <w:t>Izvedba strojno</w:t>
      </w:r>
      <w:r w:rsidR="00951DC1">
        <w:rPr>
          <w:rFonts w:ascii="Tahoma" w:hAnsi="Tahoma" w:cs="Tahoma"/>
          <w:b/>
        </w:rPr>
        <w:t xml:space="preserve"> </w:t>
      </w:r>
      <w:r w:rsidR="00951DC1" w:rsidRPr="006876A7">
        <w:rPr>
          <w:rFonts w:ascii="Tahoma" w:hAnsi="Tahoma" w:cs="Tahoma"/>
          <w:b/>
        </w:rPr>
        <w:t>instalacijskih del: 30III-766-00 Obnova vročevoda T900 in parovoda T8001 na območju Korytkove in Japljeve ulice</w:t>
      </w:r>
    </w:p>
    <w:p w14:paraId="3083F247"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50F253DA"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7B87A5AA"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1DEB51F0" w14:textId="77777777" w:rsidR="00B50CC9" w:rsidRPr="00FB2CFB" w:rsidRDefault="00B50CC9" w:rsidP="00B50CC9">
      <w:pPr>
        <w:ind w:right="1"/>
        <w:jc w:val="both"/>
        <w:rPr>
          <w:rFonts w:ascii="Tahoma" w:hAnsi="Tahoma" w:cs="Tahoma"/>
          <w:b/>
        </w:rPr>
      </w:pPr>
    </w:p>
    <w:p w14:paraId="67B31C4F" w14:textId="77777777" w:rsidR="00B50CC9" w:rsidRPr="00FB2CFB" w:rsidRDefault="00B50CC9" w:rsidP="00B50CC9">
      <w:pPr>
        <w:ind w:right="1"/>
        <w:jc w:val="both"/>
        <w:rPr>
          <w:rFonts w:ascii="Tahoma" w:hAnsi="Tahoma" w:cs="Tahoma"/>
          <w:b/>
        </w:rPr>
      </w:pPr>
    </w:p>
    <w:p w14:paraId="5D51DE69"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28CE4893"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0CC2EE7F"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2D442F5E"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2BD9E997"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61E3016C"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5CBA7595"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783DBDCD" w14:textId="77777777" w:rsidR="00B50CC9" w:rsidRPr="00FB2CFB" w:rsidRDefault="00B50CC9" w:rsidP="00B50CC9">
      <w:pPr>
        <w:ind w:right="1"/>
        <w:jc w:val="both"/>
        <w:rPr>
          <w:rFonts w:ascii="Tahoma" w:hAnsi="Tahoma" w:cs="Tahoma"/>
        </w:rPr>
      </w:pPr>
    </w:p>
    <w:p w14:paraId="73A75828"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75EDEBF1" w14:textId="77777777" w:rsidR="00B50CC9" w:rsidRPr="00FB2CFB" w:rsidRDefault="00B50CC9" w:rsidP="00B50CC9">
      <w:pPr>
        <w:jc w:val="both"/>
        <w:rPr>
          <w:rFonts w:ascii="Tahoma" w:hAnsi="Tahoma" w:cs="Tahoma"/>
        </w:rPr>
      </w:pPr>
    </w:p>
    <w:p w14:paraId="43816EAB"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577F622C"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7A432CF5" w14:textId="77777777" w:rsidTr="00950256">
        <w:tc>
          <w:tcPr>
            <w:tcW w:w="533" w:type="dxa"/>
            <w:tcBorders>
              <w:top w:val="single" w:sz="4" w:space="0" w:color="auto"/>
              <w:left w:val="single" w:sz="4" w:space="0" w:color="auto"/>
              <w:bottom w:val="single" w:sz="4" w:space="0" w:color="auto"/>
              <w:right w:val="single" w:sz="4" w:space="0" w:color="auto"/>
            </w:tcBorders>
            <w:hideMark/>
          </w:tcPr>
          <w:p w14:paraId="4CE619D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3279F72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0C0AF61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1B8FE4A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4FE979B3"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7E20BAD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48ACFCCF"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F6B734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8326214" w14:textId="77777777" w:rsidR="00B50CC9" w:rsidRPr="00FB2CFB" w:rsidRDefault="00B50CC9" w:rsidP="002A4383">
            <w:pPr>
              <w:spacing w:line="276" w:lineRule="auto"/>
              <w:jc w:val="both"/>
              <w:rPr>
                <w:rFonts w:ascii="Tahoma" w:hAnsi="Tahoma" w:cs="Tahoma"/>
                <w:lang w:eastAsia="en-US"/>
              </w:rPr>
            </w:pPr>
          </w:p>
        </w:tc>
      </w:tr>
      <w:tr w:rsidR="00B50CC9" w:rsidRPr="00FB2CFB" w14:paraId="438458C5"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4AEE991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3E74427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D2624F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B652D37" w14:textId="77777777" w:rsidR="00B50CC9" w:rsidRPr="00FB2CFB" w:rsidRDefault="00B50CC9" w:rsidP="002A4383">
            <w:pPr>
              <w:spacing w:line="276" w:lineRule="auto"/>
              <w:jc w:val="both"/>
              <w:rPr>
                <w:rFonts w:ascii="Tahoma" w:hAnsi="Tahoma" w:cs="Tahoma"/>
                <w:lang w:eastAsia="en-US"/>
              </w:rPr>
            </w:pPr>
          </w:p>
        </w:tc>
      </w:tr>
      <w:tr w:rsidR="00B50CC9" w:rsidRPr="00FB2CFB" w14:paraId="5A54BA73"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474E437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207F64DB"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24CEE9D"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C6ADAB1" w14:textId="77777777" w:rsidR="00B50CC9" w:rsidRPr="00FB2CFB" w:rsidRDefault="00B50CC9" w:rsidP="002A4383">
            <w:pPr>
              <w:spacing w:line="276" w:lineRule="auto"/>
              <w:jc w:val="both"/>
              <w:rPr>
                <w:rFonts w:ascii="Tahoma" w:hAnsi="Tahoma" w:cs="Tahoma"/>
                <w:lang w:eastAsia="en-US"/>
              </w:rPr>
            </w:pPr>
          </w:p>
        </w:tc>
      </w:tr>
      <w:tr w:rsidR="00B50CC9" w:rsidRPr="00FB2CFB" w14:paraId="3EFB235E"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7F81BB3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2EF94830"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C532D4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DFD06D0" w14:textId="77777777" w:rsidR="00B50CC9" w:rsidRPr="00FB2CFB" w:rsidRDefault="00B50CC9" w:rsidP="002A4383">
            <w:pPr>
              <w:spacing w:line="276" w:lineRule="auto"/>
              <w:jc w:val="both"/>
              <w:rPr>
                <w:rFonts w:ascii="Tahoma" w:hAnsi="Tahoma" w:cs="Tahoma"/>
                <w:lang w:eastAsia="en-US"/>
              </w:rPr>
            </w:pPr>
          </w:p>
        </w:tc>
      </w:tr>
      <w:tr w:rsidR="00B50CC9" w:rsidRPr="00FB2CFB" w14:paraId="37360120"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4388A3C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6BFF6F2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157A93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B03ADF9" w14:textId="77777777" w:rsidR="00B50CC9" w:rsidRPr="00FB2CFB" w:rsidRDefault="00B50CC9" w:rsidP="002A4383">
            <w:pPr>
              <w:spacing w:line="276" w:lineRule="auto"/>
              <w:jc w:val="both"/>
              <w:rPr>
                <w:rFonts w:ascii="Tahoma" w:hAnsi="Tahoma" w:cs="Tahoma"/>
                <w:lang w:eastAsia="en-US"/>
              </w:rPr>
            </w:pPr>
          </w:p>
        </w:tc>
      </w:tr>
      <w:tr w:rsidR="00B50CC9" w:rsidRPr="00FB2CFB" w14:paraId="7ADB3E13"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2DD5F00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036640B8"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4CD963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E082E0B" w14:textId="77777777" w:rsidR="00B50CC9" w:rsidRPr="00FB2CFB" w:rsidRDefault="00B50CC9" w:rsidP="002A4383">
            <w:pPr>
              <w:spacing w:line="276" w:lineRule="auto"/>
              <w:jc w:val="both"/>
              <w:rPr>
                <w:rFonts w:ascii="Tahoma" w:hAnsi="Tahoma" w:cs="Tahoma"/>
                <w:lang w:eastAsia="en-US"/>
              </w:rPr>
            </w:pPr>
          </w:p>
        </w:tc>
      </w:tr>
    </w:tbl>
    <w:p w14:paraId="47E95630" w14:textId="77777777" w:rsidR="00B50CC9" w:rsidRPr="00FB2CFB" w:rsidRDefault="00B50CC9" w:rsidP="00B50CC9">
      <w:pPr>
        <w:jc w:val="both"/>
        <w:rPr>
          <w:rFonts w:ascii="Tahoma" w:hAnsi="Tahoma" w:cs="Tahoma"/>
          <w:b/>
        </w:rPr>
      </w:pPr>
    </w:p>
    <w:p w14:paraId="5D9C4FDE" w14:textId="77777777" w:rsidR="00B50CC9" w:rsidRDefault="00B50CC9" w:rsidP="00B50CC9">
      <w:pPr>
        <w:jc w:val="both"/>
        <w:rPr>
          <w:rFonts w:ascii="Tahoma" w:hAnsi="Tahoma" w:cs="Tahoma"/>
          <w:b/>
        </w:rPr>
      </w:pPr>
    </w:p>
    <w:p w14:paraId="50B0EF15"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2ED0E700"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12428A77" w14:textId="77777777" w:rsidTr="00950256">
        <w:tc>
          <w:tcPr>
            <w:tcW w:w="533" w:type="dxa"/>
            <w:tcBorders>
              <w:top w:val="single" w:sz="4" w:space="0" w:color="auto"/>
              <w:left w:val="single" w:sz="4" w:space="0" w:color="auto"/>
              <w:bottom w:val="single" w:sz="4" w:space="0" w:color="auto"/>
              <w:right w:val="single" w:sz="4" w:space="0" w:color="auto"/>
            </w:tcBorders>
            <w:hideMark/>
          </w:tcPr>
          <w:p w14:paraId="1F3AB3D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A11BB2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0544EF8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40A4EDC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C49A99B"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1DC6C04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CCB8E2D"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81A567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575339C" w14:textId="77777777" w:rsidR="00B50CC9" w:rsidRPr="00FB2CFB" w:rsidRDefault="00B50CC9" w:rsidP="002A4383">
            <w:pPr>
              <w:spacing w:line="276" w:lineRule="auto"/>
              <w:jc w:val="both"/>
              <w:rPr>
                <w:rFonts w:ascii="Tahoma" w:hAnsi="Tahoma" w:cs="Tahoma"/>
                <w:lang w:eastAsia="en-US"/>
              </w:rPr>
            </w:pPr>
          </w:p>
        </w:tc>
      </w:tr>
      <w:tr w:rsidR="00B50CC9" w:rsidRPr="00FB2CFB" w14:paraId="2DA94055"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30FC998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659A40A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9B04A5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2B210AD4" w14:textId="77777777" w:rsidR="00B50CC9" w:rsidRPr="00FB2CFB" w:rsidRDefault="00B50CC9" w:rsidP="002A4383">
            <w:pPr>
              <w:spacing w:line="276" w:lineRule="auto"/>
              <w:jc w:val="both"/>
              <w:rPr>
                <w:rFonts w:ascii="Tahoma" w:hAnsi="Tahoma" w:cs="Tahoma"/>
                <w:lang w:eastAsia="en-US"/>
              </w:rPr>
            </w:pPr>
          </w:p>
        </w:tc>
      </w:tr>
      <w:tr w:rsidR="00B50CC9" w:rsidRPr="00FB2CFB" w14:paraId="23BBFF68"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5115C42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4B124297"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691667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3147AE8" w14:textId="77777777" w:rsidR="00B50CC9" w:rsidRPr="00FB2CFB" w:rsidRDefault="00B50CC9" w:rsidP="002A4383">
            <w:pPr>
              <w:spacing w:line="276" w:lineRule="auto"/>
              <w:jc w:val="both"/>
              <w:rPr>
                <w:rFonts w:ascii="Tahoma" w:hAnsi="Tahoma" w:cs="Tahoma"/>
                <w:lang w:eastAsia="en-US"/>
              </w:rPr>
            </w:pPr>
          </w:p>
        </w:tc>
      </w:tr>
      <w:tr w:rsidR="00B50CC9" w:rsidRPr="00FB2CFB" w14:paraId="2A85C083"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7E420C8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6E859E9"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ACE0DA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2DEE5027" w14:textId="77777777" w:rsidR="00B50CC9" w:rsidRPr="00FB2CFB" w:rsidRDefault="00B50CC9" w:rsidP="002A4383">
            <w:pPr>
              <w:spacing w:line="276" w:lineRule="auto"/>
              <w:jc w:val="both"/>
              <w:rPr>
                <w:rFonts w:ascii="Tahoma" w:hAnsi="Tahoma" w:cs="Tahoma"/>
                <w:lang w:eastAsia="en-US"/>
              </w:rPr>
            </w:pPr>
          </w:p>
        </w:tc>
      </w:tr>
      <w:tr w:rsidR="00B50CC9" w:rsidRPr="00FB2CFB" w14:paraId="2D08CEBB"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68371AF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251314A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80B519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545ACF4" w14:textId="77777777" w:rsidR="00B50CC9" w:rsidRPr="00FB2CFB" w:rsidRDefault="00B50CC9" w:rsidP="002A4383">
            <w:pPr>
              <w:spacing w:line="276" w:lineRule="auto"/>
              <w:jc w:val="both"/>
              <w:rPr>
                <w:rFonts w:ascii="Tahoma" w:hAnsi="Tahoma" w:cs="Tahoma"/>
                <w:lang w:eastAsia="en-US"/>
              </w:rPr>
            </w:pPr>
          </w:p>
        </w:tc>
      </w:tr>
      <w:tr w:rsidR="00B50CC9" w:rsidRPr="00FB2CFB" w14:paraId="53D4CF88"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45EF975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138E331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14B83B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9094625" w14:textId="77777777" w:rsidR="00B50CC9" w:rsidRPr="00FB2CFB" w:rsidRDefault="00B50CC9" w:rsidP="002A4383">
            <w:pPr>
              <w:spacing w:line="276" w:lineRule="auto"/>
              <w:jc w:val="both"/>
              <w:rPr>
                <w:rFonts w:ascii="Tahoma" w:hAnsi="Tahoma" w:cs="Tahoma"/>
                <w:lang w:eastAsia="en-US"/>
              </w:rPr>
            </w:pPr>
          </w:p>
        </w:tc>
      </w:tr>
    </w:tbl>
    <w:p w14:paraId="262A894C" w14:textId="77777777" w:rsidR="00B50CC9" w:rsidRPr="00FB2CFB" w:rsidRDefault="00B50CC9" w:rsidP="00B50CC9">
      <w:pPr>
        <w:jc w:val="both"/>
        <w:rPr>
          <w:rFonts w:ascii="Tahoma" w:hAnsi="Tahoma" w:cs="Tahoma"/>
        </w:rPr>
      </w:pPr>
    </w:p>
    <w:p w14:paraId="48E1E9DF"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1DD5F1DF"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230B82D1" w14:textId="77777777" w:rsidTr="00950256">
        <w:tc>
          <w:tcPr>
            <w:tcW w:w="533" w:type="dxa"/>
            <w:tcBorders>
              <w:top w:val="single" w:sz="4" w:space="0" w:color="auto"/>
              <w:left w:val="single" w:sz="4" w:space="0" w:color="auto"/>
              <w:bottom w:val="single" w:sz="4" w:space="0" w:color="auto"/>
              <w:right w:val="single" w:sz="4" w:space="0" w:color="auto"/>
            </w:tcBorders>
            <w:hideMark/>
          </w:tcPr>
          <w:p w14:paraId="33ACB40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03835D5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61A0A28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6A88F42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384056E9"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0BA64F1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0633E91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080D2E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9276AFE" w14:textId="77777777" w:rsidR="00B50CC9" w:rsidRPr="00FB2CFB" w:rsidRDefault="00B50CC9" w:rsidP="002A4383">
            <w:pPr>
              <w:spacing w:line="276" w:lineRule="auto"/>
              <w:jc w:val="both"/>
              <w:rPr>
                <w:rFonts w:ascii="Tahoma" w:hAnsi="Tahoma" w:cs="Tahoma"/>
                <w:lang w:eastAsia="en-US"/>
              </w:rPr>
            </w:pPr>
          </w:p>
        </w:tc>
      </w:tr>
      <w:tr w:rsidR="00B50CC9" w:rsidRPr="00FB2CFB" w14:paraId="100F6155"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1752EAC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6306C995"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67056C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EBE27F2" w14:textId="77777777" w:rsidR="00B50CC9" w:rsidRPr="00FB2CFB" w:rsidRDefault="00B50CC9" w:rsidP="002A4383">
            <w:pPr>
              <w:spacing w:line="276" w:lineRule="auto"/>
              <w:jc w:val="both"/>
              <w:rPr>
                <w:rFonts w:ascii="Tahoma" w:hAnsi="Tahoma" w:cs="Tahoma"/>
                <w:lang w:eastAsia="en-US"/>
              </w:rPr>
            </w:pPr>
          </w:p>
        </w:tc>
      </w:tr>
      <w:tr w:rsidR="00B50CC9" w:rsidRPr="00FB2CFB" w14:paraId="32C49C5D"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3915BB7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11C4B56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2709BC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5149C7F" w14:textId="77777777" w:rsidR="00B50CC9" w:rsidRPr="00FB2CFB" w:rsidRDefault="00B50CC9" w:rsidP="002A4383">
            <w:pPr>
              <w:spacing w:line="276" w:lineRule="auto"/>
              <w:jc w:val="both"/>
              <w:rPr>
                <w:rFonts w:ascii="Tahoma" w:hAnsi="Tahoma" w:cs="Tahoma"/>
                <w:lang w:eastAsia="en-US"/>
              </w:rPr>
            </w:pPr>
          </w:p>
        </w:tc>
      </w:tr>
      <w:tr w:rsidR="00B50CC9" w:rsidRPr="00FB2CFB" w14:paraId="02D602DC"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3BAF68B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5351E30A"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77FE24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019A4D9" w14:textId="77777777" w:rsidR="00B50CC9" w:rsidRPr="00FB2CFB" w:rsidRDefault="00B50CC9" w:rsidP="002A4383">
            <w:pPr>
              <w:spacing w:line="276" w:lineRule="auto"/>
              <w:jc w:val="both"/>
              <w:rPr>
                <w:rFonts w:ascii="Tahoma" w:hAnsi="Tahoma" w:cs="Tahoma"/>
                <w:lang w:eastAsia="en-US"/>
              </w:rPr>
            </w:pPr>
          </w:p>
        </w:tc>
      </w:tr>
      <w:tr w:rsidR="00B50CC9" w:rsidRPr="00FB2CFB" w14:paraId="0D483E57"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6738663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9B66A4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6191BC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C4AD131" w14:textId="77777777" w:rsidR="00B50CC9" w:rsidRPr="00FB2CFB" w:rsidRDefault="00B50CC9" w:rsidP="002A4383">
            <w:pPr>
              <w:spacing w:line="276" w:lineRule="auto"/>
              <w:jc w:val="both"/>
              <w:rPr>
                <w:rFonts w:ascii="Tahoma" w:hAnsi="Tahoma" w:cs="Tahoma"/>
                <w:lang w:eastAsia="en-US"/>
              </w:rPr>
            </w:pPr>
          </w:p>
        </w:tc>
      </w:tr>
      <w:tr w:rsidR="00B50CC9" w:rsidRPr="00FB2CFB" w14:paraId="4552FEFF"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278C34B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48CE672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1574E5B"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D65CC13" w14:textId="77777777" w:rsidR="00B50CC9" w:rsidRPr="00FB2CFB" w:rsidRDefault="00B50CC9" w:rsidP="002A4383">
            <w:pPr>
              <w:spacing w:line="276" w:lineRule="auto"/>
              <w:jc w:val="both"/>
              <w:rPr>
                <w:rFonts w:ascii="Tahoma" w:hAnsi="Tahoma" w:cs="Tahoma"/>
                <w:lang w:eastAsia="en-US"/>
              </w:rPr>
            </w:pPr>
          </w:p>
        </w:tc>
      </w:tr>
    </w:tbl>
    <w:p w14:paraId="1C0D4D7D" w14:textId="77777777" w:rsidR="00B50CC9" w:rsidRPr="00FB2CFB" w:rsidRDefault="00B50CC9" w:rsidP="00B50CC9">
      <w:pPr>
        <w:jc w:val="both"/>
        <w:rPr>
          <w:rFonts w:ascii="Tahoma" w:hAnsi="Tahoma" w:cs="Tahoma"/>
        </w:rPr>
      </w:pPr>
    </w:p>
    <w:p w14:paraId="45626783"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29E1C8" w14:textId="77777777" w:rsidR="00B50CC9" w:rsidRPr="00FB2CFB" w:rsidRDefault="00B50CC9" w:rsidP="00B50CC9">
      <w:pPr>
        <w:jc w:val="both"/>
        <w:rPr>
          <w:rFonts w:ascii="Tahoma" w:hAnsi="Tahoma" w:cs="Tahoma"/>
        </w:rPr>
      </w:pPr>
    </w:p>
    <w:p w14:paraId="40C7A3A7"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5DE0A05" w14:textId="77777777" w:rsidR="00B50CC9" w:rsidRPr="00FB2CFB" w:rsidRDefault="00B50CC9" w:rsidP="00B50CC9">
      <w:pPr>
        <w:jc w:val="both"/>
        <w:rPr>
          <w:rFonts w:ascii="Tahoma" w:hAnsi="Tahoma" w:cs="Tahoma"/>
          <w:b/>
        </w:rPr>
      </w:pPr>
    </w:p>
    <w:p w14:paraId="72333F2D" w14:textId="77777777" w:rsidR="00B50CC9" w:rsidRPr="00FB2CFB" w:rsidRDefault="00B50CC9" w:rsidP="00B50CC9">
      <w:pPr>
        <w:jc w:val="both"/>
        <w:rPr>
          <w:rFonts w:ascii="Tahoma" w:hAnsi="Tahoma" w:cs="Tahoma"/>
          <w:b/>
        </w:rPr>
      </w:pPr>
    </w:p>
    <w:p w14:paraId="330B87A0"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5C5EDCB7" w14:textId="77777777" w:rsidR="00B50CC9" w:rsidRPr="00FB2CFB" w:rsidRDefault="00B50CC9" w:rsidP="00B50CC9">
      <w:pPr>
        <w:pStyle w:val="Telobesedila-zamik"/>
        <w:tabs>
          <w:tab w:val="left" w:pos="0"/>
        </w:tabs>
        <w:ind w:left="0"/>
        <w:rPr>
          <w:rFonts w:ascii="Tahoma" w:hAnsi="Tahoma" w:cs="Tahoma"/>
          <w:sz w:val="20"/>
          <w:lang w:val="sl-SI"/>
        </w:rPr>
      </w:pPr>
    </w:p>
    <w:p w14:paraId="3E463F48" w14:textId="77777777" w:rsidR="00B50CC9" w:rsidRPr="00FB2CFB" w:rsidRDefault="00B50CC9" w:rsidP="00B50CC9">
      <w:pPr>
        <w:pStyle w:val="Telobesedila-zamik"/>
        <w:tabs>
          <w:tab w:val="left" w:pos="0"/>
        </w:tabs>
        <w:ind w:left="0"/>
        <w:rPr>
          <w:rFonts w:ascii="Tahoma" w:hAnsi="Tahoma" w:cs="Tahoma"/>
          <w:sz w:val="20"/>
          <w:lang w:val="sl-SI"/>
        </w:rPr>
      </w:pPr>
    </w:p>
    <w:p w14:paraId="27F68F17"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38DC2858"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71047A47" w14:textId="77777777" w:rsidR="00B50CC9" w:rsidRPr="00FB2CFB" w:rsidRDefault="00B50CC9" w:rsidP="00B50CC9">
      <w:pPr>
        <w:pStyle w:val="Telobesedila-zamik"/>
        <w:tabs>
          <w:tab w:val="left" w:pos="0"/>
        </w:tabs>
        <w:ind w:left="0"/>
        <w:rPr>
          <w:rFonts w:ascii="Tahoma" w:hAnsi="Tahoma" w:cs="Tahoma"/>
          <w:sz w:val="20"/>
          <w:lang w:val="sl-SI"/>
        </w:rPr>
      </w:pPr>
    </w:p>
    <w:p w14:paraId="53D3EC7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0423F9BD"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73306CF9" w14:textId="77777777" w:rsidR="00EB45E9" w:rsidRDefault="00EB45E9" w:rsidP="00B11E1B">
      <w:pPr>
        <w:keepNext/>
        <w:widowControl w:val="0"/>
        <w:tabs>
          <w:tab w:val="left" w:pos="284"/>
        </w:tabs>
        <w:jc w:val="both"/>
        <w:rPr>
          <w:rFonts w:ascii="Tahoma" w:hAnsi="Tahoma" w:cs="Tahoma"/>
          <w:i/>
        </w:rPr>
      </w:pPr>
    </w:p>
    <w:p w14:paraId="23D177D5" w14:textId="77777777" w:rsidR="00EE0CCA" w:rsidRDefault="00EE0CCA" w:rsidP="00EE0CCA">
      <w:pPr>
        <w:keepNext/>
        <w:widowControl w:val="0"/>
        <w:tabs>
          <w:tab w:val="left" w:pos="284"/>
        </w:tabs>
        <w:jc w:val="both"/>
        <w:rPr>
          <w:rFonts w:ascii="Tahoma" w:hAnsi="Tahoma" w:cs="Tahoma"/>
          <w:i/>
        </w:rPr>
      </w:pPr>
      <w:r>
        <w:rPr>
          <w:rFonts w:ascii="Tahoma" w:hAnsi="Tahoma" w:cs="Tahoma"/>
          <w:i/>
        </w:rPr>
        <w:t>Navodilo:</w:t>
      </w:r>
    </w:p>
    <w:p w14:paraId="35EEE518" w14:textId="77777777" w:rsidR="00EE0CCA" w:rsidRPr="00076910" w:rsidRDefault="00EE0CCA" w:rsidP="00EE0CCA">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28D7A4D5" w14:textId="77777777" w:rsidR="00EE0CCA" w:rsidRPr="00076910" w:rsidRDefault="00EE0CCA" w:rsidP="00B11E1B">
      <w:pPr>
        <w:keepNext/>
        <w:widowControl w:val="0"/>
        <w:tabs>
          <w:tab w:val="left" w:pos="284"/>
        </w:tabs>
        <w:jc w:val="both"/>
        <w:rPr>
          <w:rFonts w:ascii="Tahoma" w:hAnsi="Tahoma" w:cs="Tahoma"/>
          <w:i/>
        </w:rPr>
      </w:pPr>
    </w:p>
    <w:p w14:paraId="73DB546B"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14:paraId="7E0A943D" w14:textId="77777777" w:rsidTr="00AF36C7">
        <w:trPr>
          <w:trHeight w:val="105"/>
        </w:trPr>
        <w:tc>
          <w:tcPr>
            <w:tcW w:w="543" w:type="dxa"/>
            <w:tcBorders>
              <w:top w:val="single" w:sz="4" w:space="0" w:color="auto"/>
              <w:bottom w:val="single" w:sz="4" w:space="0" w:color="auto"/>
              <w:right w:val="nil"/>
            </w:tcBorders>
            <w:shd w:val="clear" w:color="auto" w:fill="auto"/>
          </w:tcPr>
          <w:p w14:paraId="4042934B" w14:textId="77777777"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14:paraId="551978FD" w14:textId="77777777" w:rsidR="00866D91" w:rsidRPr="00076910" w:rsidRDefault="00866D91" w:rsidP="00B11E1B">
            <w:pPr>
              <w:keepNext/>
              <w:widowControl w:val="0"/>
              <w:rPr>
                <w:rFonts w:ascii="Tahoma" w:hAnsi="Tahoma" w:cs="Tahoma"/>
              </w:rPr>
            </w:pPr>
            <w:r w:rsidRPr="00CB4318">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14:paraId="4D436C75" w14:textId="77777777"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2EA4A995" w14:textId="77777777" w:rsidR="00866D91" w:rsidRPr="00076910" w:rsidRDefault="00866D91" w:rsidP="00B11E1B">
            <w:pPr>
              <w:keepNext/>
              <w:widowControl w:val="0"/>
              <w:rPr>
                <w:rFonts w:ascii="Tahoma" w:hAnsi="Tahoma" w:cs="Tahoma"/>
                <w:i/>
              </w:rPr>
            </w:pPr>
          </w:p>
        </w:tc>
      </w:tr>
    </w:tbl>
    <w:p w14:paraId="76E5E390" w14:textId="77777777" w:rsidR="00866D91" w:rsidRPr="00076910" w:rsidRDefault="00866D91" w:rsidP="00B11E1B">
      <w:pPr>
        <w:keepNext/>
        <w:widowControl w:val="0"/>
        <w:tabs>
          <w:tab w:val="num" w:pos="567"/>
          <w:tab w:val="left" w:pos="7938"/>
        </w:tabs>
        <w:outlineLvl w:val="0"/>
        <w:rPr>
          <w:rFonts w:ascii="Tahoma" w:hAnsi="Tahoma" w:cs="Tahoma"/>
          <w:sz w:val="22"/>
        </w:rPr>
      </w:pPr>
    </w:p>
    <w:p w14:paraId="6C5811CE" w14:textId="77777777" w:rsidR="00FD5FCE" w:rsidRPr="00C03FAF" w:rsidRDefault="00FD5FCE" w:rsidP="00B11E1B">
      <w:pPr>
        <w:keepNext/>
        <w:widowControl w:val="0"/>
        <w:jc w:val="both"/>
        <w:rPr>
          <w:rFonts w:ascii="Tahoma" w:hAnsi="Tahoma" w:cs="Tahoma"/>
          <w:b/>
        </w:rPr>
      </w:pPr>
      <w:r w:rsidRPr="00076910">
        <w:rPr>
          <w:rFonts w:ascii="Tahoma" w:hAnsi="Tahoma" w:cs="Tahoma"/>
          <w:b/>
        </w:rPr>
        <w:t xml:space="preserve">Javno naročilo: </w:t>
      </w:r>
      <w:r w:rsidR="00CF71A9">
        <w:rPr>
          <w:rFonts w:ascii="Tahoma" w:hAnsi="Tahoma" w:cs="Tahoma"/>
          <w:b/>
        </w:rPr>
        <w:t>JPE-SIR-</w:t>
      </w:r>
      <w:r w:rsidR="004E7F4F">
        <w:rPr>
          <w:rFonts w:ascii="Tahoma" w:hAnsi="Tahoma" w:cs="Tahoma"/>
          <w:b/>
        </w:rPr>
        <w:t>280</w:t>
      </w:r>
      <w:r w:rsidR="00265F42">
        <w:rPr>
          <w:rFonts w:ascii="Tahoma" w:hAnsi="Tahoma" w:cs="Tahoma"/>
          <w:b/>
        </w:rPr>
        <w:t>/23</w:t>
      </w:r>
      <w:r w:rsidRPr="00076910">
        <w:rPr>
          <w:rFonts w:ascii="Tahoma" w:hAnsi="Tahoma" w:cs="Tahoma"/>
        </w:rPr>
        <w:t xml:space="preserve"> </w:t>
      </w:r>
      <w:r w:rsidR="00EB6D24" w:rsidRPr="006876A7">
        <w:rPr>
          <w:rFonts w:ascii="Tahoma" w:hAnsi="Tahoma" w:cs="Tahoma"/>
          <w:b/>
        </w:rPr>
        <w:t>Izvedba strojno</w:t>
      </w:r>
      <w:r w:rsidR="00EB6D24">
        <w:rPr>
          <w:rFonts w:ascii="Tahoma" w:hAnsi="Tahoma" w:cs="Tahoma"/>
          <w:b/>
        </w:rPr>
        <w:t xml:space="preserve"> </w:t>
      </w:r>
      <w:r w:rsidR="00EB6D24" w:rsidRPr="006876A7">
        <w:rPr>
          <w:rFonts w:ascii="Tahoma" w:hAnsi="Tahoma" w:cs="Tahoma"/>
          <w:b/>
        </w:rPr>
        <w:t>instalacijskih del: 30III-766-00 Obnova vročevoda T900 in parovoda T8001 na območju Korytkove in Japljeve ulice</w:t>
      </w:r>
    </w:p>
    <w:p w14:paraId="09B00DD7" w14:textId="77777777" w:rsidR="00FD5FCE" w:rsidRPr="00076910" w:rsidRDefault="00FD5FCE" w:rsidP="00B11E1B">
      <w:pPr>
        <w:pStyle w:val="Telobesedila-zamik"/>
        <w:keepNext/>
        <w:widowControl w:val="0"/>
        <w:tabs>
          <w:tab w:val="left" w:pos="357"/>
        </w:tabs>
        <w:ind w:left="0"/>
        <w:rPr>
          <w:rFonts w:ascii="Tahoma" w:hAnsi="Tahoma" w:cs="Tahoma"/>
          <w:sz w:val="20"/>
          <w:lang w:val="sl-SI"/>
        </w:rPr>
      </w:pPr>
    </w:p>
    <w:p w14:paraId="420FAA47" w14:textId="77777777" w:rsidR="00FD5FCE" w:rsidRPr="00076910" w:rsidRDefault="00FD5FCE" w:rsidP="004F13C3">
      <w:pPr>
        <w:widowControl w:val="0"/>
        <w:jc w:val="both"/>
        <w:outlineLvl w:val="0"/>
        <w:rPr>
          <w:rFonts w:ascii="Tahoma" w:hAnsi="Tahoma" w:cs="Tahoma"/>
        </w:rPr>
      </w:pPr>
      <w:r w:rsidRPr="006D7D24">
        <w:rPr>
          <w:rFonts w:ascii="Tahoma" w:hAnsi="Tahoma" w:cs="Tahoma"/>
        </w:rPr>
        <w:t xml:space="preserve">Izjavljamo, da imamo v letih od </w:t>
      </w:r>
      <w:r w:rsidR="006F23C6" w:rsidRPr="006D7D24">
        <w:rPr>
          <w:rFonts w:ascii="Tahoma" w:hAnsi="Tahoma" w:cs="Tahoma"/>
        </w:rPr>
        <w:t xml:space="preserve">2017 </w:t>
      </w:r>
      <w:r w:rsidRPr="006D7D24">
        <w:rPr>
          <w:rFonts w:ascii="Tahoma" w:hAnsi="Tahoma" w:cs="Tahoma"/>
        </w:rPr>
        <w:t xml:space="preserve">do oddaje ponudbe naslednje reference iz naslova </w:t>
      </w:r>
      <w:r w:rsidR="00DA2AF3" w:rsidRPr="006D7D24">
        <w:rPr>
          <w:rFonts w:ascii="Tahoma" w:hAnsi="Tahoma" w:cs="Tahoma"/>
        </w:rPr>
        <w:t>strojno inštalacijskih</w:t>
      </w:r>
      <w:r w:rsidRPr="006D7D24">
        <w:rPr>
          <w:rFonts w:ascii="Tahoma" w:hAnsi="Tahoma" w:cs="Tahoma"/>
        </w:rPr>
        <w:t xml:space="preserve"> del (kot je to navedeno v pogoju 3.2.3.1 REFERENCE):</w:t>
      </w:r>
    </w:p>
    <w:p w14:paraId="6E042FF8" w14:textId="77777777" w:rsidR="004F13C3" w:rsidRPr="00076910" w:rsidRDefault="004F13C3" w:rsidP="004F13C3">
      <w:pPr>
        <w:widowControl w:val="0"/>
        <w:jc w:val="both"/>
        <w:outlineLvl w:val="0"/>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3685"/>
        <w:gridCol w:w="1418"/>
        <w:gridCol w:w="1067"/>
        <w:gridCol w:w="709"/>
      </w:tblGrid>
      <w:tr w:rsidR="0050255C" w:rsidRPr="00076910" w14:paraId="0FCAD628" w14:textId="77777777" w:rsidTr="006D7D24">
        <w:tc>
          <w:tcPr>
            <w:tcW w:w="2477" w:type="dxa"/>
          </w:tcPr>
          <w:p w14:paraId="31B1368E" w14:textId="77777777" w:rsidR="0050255C" w:rsidRPr="00076910" w:rsidRDefault="0050255C" w:rsidP="0050255C">
            <w:pPr>
              <w:widowControl w:val="0"/>
              <w:jc w:val="center"/>
              <w:outlineLvl w:val="0"/>
              <w:rPr>
                <w:rFonts w:ascii="Tahoma" w:hAnsi="Tahoma" w:cs="Tahoma"/>
              </w:rPr>
            </w:pPr>
            <w:r w:rsidRPr="00076910">
              <w:rPr>
                <w:rFonts w:ascii="Tahoma" w:hAnsi="Tahoma" w:cs="Tahoma"/>
              </w:rPr>
              <w:t xml:space="preserve">Investitor referenčnega objekta </w:t>
            </w:r>
          </w:p>
        </w:tc>
        <w:tc>
          <w:tcPr>
            <w:tcW w:w="3685" w:type="dxa"/>
          </w:tcPr>
          <w:p w14:paraId="7686A9FE" w14:textId="77777777" w:rsidR="0050255C" w:rsidRPr="00076910" w:rsidRDefault="0050255C" w:rsidP="0050255C">
            <w:pPr>
              <w:widowControl w:val="0"/>
              <w:jc w:val="center"/>
              <w:outlineLvl w:val="0"/>
              <w:rPr>
                <w:rFonts w:ascii="Tahoma" w:hAnsi="Tahoma" w:cs="Tahoma"/>
              </w:rPr>
            </w:pPr>
            <w:r w:rsidRPr="00076910">
              <w:rPr>
                <w:rFonts w:ascii="Tahoma" w:hAnsi="Tahoma" w:cs="Tahoma"/>
              </w:rPr>
              <w:t>Navedba referenčnih del</w:t>
            </w:r>
          </w:p>
        </w:tc>
        <w:tc>
          <w:tcPr>
            <w:tcW w:w="1418" w:type="dxa"/>
          </w:tcPr>
          <w:p w14:paraId="27346F42" w14:textId="77777777" w:rsidR="0050255C" w:rsidRPr="00076910" w:rsidRDefault="00783016" w:rsidP="001E2D3D">
            <w:pPr>
              <w:widowControl w:val="0"/>
              <w:jc w:val="center"/>
              <w:outlineLvl w:val="0"/>
              <w:rPr>
                <w:rFonts w:ascii="Tahoma" w:hAnsi="Tahoma" w:cs="Tahoma"/>
                <w:sz w:val="14"/>
                <w:szCs w:val="14"/>
              </w:rPr>
            </w:pPr>
            <w:r w:rsidRPr="00076910">
              <w:rPr>
                <w:rFonts w:ascii="Tahoma" w:hAnsi="Tahoma" w:cs="Tahoma"/>
                <w:sz w:val="14"/>
                <w:szCs w:val="14"/>
              </w:rPr>
              <w:t>Vrsta, m</w:t>
            </w:r>
            <w:r w:rsidR="0050255C" w:rsidRPr="00076910">
              <w:rPr>
                <w:rFonts w:ascii="Tahoma" w:hAnsi="Tahoma" w:cs="Tahoma"/>
                <w:sz w:val="14"/>
                <w:szCs w:val="14"/>
              </w:rPr>
              <w:t>aterial cevovoda</w:t>
            </w:r>
            <w:r w:rsidR="001E2D3D">
              <w:rPr>
                <w:rFonts w:ascii="Tahoma" w:hAnsi="Tahoma" w:cs="Tahoma"/>
                <w:sz w:val="14"/>
                <w:szCs w:val="14"/>
              </w:rPr>
              <w:t xml:space="preserve"> </w:t>
            </w:r>
            <w:r w:rsidR="000A39D3">
              <w:rPr>
                <w:rFonts w:ascii="Tahoma" w:hAnsi="Tahoma" w:cs="Tahoma"/>
                <w:sz w:val="14"/>
                <w:szCs w:val="14"/>
              </w:rPr>
              <w:t xml:space="preserve">ter </w:t>
            </w:r>
            <w:r w:rsidR="000A39D3" w:rsidRPr="00076910">
              <w:rPr>
                <w:rFonts w:ascii="Tahoma" w:hAnsi="Tahoma" w:cs="Tahoma"/>
                <w:sz w:val="14"/>
                <w:szCs w:val="14"/>
              </w:rPr>
              <w:t>dimenzija</w:t>
            </w:r>
            <w:r w:rsidR="000A39D3">
              <w:rPr>
                <w:rFonts w:ascii="Tahoma" w:hAnsi="Tahoma" w:cs="Tahoma"/>
                <w:sz w:val="14"/>
                <w:szCs w:val="14"/>
              </w:rPr>
              <w:t xml:space="preserve"> cevovoda</w:t>
            </w:r>
          </w:p>
        </w:tc>
        <w:tc>
          <w:tcPr>
            <w:tcW w:w="1067" w:type="dxa"/>
          </w:tcPr>
          <w:p w14:paraId="219D05BA" w14:textId="77777777" w:rsidR="0050255C" w:rsidRPr="00076910" w:rsidRDefault="006D7D24" w:rsidP="006D7D24">
            <w:pPr>
              <w:widowControl w:val="0"/>
              <w:jc w:val="center"/>
              <w:outlineLvl w:val="0"/>
              <w:rPr>
                <w:rFonts w:ascii="Tahoma" w:hAnsi="Tahoma" w:cs="Tahoma"/>
                <w:sz w:val="14"/>
                <w:szCs w:val="14"/>
              </w:rPr>
            </w:pPr>
            <w:r>
              <w:rPr>
                <w:rFonts w:ascii="Tahoma" w:hAnsi="Tahoma" w:cs="Tahoma"/>
                <w:sz w:val="14"/>
                <w:szCs w:val="14"/>
              </w:rPr>
              <w:t>Dolžina trase cevovoda v metrih</w:t>
            </w:r>
          </w:p>
        </w:tc>
        <w:tc>
          <w:tcPr>
            <w:tcW w:w="709" w:type="dxa"/>
          </w:tcPr>
          <w:p w14:paraId="1FF186BD" w14:textId="77777777" w:rsidR="0050255C" w:rsidRPr="00076910" w:rsidRDefault="0050255C" w:rsidP="0050255C">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50255C" w:rsidRPr="00076910" w14:paraId="2D48E5BC" w14:textId="77777777" w:rsidTr="006D7D24">
        <w:trPr>
          <w:trHeight w:val="907"/>
        </w:trPr>
        <w:tc>
          <w:tcPr>
            <w:tcW w:w="2477" w:type="dxa"/>
          </w:tcPr>
          <w:p w14:paraId="738679AB"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08F69DB8"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780D5469"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326C45AB"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7EB97EF8"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090AEFB5" w14:textId="77777777" w:rsidTr="006D7D24">
        <w:trPr>
          <w:trHeight w:val="907"/>
        </w:trPr>
        <w:tc>
          <w:tcPr>
            <w:tcW w:w="2477" w:type="dxa"/>
          </w:tcPr>
          <w:p w14:paraId="60A217AA"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4572C1B4"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5E7DF446"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21111220"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26F1104C"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4A65E229" w14:textId="77777777" w:rsidTr="006D7D24">
        <w:trPr>
          <w:trHeight w:val="907"/>
        </w:trPr>
        <w:tc>
          <w:tcPr>
            <w:tcW w:w="2477" w:type="dxa"/>
          </w:tcPr>
          <w:p w14:paraId="039A99CC"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5D0ACC92"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0256F65A"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5D359118"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6B0C1A9D"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19DC7AFC" w14:textId="77777777" w:rsidTr="006D7D24">
        <w:trPr>
          <w:trHeight w:val="907"/>
        </w:trPr>
        <w:tc>
          <w:tcPr>
            <w:tcW w:w="2477" w:type="dxa"/>
          </w:tcPr>
          <w:p w14:paraId="41A212BD"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01B5C052"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349FAD3B"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6CC5870D"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70DAEDAA"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3A0953C0" w14:textId="77777777" w:rsidTr="006D7D24">
        <w:trPr>
          <w:trHeight w:val="907"/>
        </w:trPr>
        <w:tc>
          <w:tcPr>
            <w:tcW w:w="2477" w:type="dxa"/>
          </w:tcPr>
          <w:p w14:paraId="3A66E280"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180C10E2"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21F0736A"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20885DA9"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2A7DE00E"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2521F317" w14:textId="77777777" w:rsidTr="006D7D24">
        <w:trPr>
          <w:trHeight w:val="907"/>
        </w:trPr>
        <w:tc>
          <w:tcPr>
            <w:tcW w:w="2477" w:type="dxa"/>
          </w:tcPr>
          <w:p w14:paraId="12DEBE5A"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06392EC2"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5AC37475"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17579E3F"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175EA663"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2DCADB47" w14:textId="77777777" w:rsidTr="006D7D24">
        <w:trPr>
          <w:trHeight w:val="907"/>
        </w:trPr>
        <w:tc>
          <w:tcPr>
            <w:tcW w:w="2477" w:type="dxa"/>
          </w:tcPr>
          <w:p w14:paraId="22778C01"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5F42C340"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1F4953A1"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5B1A181C"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131BD519"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532A311E" w14:textId="77777777" w:rsidTr="006D7D24">
        <w:trPr>
          <w:trHeight w:val="907"/>
        </w:trPr>
        <w:tc>
          <w:tcPr>
            <w:tcW w:w="2477" w:type="dxa"/>
          </w:tcPr>
          <w:p w14:paraId="5A4AF94D"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094AD5E5"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16FC5A48"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6A203673"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70D5BFC1"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2AD118E9" w14:textId="77777777" w:rsidTr="006D7D24">
        <w:trPr>
          <w:trHeight w:val="907"/>
        </w:trPr>
        <w:tc>
          <w:tcPr>
            <w:tcW w:w="2477" w:type="dxa"/>
          </w:tcPr>
          <w:p w14:paraId="14AB3C38"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0831EE8A"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7E98CE77"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47359D1F"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6ED98BB2" w14:textId="77777777" w:rsidR="0050255C" w:rsidRPr="00076910" w:rsidRDefault="0050255C" w:rsidP="0050255C">
            <w:pPr>
              <w:widowControl w:val="0"/>
              <w:spacing w:before="240" w:after="240"/>
              <w:outlineLvl w:val="0"/>
              <w:rPr>
                <w:rFonts w:ascii="Tahoma" w:hAnsi="Tahoma" w:cs="Tahoma"/>
                <w:b/>
                <w:sz w:val="22"/>
              </w:rPr>
            </w:pPr>
          </w:p>
        </w:tc>
      </w:tr>
    </w:tbl>
    <w:p w14:paraId="32B57631" w14:textId="77777777" w:rsidR="00866D91" w:rsidRPr="00076910" w:rsidRDefault="00866D91" w:rsidP="004F13C3">
      <w:pPr>
        <w:widowControl w:val="0"/>
        <w:outlineLvl w:val="0"/>
        <w:rPr>
          <w:rFonts w:ascii="Tahoma" w:hAnsi="Tahoma" w:cs="Tahoma"/>
          <w:b/>
        </w:rPr>
      </w:pPr>
    </w:p>
    <w:p w14:paraId="7683FD94" w14:textId="77777777"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40A4176B" w14:textId="77777777" w:rsidR="00715B0A" w:rsidRDefault="00715B0A" w:rsidP="004F13C3">
      <w:pPr>
        <w:pStyle w:val="Telobesedila-zamik"/>
        <w:widowControl w:val="0"/>
        <w:tabs>
          <w:tab w:val="left" w:pos="357"/>
        </w:tabs>
        <w:ind w:left="357"/>
        <w:rPr>
          <w:rFonts w:ascii="Tahoma" w:hAnsi="Tahoma" w:cs="Tahoma"/>
          <w:sz w:val="20"/>
          <w:lang w:val="sl-SI"/>
        </w:rPr>
      </w:pPr>
    </w:p>
    <w:p w14:paraId="72233910"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14:paraId="4C5108CF"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14:paraId="5BCBB98D" w14:textId="77777777" w:rsidR="00866D91" w:rsidRDefault="00866D91" w:rsidP="004F13C3">
      <w:pPr>
        <w:pStyle w:val="Telobesedila-zamik"/>
        <w:widowControl w:val="0"/>
        <w:tabs>
          <w:tab w:val="left" w:pos="357"/>
        </w:tabs>
        <w:ind w:left="357"/>
        <w:rPr>
          <w:rFonts w:ascii="Tahoma" w:hAnsi="Tahoma" w:cs="Tahoma"/>
          <w:sz w:val="20"/>
          <w:lang w:val="sl-SI"/>
        </w:rPr>
      </w:pPr>
    </w:p>
    <w:p w14:paraId="319A3396" w14:textId="77777777" w:rsidR="00715B0A" w:rsidRPr="00076910" w:rsidRDefault="00715B0A" w:rsidP="004F13C3">
      <w:pPr>
        <w:pStyle w:val="Telobesedila-zamik"/>
        <w:widowControl w:val="0"/>
        <w:tabs>
          <w:tab w:val="left" w:pos="357"/>
        </w:tabs>
        <w:ind w:left="357"/>
        <w:rPr>
          <w:rFonts w:ascii="Tahoma" w:hAnsi="Tahoma" w:cs="Tahoma"/>
          <w:sz w:val="20"/>
          <w:lang w:val="sl-SI"/>
        </w:rPr>
      </w:pPr>
    </w:p>
    <w:p w14:paraId="03B9C169" w14:textId="77777777"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14:paraId="083D8A4D" w14:textId="77777777"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14:paraId="3BEF6571" w14:textId="77777777" w:rsidR="00696E51" w:rsidRDefault="00696E51" w:rsidP="004F13C3">
      <w:pPr>
        <w:widowControl w:val="0"/>
        <w:rPr>
          <w:rFonts w:ascii="Tahoma" w:hAnsi="Tahoma" w:cs="Tahoma"/>
          <w:sz w:val="16"/>
          <w:szCs w:val="16"/>
        </w:rPr>
      </w:pPr>
    </w:p>
    <w:p w14:paraId="6A13861A" w14:textId="77777777" w:rsidR="00696E51" w:rsidRDefault="00696E51" w:rsidP="004F13C3">
      <w:pPr>
        <w:widowControl w:val="0"/>
        <w:rPr>
          <w:rFonts w:ascii="Tahoma" w:hAnsi="Tahoma" w:cs="Tahoma"/>
          <w:sz w:val="16"/>
          <w:szCs w:val="16"/>
        </w:rPr>
      </w:pPr>
    </w:p>
    <w:p w14:paraId="0A0C7C6C" w14:textId="77777777" w:rsidR="000E47FF" w:rsidRPr="00076910" w:rsidRDefault="00FD5FCE" w:rsidP="004F13C3">
      <w:pPr>
        <w:widowControl w:val="0"/>
        <w:rPr>
          <w:rFonts w:ascii="Tahoma" w:hAnsi="Tahoma" w:cs="Tahoma"/>
          <w:sz w:val="16"/>
          <w:szCs w:val="16"/>
        </w:rPr>
      </w:pPr>
      <w:r w:rsidRPr="00076910">
        <w:rPr>
          <w:rFonts w:ascii="Tahoma" w:hAnsi="Tahoma" w:cs="Tahoma"/>
          <w:sz w:val="16"/>
          <w:szCs w:val="16"/>
        </w:rPr>
        <w:t>Opomba</w:t>
      </w:r>
      <w:r w:rsidR="00696E51">
        <w:rPr>
          <w:rFonts w:ascii="Tahoma" w:hAnsi="Tahoma" w:cs="Tahoma"/>
          <w:sz w:val="16"/>
          <w:szCs w:val="16"/>
        </w:rPr>
        <w:t>: Obrazec se po potrebi kopira!</w:t>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14:paraId="3C6D88B0" w14:textId="77777777" w:rsidTr="00C841C8">
        <w:trPr>
          <w:trHeight w:val="105"/>
        </w:trPr>
        <w:tc>
          <w:tcPr>
            <w:tcW w:w="543" w:type="dxa"/>
            <w:tcBorders>
              <w:top w:val="single" w:sz="4" w:space="0" w:color="auto"/>
              <w:bottom w:val="single" w:sz="4" w:space="0" w:color="auto"/>
              <w:right w:val="nil"/>
            </w:tcBorders>
          </w:tcPr>
          <w:p w14:paraId="1C0E0112" w14:textId="77777777" w:rsidR="006E39D2" w:rsidRPr="00076910" w:rsidRDefault="006E39D2"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tcPr>
          <w:p w14:paraId="604BCE1A" w14:textId="77777777" w:rsidR="006E39D2" w:rsidRPr="00076910" w:rsidRDefault="00442CEE" w:rsidP="00B11E1B">
            <w:pPr>
              <w:keepNext/>
              <w:widowControl w:val="0"/>
              <w:rPr>
                <w:rFonts w:ascii="Tahoma" w:hAnsi="Tahoma" w:cs="Tahoma"/>
              </w:rPr>
            </w:pPr>
            <w:r w:rsidRPr="00CB4318">
              <w:rPr>
                <w:rFonts w:ascii="Tahoma" w:hAnsi="Tahoma" w:cs="Tahoma"/>
              </w:rPr>
              <w:t xml:space="preserve">POTRDILO </w:t>
            </w:r>
            <w:r w:rsidR="003B3DC2" w:rsidRPr="00CB4318">
              <w:rPr>
                <w:rFonts w:ascii="Tahoma" w:hAnsi="Tahoma" w:cs="Tahoma"/>
              </w:rPr>
              <w:t>- REFERENCE</w:t>
            </w:r>
          </w:p>
        </w:tc>
        <w:tc>
          <w:tcPr>
            <w:tcW w:w="2828" w:type="dxa"/>
            <w:tcBorders>
              <w:top w:val="single" w:sz="4" w:space="0" w:color="auto"/>
              <w:bottom w:val="single" w:sz="4" w:space="0" w:color="auto"/>
              <w:right w:val="nil"/>
            </w:tcBorders>
          </w:tcPr>
          <w:p w14:paraId="572EAEFC" w14:textId="77777777"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14:paraId="34FBD6D5" w14:textId="77777777" w:rsidR="006E39D2" w:rsidRPr="00076910" w:rsidRDefault="006E39D2" w:rsidP="00B11E1B">
            <w:pPr>
              <w:keepNext/>
              <w:widowControl w:val="0"/>
              <w:rPr>
                <w:rFonts w:ascii="Tahoma" w:hAnsi="Tahoma" w:cs="Tahoma"/>
              </w:rPr>
            </w:pPr>
          </w:p>
        </w:tc>
      </w:tr>
    </w:tbl>
    <w:p w14:paraId="5121A393" w14:textId="77777777" w:rsidR="006E39D2" w:rsidRPr="00076910" w:rsidRDefault="006E39D2" w:rsidP="00B11E1B">
      <w:pPr>
        <w:keepNext/>
        <w:widowControl w:val="0"/>
        <w:tabs>
          <w:tab w:val="left" w:pos="284"/>
        </w:tabs>
        <w:jc w:val="both"/>
        <w:rPr>
          <w:rFonts w:ascii="Tahoma" w:hAnsi="Tahoma" w:cs="Tahoma"/>
        </w:rPr>
      </w:pPr>
    </w:p>
    <w:p w14:paraId="128D1DDD"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14:paraId="4ABF6A7F" w14:textId="77777777" w:rsidR="00B2593D" w:rsidRPr="00076910" w:rsidRDefault="00B2593D" w:rsidP="00B11E1B">
      <w:pPr>
        <w:keepNext/>
        <w:widowControl w:val="0"/>
        <w:outlineLvl w:val="2"/>
        <w:rPr>
          <w:rFonts w:ascii="Tahoma" w:hAnsi="Tahoma" w:cs="Tahoma"/>
          <w:sz w:val="22"/>
          <w:szCs w:val="22"/>
        </w:rPr>
      </w:pPr>
    </w:p>
    <w:p w14:paraId="2C65615B"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w:t>
      </w:r>
      <w:r w:rsidR="00B90E41">
        <w:rPr>
          <w:rFonts w:ascii="Tahoma" w:hAnsi="Tahoma" w:cs="Tahoma"/>
          <w:sz w:val="22"/>
          <w:szCs w:val="22"/>
        </w:rPr>
        <w:t>________</w:t>
      </w:r>
      <w:r w:rsidRPr="00076910">
        <w:rPr>
          <w:rFonts w:ascii="Tahoma" w:hAnsi="Tahoma" w:cs="Tahoma"/>
          <w:sz w:val="22"/>
          <w:szCs w:val="22"/>
        </w:rPr>
        <w:t>___________________________</w:t>
      </w:r>
    </w:p>
    <w:p w14:paraId="4854A405" w14:textId="77777777" w:rsidR="00B2593D" w:rsidRPr="00F748BB" w:rsidRDefault="00B2593D" w:rsidP="00B11E1B">
      <w:pPr>
        <w:keepNext/>
        <w:widowControl w:val="0"/>
        <w:jc w:val="center"/>
        <w:outlineLvl w:val="2"/>
        <w:rPr>
          <w:rFonts w:ascii="Tahoma" w:hAnsi="Tahoma" w:cs="Tahoma"/>
          <w:b/>
          <w:sz w:val="22"/>
          <w:szCs w:val="22"/>
        </w:rPr>
      </w:pPr>
    </w:p>
    <w:p w14:paraId="722523FD" w14:textId="77777777"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14:paraId="15E28864" w14:textId="77777777" w:rsidR="00B2593D" w:rsidRPr="00076910" w:rsidRDefault="00B2593D" w:rsidP="00B11E1B">
      <w:pPr>
        <w:keepNext/>
        <w:widowControl w:val="0"/>
        <w:tabs>
          <w:tab w:val="left" w:pos="284"/>
        </w:tabs>
        <w:jc w:val="both"/>
        <w:rPr>
          <w:rFonts w:ascii="Tahoma" w:hAnsi="Tahoma" w:cs="Tahoma"/>
        </w:rPr>
      </w:pPr>
    </w:p>
    <w:p w14:paraId="2E9711F6" w14:textId="77777777" w:rsidR="00B2593D" w:rsidRPr="00076910" w:rsidRDefault="00B2593D" w:rsidP="00B11E1B">
      <w:pPr>
        <w:keepNext/>
        <w:widowControl w:val="0"/>
        <w:tabs>
          <w:tab w:val="left" w:pos="284"/>
        </w:tabs>
        <w:jc w:val="both"/>
        <w:rPr>
          <w:rFonts w:ascii="Tahoma" w:hAnsi="Tahoma" w:cs="Tahoma"/>
        </w:rPr>
      </w:pPr>
    </w:p>
    <w:p w14:paraId="7498D598" w14:textId="77777777" w:rsidR="00B2593D" w:rsidRPr="00076910" w:rsidRDefault="00B2593D" w:rsidP="004C2041">
      <w:pPr>
        <w:widowControl w:val="0"/>
        <w:rPr>
          <w:rFonts w:ascii="Tahoma" w:hAnsi="Tahoma" w:cs="Tahoma"/>
        </w:rPr>
      </w:pPr>
      <w:r w:rsidRPr="00076910">
        <w:rPr>
          <w:rFonts w:ascii="Tahoma" w:hAnsi="Tahoma" w:cs="Tahoma"/>
        </w:rPr>
        <w:t xml:space="preserve">V zvezi z oddajo javnega naročila št. </w:t>
      </w:r>
      <w:r w:rsidR="00CF71A9">
        <w:rPr>
          <w:rFonts w:ascii="Tahoma" w:hAnsi="Tahoma" w:cs="Tahoma"/>
          <w:b/>
        </w:rPr>
        <w:t>JPE-SIR-</w:t>
      </w:r>
      <w:r w:rsidR="004E7F4F">
        <w:rPr>
          <w:rFonts w:ascii="Tahoma" w:hAnsi="Tahoma" w:cs="Tahoma"/>
          <w:b/>
        </w:rPr>
        <w:t>280</w:t>
      </w:r>
      <w:r w:rsidR="00265F42">
        <w:rPr>
          <w:rFonts w:ascii="Tahoma" w:hAnsi="Tahoma" w:cs="Tahoma"/>
          <w:b/>
        </w:rPr>
        <w:t>/</w:t>
      </w:r>
      <w:r w:rsidR="00265F42" w:rsidRPr="00D33B2A">
        <w:rPr>
          <w:rFonts w:ascii="Tahoma" w:hAnsi="Tahoma" w:cs="Tahoma"/>
          <w:b/>
        </w:rPr>
        <w:t>23</w:t>
      </w:r>
      <w:r w:rsidR="00063C72" w:rsidRPr="00D33B2A">
        <w:rPr>
          <w:rFonts w:ascii="Tahoma" w:hAnsi="Tahoma" w:cs="Tahoma"/>
        </w:rPr>
        <w:t xml:space="preserve"> </w:t>
      </w:r>
      <w:r w:rsidR="00623D2A" w:rsidRPr="00623D2A">
        <w:rPr>
          <w:rFonts w:ascii="Tahoma" w:hAnsi="Tahoma" w:cs="Tahoma"/>
        </w:rPr>
        <w:t>Izvedba strojno</w:t>
      </w:r>
      <w:r w:rsidR="00715B0A">
        <w:rPr>
          <w:rFonts w:ascii="Tahoma" w:hAnsi="Tahoma" w:cs="Tahoma"/>
        </w:rPr>
        <w:t xml:space="preserve"> </w:t>
      </w:r>
      <w:r w:rsidR="00623D2A" w:rsidRPr="00623D2A">
        <w:rPr>
          <w:rFonts w:ascii="Tahoma" w:hAnsi="Tahoma" w:cs="Tahoma"/>
        </w:rPr>
        <w:t>instalacijskih del: 30III-766-00 Obnova vročevoda T900 in parovoda T8001 na območju Korytkove in Japljeve ulice</w:t>
      </w:r>
      <w:r w:rsidR="00715B0A">
        <w:rPr>
          <w:rFonts w:ascii="Tahoma" w:hAnsi="Tahoma" w:cs="Tahoma"/>
        </w:rPr>
        <w:t xml:space="preserve"> </w:t>
      </w:r>
      <w:r w:rsidRPr="00076910">
        <w:rPr>
          <w:rFonts w:ascii="Tahoma" w:hAnsi="Tahoma" w:cs="Tahoma"/>
        </w:rPr>
        <w:t>potrjujemo, da je:</w:t>
      </w:r>
    </w:p>
    <w:p w14:paraId="26471025" w14:textId="77777777" w:rsidR="00B2593D" w:rsidRPr="00076910" w:rsidRDefault="00B2593D" w:rsidP="004C2041">
      <w:pPr>
        <w:widowControl w:val="0"/>
        <w:rPr>
          <w:rFonts w:ascii="Tahoma" w:hAnsi="Tahoma" w:cs="Tahoma"/>
        </w:rPr>
      </w:pPr>
    </w:p>
    <w:p w14:paraId="0F4332E3" w14:textId="77777777"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14:paraId="2003E0F8" w14:textId="77777777"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14:paraId="4FDA4DE7" w14:textId="77777777" w:rsidR="00B2593D" w:rsidRPr="00076910" w:rsidRDefault="00B2593D" w:rsidP="004C2041">
      <w:pPr>
        <w:widowControl w:val="0"/>
        <w:tabs>
          <w:tab w:val="left" w:pos="-589"/>
        </w:tabs>
        <w:ind w:right="-6518"/>
        <w:rPr>
          <w:rFonts w:ascii="Tahoma" w:hAnsi="Tahoma" w:cs="Tahoma"/>
        </w:rPr>
      </w:pPr>
    </w:p>
    <w:p w14:paraId="04EB7F86" w14:textId="77777777"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14:paraId="5987DAAC" w14:textId="77777777"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14:paraId="4BDCCBA8" w14:textId="77777777"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14:paraId="707DB755" w14:textId="77777777" w:rsidR="00B2593D" w:rsidRPr="00076910" w:rsidRDefault="00B2593D" w:rsidP="004C2041">
      <w:pPr>
        <w:widowControl w:val="0"/>
        <w:ind w:right="-6518"/>
        <w:jc w:val="both"/>
        <w:rPr>
          <w:rFonts w:ascii="Tahoma" w:hAnsi="Tahoma" w:cs="Tahoma"/>
        </w:rPr>
      </w:pPr>
    </w:p>
    <w:p w14:paraId="21EF26C6" w14:textId="77777777"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14:paraId="6EAF4D2C" w14:textId="77777777" w:rsidR="00444F2B" w:rsidRPr="00076910" w:rsidRDefault="00444F2B" w:rsidP="004C2041">
      <w:pPr>
        <w:widowControl w:val="0"/>
        <w:ind w:right="-6518"/>
        <w:jc w:val="both"/>
        <w:rPr>
          <w:rFonts w:ascii="Tahoma" w:hAnsi="Tahoma" w:cs="Tahoma"/>
        </w:rPr>
      </w:pPr>
    </w:p>
    <w:p w14:paraId="5630899E" w14:textId="77777777"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14:paraId="1F1C5D53" w14:textId="77777777" w:rsidR="00444F2B" w:rsidRDefault="00444F2B" w:rsidP="004C2041">
      <w:pPr>
        <w:widowControl w:val="0"/>
        <w:ind w:right="-6518"/>
        <w:jc w:val="both"/>
        <w:rPr>
          <w:rFonts w:ascii="Tahoma" w:hAnsi="Tahoma" w:cs="Tahoma"/>
        </w:rPr>
      </w:pPr>
    </w:p>
    <w:p w14:paraId="1E34F459" w14:textId="77777777"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DA2AF3" w:rsidRPr="00076910">
        <w:rPr>
          <w:rFonts w:ascii="Tahoma" w:hAnsi="Tahoma" w:cs="Tahoma"/>
        </w:rPr>
        <w:t>strojno inštalacijskih</w:t>
      </w:r>
      <w:r w:rsidRPr="00076910">
        <w:rPr>
          <w:rFonts w:ascii="Tahoma" w:hAnsi="Tahoma" w:cs="Tahoma"/>
        </w:rPr>
        <w:t xml:space="preserve"> del pri gradnji ali obnovi </w:t>
      </w:r>
    </w:p>
    <w:p w14:paraId="708EC0D6" w14:textId="77777777" w:rsidR="00A37E5D" w:rsidRPr="00315F05" w:rsidRDefault="00A37E5D" w:rsidP="004C2041">
      <w:pPr>
        <w:widowControl w:val="0"/>
        <w:ind w:right="-6518"/>
        <w:jc w:val="both"/>
        <w:rPr>
          <w:rFonts w:ascii="Tahoma" w:hAnsi="Tahoma" w:cs="Tahoma"/>
          <w:sz w:val="16"/>
          <w:szCs w:val="16"/>
        </w:rPr>
      </w:pPr>
    </w:p>
    <w:p w14:paraId="2F88CF06" w14:textId="77777777" w:rsidR="00B205B9" w:rsidRPr="00B205B9" w:rsidRDefault="000A39D3" w:rsidP="00315F05">
      <w:pPr>
        <w:pStyle w:val="Odstavekseznama"/>
        <w:widowControl w:val="0"/>
        <w:numPr>
          <w:ilvl w:val="0"/>
          <w:numId w:val="27"/>
        </w:numPr>
        <w:spacing w:line="480" w:lineRule="auto"/>
        <w:ind w:left="284" w:hanging="284"/>
        <w:jc w:val="both"/>
        <w:rPr>
          <w:rFonts w:ascii="Tahoma" w:hAnsi="Tahoma" w:cs="Tahoma"/>
        </w:rPr>
      </w:pPr>
      <w:proofErr w:type="spellStart"/>
      <w:r w:rsidRPr="001028CB">
        <w:rPr>
          <w:rFonts w:ascii="Tahoma" w:hAnsi="Tahoma" w:cs="Tahoma"/>
        </w:rPr>
        <w:t>predizoliranega</w:t>
      </w:r>
      <w:proofErr w:type="spellEnd"/>
      <w:r w:rsidRPr="001028CB">
        <w:rPr>
          <w:rFonts w:ascii="Tahoma" w:hAnsi="Tahoma" w:cs="Tahoma"/>
        </w:rPr>
        <w:t xml:space="preserve"> cevovoda za vročevod ali toplovod ali parovod dimenzije </w:t>
      </w:r>
      <w:r>
        <w:rPr>
          <w:rFonts w:ascii="Tahoma" w:hAnsi="Tahoma" w:cs="Tahoma"/>
        </w:rPr>
        <w:t>______</w:t>
      </w:r>
      <w:r w:rsidR="00B90E41">
        <w:rPr>
          <w:rFonts w:ascii="Tahoma" w:hAnsi="Tahoma" w:cs="Tahoma"/>
        </w:rPr>
        <w:t>____</w:t>
      </w:r>
      <w:r>
        <w:rPr>
          <w:rFonts w:ascii="Tahoma" w:hAnsi="Tahoma" w:cs="Tahoma"/>
        </w:rPr>
        <w:t>__</w:t>
      </w:r>
      <w:r w:rsidRPr="001028CB">
        <w:rPr>
          <w:rFonts w:ascii="Tahoma" w:hAnsi="Tahoma" w:cs="Tahoma"/>
        </w:rPr>
        <w:t xml:space="preserve"> v skupni dolžini trase cevovoda </w:t>
      </w:r>
      <w:r>
        <w:rPr>
          <w:rFonts w:ascii="Tahoma" w:hAnsi="Tahoma" w:cs="Tahoma"/>
        </w:rPr>
        <w:t xml:space="preserve">(dovod in povratek) </w:t>
      </w:r>
      <w:r w:rsidRPr="001028CB">
        <w:rPr>
          <w:rFonts w:ascii="Tahoma" w:hAnsi="Tahoma" w:cs="Tahoma"/>
        </w:rPr>
        <w:t xml:space="preserve">za vročevod ali toplovod ali parovod </w:t>
      </w:r>
      <w:r>
        <w:rPr>
          <w:rFonts w:ascii="Tahoma" w:hAnsi="Tahoma" w:cs="Tahoma"/>
        </w:rPr>
        <w:t>__</w:t>
      </w:r>
      <w:r w:rsidR="00B90E41">
        <w:rPr>
          <w:rFonts w:ascii="Tahoma" w:hAnsi="Tahoma" w:cs="Tahoma"/>
        </w:rPr>
        <w:t>__</w:t>
      </w:r>
      <w:r>
        <w:rPr>
          <w:rFonts w:ascii="Tahoma" w:hAnsi="Tahoma" w:cs="Tahoma"/>
        </w:rPr>
        <w:t>_________</w:t>
      </w:r>
      <w:r w:rsidRPr="001028CB">
        <w:rPr>
          <w:rFonts w:ascii="Tahoma" w:hAnsi="Tahoma" w:cs="Tahoma"/>
        </w:rPr>
        <w:t xml:space="preserve"> metrov</w:t>
      </w:r>
      <w:r w:rsidR="000A2410">
        <w:rPr>
          <w:rFonts w:ascii="Tahoma" w:hAnsi="Tahoma" w:cs="Tahoma"/>
        </w:rPr>
        <w:t>.</w:t>
      </w:r>
    </w:p>
    <w:p w14:paraId="2E7AE7A2" w14:textId="77777777" w:rsidR="00CC7A49" w:rsidRPr="00CC7A49" w:rsidRDefault="00CC7A49" w:rsidP="00315F05">
      <w:pPr>
        <w:pStyle w:val="Odstavekseznama"/>
        <w:tabs>
          <w:tab w:val="left" w:pos="284"/>
        </w:tabs>
        <w:ind w:left="426" w:hanging="426"/>
        <w:jc w:val="both"/>
        <w:rPr>
          <w:rFonts w:ascii="Tahoma" w:hAnsi="Tahoma" w:cs="Tahoma"/>
          <w:i/>
        </w:rPr>
      </w:pPr>
      <w:r w:rsidRPr="00CC7A49">
        <w:rPr>
          <w:rFonts w:ascii="Tahoma" w:hAnsi="Tahoma" w:cs="Tahoma"/>
          <w:i/>
        </w:rPr>
        <w:t>(ustrezno označite in izpolnite!)</w:t>
      </w:r>
    </w:p>
    <w:p w14:paraId="3C14EC25" w14:textId="77777777" w:rsidR="00FD5FCE" w:rsidRDefault="00FD5FCE" w:rsidP="004C2041">
      <w:pPr>
        <w:widowControl w:val="0"/>
        <w:ind w:right="-2"/>
        <w:jc w:val="both"/>
        <w:rPr>
          <w:rFonts w:ascii="Tahoma" w:hAnsi="Tahoma" w:cs="Tahoma"/>
        </w:rPr>
      </w:pPr>
    </w:p>
    <w:p w14:paraId="09B42D6C" w14:textId="77777777" w:rsidR="00B90E41" w:rsidRPr="00076910" w:rsidRDefault="00B90E41" w:rsidP="004C2041">
      <w:pPr>
        <w:widowControl w:val="0"/>
        <w:ind w:right="-2"/>
        <w:jc w:val="both"/>
        <w:rPr>
          <w:rFonts w:ascii="Tahoma" w:hAnsi="Tahoma" w:cs="Tahoma"/>
        </w:rPr>
      </w:pPr>
    </w:p>
    <w:p w14:paraId="603F43E0" w14:textId="77777777"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14:paraId="761BD8B1" w14:textId="77777777" w:rsidR="00F92E60" w:rsidRDefault="00F92E60" w:rsidP="004C2041">
      <w:pPr>
        <w:widowControl w:val="0"/>
        <w:jc w:val="both"/>
        <w:rPr>
          <w:rFonts w:ascii="Tahoma" w:hAnsi="Tahoma" w:cs="Tahoma"/>
        </w:rPr>
      </w:pPr>
    </w:p>
    <w:p w14:paraId="2554E2DB" w14:textId="77777777" w:rsidR="00B90E41" w:rsidRPr="00076910" w:rsidRDefault="00B90E41" w:rsidP="004C2041">
      <w:pPr>
        <w:widowControl w:val="0"/>
        <w:jc w:val="both"/>
        <w:rPr>
          <w:rFonts w:ascii="Tahoma" w:hAnsi="Tahoma" w:cs="Tahoma"/>
        </w:rPr>
      </w:pPr>
    </w:p>
    <w:p w14:paraId="448FBC68" w14:textId="77777777"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14:paraId="593BBB3F" w14:textId="77777777" w:rsidR="00B2593D" w:rsidRPr="00076910" w:rsidRDefault="00B2593D" w:rsidP="004C2041">
      <w:pPr>
        <w:widowControl w:val="0"/>
        <w:jc w:val="both"/>
        <w:rPr>
          <w:rFonts w:ascii="Tahoma" w:hAnsi="Tahoma" w:cs="Tahoma"/>
        </w:rPr>
      </w:pPr>
    </w:p>
    <w:p w14:paraId="638B3514" w14:textId="77777777" w:rsidR="00B2593D" w:rsidRPr="00076910" w:rsidRDefault="00315F05" w:rsidP="004C2041">
      <w:pPr>
        <w:widowControl w:val="0"/>
        <w:jc w:val="both"/>
        <w:rPr>
          <w:rFonts w:ascii="Tahoma" w:hAnsi="Tahoma" w:cs="Tahoma"/>
        </w:rPr>
      </w:pPr>
      <w:r>
        <w:rPr>
          <w:rFonts w:ascii="Tahoma" w:hAnsi="Tahoma" w:cs="Tahoma"/>
        </w:rPr>
        <w:t xml:space="preserve">e-pošta:  </w:t>
      </w:r>
      <w:r w:rsidR="00B2593D" w:rsidRPr="00076910">
        <w:rPr>
          <w:rFonts w:ascii="Tahoma" w:hAnsi="Tahoma" w:cs="Tahoma"/>
        </w:rPr>
        <w:t xml:space="preserve"> ______________________</w:t>
      </w:r>
    </w:p>
    <w:p w14:paraId="6E802E42" w14:textId="77777777" w:rsidR="00B2593D" w:rsidRPr="00076910" w:rsidRDefault="00B2593D" w:rsidP="004C2041">
      <w:pPr>
        <w:widowControl w:val="0"/>
        <w:jc w:val="both"/>
        <w:rPr>
          <w:rFonts w:ascii="Tahoma" w:hAnsi="Tahoma" w:cs="Tahoma"/>
        </w:rPr>
      </w:pPr>
    </w:p>
    <w:p w14:paraId="467B8CB1" w14:textId="77777777" w:rsidR="00B2593D" w:rsidRPr="00076910" w:rsidRDefault="00315F05" w:rsidP="004C2041">
      <w:pPr>
        <w:widowControl w:val="0"/>
        <w:jc w:val="both"/>
        <w:rPr>
          <w:rFonts w:ascii="Tahoma" w:hAnsi="Tahoma" w:cs="Tahoma"/>
        </w:rPr>
      </w:pPr>
      <w:r>
        <w:rPr>
          <w:rFonts w:ascii="Tahoma" w:hAnsi="Tahoma" w:cs="Tahoma"/>
        </w:rPr>
        <w:t xml:space="preserve">Tel. ali GSM št.: </w:t>
      </w:r>
      <w:r w:rsidR="00B2593D" w:rsidRPr="00076910">
        <w:rPr>
          <w:rFonts w:ascii="Tahoma" w:hAnsi="Tahoma" w:cs="Tahoma"/>
        </w:rPr>
        <w:t>______________________________</w:t>
      </w:r>
    </w:p>
    <w:p w14:paraId="0CD13FBD" w14:textId="77777777" w:rsidR="00B2593D" w:rsidRPr="00076910" w:rsidRDefault="00B2593D" w:rsidP="004C2041">
      <w:pPr>
        <w:widowControl w:val="0"/>
        <w:rPr>
          <w:rFonts w:ascii="Tahoma" w:hAnsi="Tahoma" w:cs="Tahoma"/>
          <w:b/>
        </w:rPr>
      </w:pPr>
    </w:p>
    <w:p w14:paraId="5286FC8B" w14:textId="77777777" w:rsidR="00B2593D" w:rsidRPr="00076910" w:rsidRDefault="00B2593D" w:rsidP="004C2041">
      <w:pPr>
        <w:widowControl w:val="0"/>
        <w:rPr>
          <w:rFonts w:ascii="Tahoma" w:hAnsi="Tahoma" w:cs="Tahoma"/>
        </w:rPr>
      </w:pPr>
      <w:r w:rsidRPr="00076910">
        <w:rPr>
          <w:rFonts w:ascii="Tahoma" w:hAnsi="Tahoma" w:cs="Tahoma"/>
        </w:rPr>
        <w:t>Kraj in datum: _____________________</w:t>
      </w:r>
    </w:p>
    <w:p w14:paraId="1F9333E5" w14:textId="77777777" w:rsidR="009D2272" w:rsidRDefault="009D2272" w:rsidP="004C2041">
      <w:pPr>
        <w:tabs>
          <w:tab w:val="left" w:pos="284"/>
        </w:tabs>
        <w:jc w:val="both"/>
        <w:rPr>
          <w:rFonts w:ascii="Tahoma" w:hAnsi="Tahoma" w:cs="Tahoma"/>
        </w:rPr>
      </w:pPr>
    </w:p>
    <w:p w14:paraId="6D3A9209" w14:textId="77777777" w:rsidR="00315F05" w:rsidRDefault="00315F05" w:rsidP="004C2041">
      <w:pPr>
        <w:tabs>
          <w:tab w:val="left" w:pos="284"/>
        </w:tabs>
        <w:jc w:val="both"/>
        <w:rPr>
          <w:rFonts w:ascii="Tahoma" w:hAnsi="Tahoma" w:cs="Tahoma"/>
        </w:rPr>
      </w:pPr>
    </w:p>
    <w:p w14:paraId="7B0145CC" w14:textId="77777777" w:rsidR="000A2410" w:rsidRDefault="000A2410" w:rsidP="004C2041">
      <w:pPr>
        <w:tabs>
          <w:tab w:val="left" w:pos="284"/>
        </w:tabs>
        <w:jc w:val="both"/>
        <w:rPr>
          <w:rFonts w:ascii="Tahoma" w:hAnsi="Tahoma" w:cs="Tahoma"/>
        </w:rPr>
      </w:pPr>
    </w:p>
    <w:p w14:paraId="7ADF9DEA" w14:textId="77777777" w:rsidR="000A2410" w:rsidRDefault="000A2410" w:rsidP="004C2041">
      <w:pPr>
        <w:tabs>
          <w:tab w:val="left" w:pos="284"/>
        </w:tabs>
        <w:jc w:val="both"/>
        <w:rPr>
          <w:rFonts w:ascii="Tahoma" w:hAnsi="Tahoma" w:cs="Tahoma"/>
        </w:rPr>
      </w:pPr>
    </w:p>
    <w:p w14:paraId="6FBA0F1E" w14:textId="77777777" w:rsidR="00B90E41" w:rsidRPr="00076910" w:rsidRDefault="00B90E41" w:rsidP="004C2041">
      <w:pPr>
        <w:tabs>
          <w:tab w:val="left" w:pos="284"/>
        </w:tabs>
        <w:jc w:val="both"/>
        <w:rPr>
          <w:rFonts w:ascii="Tahoma" w:hAnsi="Tahoma" w:cs="Tahoma"/>
        </w:rPr>
      </w:pPr>
    </w:p>
    <w:p w14:paraId="4FE2EE81" w14:textId="77777777" w:rsidR="003D63DB" w:rsidRPr="00076910" w:rsidRDefault="003D63DB" w:rsidP="00315F05">
      <w:pPr>
        <w:ind w:left="3828"/>
        <w:rPr>
          <w:rFonts w:ascii="Tahoma" w:hAnsi="Tahoma" w:cs="Tahoma"/>
          <w:sz w:val="22"/>
        </w:rPr>
      </w:pPr>
      <w:r w:rsidRPr="00076910">
        <w:rPr>
          <w:rFonts w:ascii="Tahoma" w:hAnsi="Tahoma" w:cs="Tahoma"/>
          <w:sz w:val="22"/>
        </w:rPr>
        <w:t>____________________________________________</w:t>
      </w:r>
    </w:p>
    <w:p w14:paraId="4FE4A766" w14:textId="77777777" w:rsidR="003D63DB" w:rsidRPr="00B205B9" w:rsidRDefault="003D63DB" w:rsidP="00315F05">
      <w:pPr>
        <w:tabs>
          <w:tab w:val="left" w:pos="5245"/>
        </w:tabs>
        <w:ind w:left="3828"/>
        <w:jc w:val="both"/>
        <w:rPr>
          <w:rFonts w:ascii="Tahoma" w:hAnsi="Tahoma" w:cs="Tahoma"/>
        </w:rPr>
      </w:pPr>
      <w:r w:rsidRPr="00B205B9">
        <w:rPr>
          <w:rFonts w:ascii="Tahoma" w:hAnsi="Tahoma" w:cs="Tahoma"/>
        </w:rPr>
        <w:t>(Naziv, žig in podpis odgovorne osebe investitorja)</w:t>
      </w:r>
    </w:p>
    <w:p w14:paraId="11F6DA69" w14:textId="77777777" w:rsidR="00B90E41" w:rsidRDefault="00B90E41">
      <w:pPr>
        <w:rPr>
          <w:rFonts w:ascii="Tahoma" w:hAnsi="Tahoma" w:cs="Tahoma"/>
        </w:rPr>
      </w:pPr>
      <w:r>
        <w:rPr>
          <w:rFonts w:ascii="Tahoma" w:hAnsi="Tahoma" w:cs="Tahoma"/>
        </w:rPr>
        <w:br w:type="page"/>
      </w:r>
    </w:p>
    <w:p w14:paraId="4625A644" w14:textId="77777777" w:rsidR="00B90E41" w:rsidRPr="00076910" w:rsidRDefault="00B90E41"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14:paraId="11B60848" w14:textId="77777777" w:rsidTr="00A7657D">
        <w:tc>
          <w:tcPr>
            <w:tcW w:w="8150" w:type="dxa"/>
            <w:tcBorders>
              <w:top w:val="single" w:sz="4" w:space="0" w:color="auto"/>
              <w:bottom w:val="single" w:sz="4" w:space="0" w:color="auto"/>
            </w:tcBorders>
          </w:tcPr>
          <w:p w14:paraId="2D685A6B" w14:textId="77777777"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6D7D24">
              <w:rPr>
                <w:rFonts w:ascii="Tahoma" w:hAnsi="Tahoma" w:cs="Tahoma"/>
              </w:rPr>
              <w:t>KADROVSKA STRUKTURA</w:t>
            </w:r>
          </w:p>
        </w:tc>
        <w:tc>
          <w:tcPr>
            <w:tcW w:w="1418" w:type="dxa"/>
            <w:tcBorders>
              <w:top w:val="single" w:sz="4" w:space="0" w:color="auto"/>
              <w:bottom w:val="single" w:sz="4" w:space="0" w:color="auto"/>
            </w:tcBorders>
          </w:tcPr>
          <w:p w14:paraId="17617AF0" w14:textId="77777777"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14:paraId="0F686363" w14:textId="77777777" w:rsidR="00152078" w:rsidRPr="00076910" w:rsidRDefault="00152078" w:rsidP="00B11E1B">
      <w:pPr>
        <w:keepNext/>
        <w:widowControl w:val="0"/>
        <w:jc w:val="both"/>
        <w:rPr>
          <w:rFonts w:ascii="Tahoma" w:hAnsi="Tahoma" w:cs="Tahoma"/>
        </w:rPr>
      </w:pPr>
    </w:p>
    <w:p w14:paraId="32B98D68" w14:textId="77777777" w:rsidR="00FD5FCE" w:rsidRDefault="00FD5FCE" w:rsidP="00B11E1B">
      <w:pPr>
        <w:keepNext/>
        <w:widowControl w:val="0"/>
        <w:jc w:val="both"/>
        <w:rPr>
          <w:rFonts w:ascii="Tahoma" w:hAnsi="Tahoma" w:cs="Tahoma"/>
          <w:b/>
        </w:rPr>
      </w:pPr>
      <w:r w:rsidRPr="00C408A2">
        <w:rPr>
          <w:rFonts w:ascii="Tahoma" w:hAnsi="Tahoma" w:cs="Tahoma"/>
          <w:b/>
        </w:rPr>
        <w:t xml:space="preserve">Javno naročilo: </w:t>
      </w:r>
      <w:r w:rsidR="00CF71A9" w:rsidRPr="00C408A2">
        <w:rPr>
          <w:rFonts w:ascii="Tahoma" w:hAnsi="Tahoma" w:cs="Tahoma"/>
          <w:b/>
        </w:rPr>
        <w:t>JPE-SIR-</w:t>
      </w:r>
      <w:r w:rsidR="004E7F4F">
        <w:rPr>
          <w:rFonts w:ascii="Tahoma" w:hAnsi="Tahoma" w:cs="Tahoma"/>
          <w:b/>
        </w:rPr>
        <w:t>280</w:t>
      </w:r>
      <w:r w:rsidR="00265F42" w:rsidRPr="00C408A2">
        <w:rPr>
          <w:rFonts w:ascii="Tahoma" w:hAnsi="Tahoma" w:cs="Tahoma"/>
          <w:b/>
        </w:rPr>
        <w:t>/23</w:t>
      </w:r>
      <w:r w:rsidRPr="00C408A2">
        <w:rPr>
          <w:rFonts w:ascii="Tahoma" w:hAnsi="Tahoma" w:cs="Tahoma"/>
          <w:b/>
        </w:rPr>
        <w:t xml:space="preserve"> </w:t>
      </w:r>
      <w:r w:rsidR="00623D2A" w:rsidRPr="00623D2A">
        <w:rPr>
          <w:rFonts w:ascii="Tahoma" w:hAnsi="Tahoma" w:cs="Tahoma"/>
          <w:b/>
        </w:rPr>
        <w:t>Izvedba strojno</w:t>
      </w:r>
      <w:r w:rsidR="00715B0A">
        <w:rPr>
          <w:rFonts w:ascii="Tahoma" w:hAnsi="Tahoma" w:cs="Tahoma"/>
          <w:b/>
        </w:rPr>
        <w:t xml:space="preserve"> </w:t>
      </w:r>
      <w:r w:rsidR="00623D2A" w:rsidRPr="00623D2A">
        <w:rPr>
          <w:rFonts w:ascii="Tahoma" w:hAnsi="Tahoma" w:cs="Tahoma"/>
          <w:b/>
        </w:rPr>
        <w:t>instalacijskih del: 30III-766-00 Obnova vročevoda T900 in parovoda T8001 na območju Korytkove in Japljeve ulice</w:t>
      </w:r>
    </w:p>
    <w:p w14:paraId="13728A5A" w14:textId="77777777" w:rsidR="00623D2A" w:rsidRPr="00076910" w:rsidRDefault="00623D2A" w:rsidP="00B11E1B">
      <w:pPr>
        <w:keepNext/>
        <w:widowControl w:val="0"/>
        <w:jc w:val="both"/>
        <w:rPr>
          <w:rFonts w:ascii="Tahoma" w:hAnsi="Tahoma" w:cs="Tahoma"/>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5670"/>
      </w:tblGrid>
      <w:tr w:rsidR="001B4E2B" w:rsidRPr="00076910" w14:paraId="4CE27186" w14:textId="77777777" w:rsidTr="00E125E8">
        <w:trPr>
          <w:trHeight w:val="589"/>
        </w:trPr>
        <w:tc>
          <w:tcPr>
            <w:tcW w:w="675" w:type="dxa"/>
          </w:tcPr>
          <w:p w14:paraId="2C3261AF" w14:textId="77777777" w:rsidR="001B4E2B" w:rsidRPr="00076910" w:rsidRDefault="001B4E2B" w:rsidP="00B11E1B">
            <w:pPr>
              <w:keepNext/>
              <w:widowControl w:val="0"/>
              <w:jc w:val="both"/>
              <w:rPr>
                <w:rFonts w:ascii="Tahoma" w:hAnsi="Tahoma" w:cs="Tahoma"/>
              </w:rPr>
            </w:pPr>
          </w:p>
        </w:tc>
        <w:tc>
          <w:tcPr>
            <w:tcW w:w="3261" w:type="dxa"/>
          </w:tcPr>
          <w:p w14:paraId="23DA38E3" w14:textId="77777777" w:rsidR="001B4E2B" w:rsidRPr="00076910" w:rsidRDefault="0019439D" w:rsidP="00B11E1B">
            <w:pPr>
              <w:keepNext/>
              <w:widowControl w:val="0"/>
              <w:jc w:val="both"/>
              <w:rPr>
                <w:rFonts w:ascii="Tahoma" w:hAnsi="Tahoma" w:cs="Tahoma"/>
              </w:rPr>
            </w:pPr>
            <w:r w:rsidRPr="00076910">
              <w:rPr>
                <w:rFonts w:ascii="Tahoma" w:hAnsi="Tahoma" w:cs="Tahoma"/>
              </w:rPr>
              <w:t>Funkcija</w:t>
            </w:r>
          </w:p>
          <w:p w14:paraId="05C52CCB" w14:textId="77777777" w:rsidR="001B4E2B" w:rsidRPr="00076910" w:rsidRDefault="001B4E2B" w:rsidP="00B11E1B">
            <w:pPr>
              <w:keepNext/>
              <w:widowControl w:val="0"/>
              <w:jc w:val="both"/>
              <w:rPr>
                <w:rFonts w:ascii="Tahoma" w:hAnsi="Tahoma" w:cs="Tahoma"/>
              </w:rPr>
            </w:pPr>
          </w:p>
        </w:tc>
        <w:tc>
          <w:tcPr>
            <w:tcW w:w="5670" w:type="dxa"/>
          </w:tcPr>
          <w:p w14:paraId="7854106E" w14:textId="77777777" w:rsidR="00CC7A49" w:rsidRDefault="0019439D" w:rsidP="00B11E1B">
            <w:pPr>
              <w:keepNext/>
              <w:widowControl w:val="0"/>
              <w:rPr>
                <w:rFonts w:ascii="Tahoma" w:hAnsi="Tahoma" w:cs="Tahoma"/>
              </w:rPr>
            </w:pPr>
            <w:r w:rsidRPr="00076910">
              <w:rPr>
                <w:rFonts w:ascii="Tahoma" w:hAnsi="Tahoma" w:cs="Tahoma"/>
              </w:rPr>
              <w:t>I</w:t>
            </w:r>
            <w:r w:rsidR="001B4E2B" w:rsidRPr="00076910">
              <w:rPr>
                <w:rFonts w:ascii="Tahoma" w:hAnsi="Tahoma" w:cs="Tahoma"/>
              </w:rPr>
              <w:t>me, priimek, strokovna izobrazba</w:t>
            </w:r>
            <w:r w:rsidRPr="00076910">
              <w:rPr>
                <w:rFonts w:ascii="Tahoma" w:hAnsi="Tahoma" w:cs="Tahoma"/>
              </w:rPr>
              <w:t>,</w:t>
            </w:r>
          </w:p>
          <w:p w14:paraId="4C073E00" w14:textId="77777777" w:rsidR="001B4E2B" w:rsidRPr="00076910" w:rsidRDefault="0019439D" w:rsidP="00B11E1B">
            <w:pPr>
              <w:keepNext/>
              <w:widowControl w:val="0"/>
              <w:rPr>
                <w:rFonts w:ascii="Tahoma" w:hAnsi="Tahoma" w:cs="Tahoma"/>
              </w:rPr>
            </w:pPr>
            <w:r w:rsidRPr="00076910">
              <w:rPr>
                <w:rFonts w:ascii="Tahoma" w:hAnsi="Tahoma" w:cs="Tahoma"/>
              </w:rPr>
              <w:t>št. potrdila / certifikata</w:t>
            </w:r>
            <w:r w:rsidR="00CC7A49">
              <w:rPr>
                <w:rFonts w:ascii="Tahoma" w:hAnsi="Tahoma" w:cs="Tahoma"/>
              </w:rPr>
              <w:t xml:space="preserve"> / vpisa v imenik</w:t>
            </w:r>
          </w:p>
        </w:tc>
      </w:tr>
      <w:tr w:rsidR="001B4E2B" w:rsidRPr="00076910" w14:paraId="0273BC79" w14:textId="77777777" w:rsidTr="00DF23E0">
        <w:tc>
          <w:tcPr>
            <w:tcW w:w="675" w:type="dxa"/>
          </w:tcPr>
          <w:p w14:paraId="2629EE42" w14:textId="77777777" w:rsidR="002E32A7" w:rsidRDefault="002E32A7" w:rsidP="00B11E1B">
            <w:pPr>
              <w:keepNext/>
              <w:widowControl w:val="0"/>
              <w:jc w:val="both"/>
              <w:rPr>
                <w:rFonts w:ascii="Tahoma" w:hAnsi="Tahoma" w:cs="Tahoma"/>
              </w:rPr>
            </w:pPr>
          </w:p>
          <w:p w14:paraId="31A625E1" w14:textId="77777777" w:rsidR="00315F05" w:rsidRPr="00076910" w:rsidRDefault="00315F05" w:rsidP="00B11E1B">
            <w:pPr>
              <w:keepNext/>
              <w:widowControl w:val="0"/>
              <w:jc w:val="both"/>
              <w:rPr>
                <w:rFonts w:ascii="Tahoma" w:hAnsi="Tahoma" w:cs="Tahoma"/>
              </w:rPr>
            </w:pPr>
          </w:p>
          <w:p w14:paraId="4E0802A7" w14:textId="77777777" w:rsidR="001B4E2B" w:rsidRPr="00076910" w:rsidRDefault="006D27E5" w:rsidP="00B11E1B">
            <w:pPr>
              <w:keepNext/>
              <w:widowControl w:val="0"/>
              <w:jc w:val="both"/>
              <w:rPr>
                <w:rFonts w:ascii="Tahoma" w:hAnsi="Tahoma" w:cs="Tahoma"/>
              </w:rPr>
            </w:pPr>
            <w:r w:rsidRPr="00076910">
              <w:rPr>
                <w:rFonts w:ascii="Tahoma" w:hAnsi="Tahoma" w:cs="Tahoma"/>
              </w:rPr>
              <w:t>1</w:t>
            </w:r>
            <w:r w:rsidR="001B4E2B" w:rsidRPr="00076910">
              <w:rPr>
                <w:rFonts w:ascii="Tahoma" w:hAnsi="Tahoma" w:cs="Tahoma"/>
              </w:rPr>
              <w:t>.</w:t>
            </w:r>
          </w:p>
        </w:tc>
        <w:tc>
          <w:tcPr>
            <w:tcW w:w="3261" w:type="dxa"/>
          </w:tcPr>
          <w:p w14:paraId="245A994F" w14:textId="77777777" w:rsidR="001B4E2B" w:rsidRDefault="001B4E2B" w:rsidP="00B11E1B">
            <w:pPr>
              <w:keepNext/>
              <w:widowControl w:val="0"/>
              <w:jc w:val="both"/>
              <w:rPr>
                <w:rFonts w:ascii="Tahoma" w:hAnsi="Tahoma" w:cs="Tahoma"/>
                <w:highlight w:val="yellow"/>
              </w:rPr>
            </w:pPr>
          </w:p>
          <w:p w14:paraId="42B840F8" w14:textId="77777777" w:rsidR="00315F05" w:rsidRDefault="00315F05" w:rsidP="00B11E1B">
            <w:pPr>
              <w:keepNext/>
              <w:widowControl w:val="0"/>
              <w:jc w:val="both"/>
              <w:rPr>
                <w:rFonts w:ascii="Tahoma" w:hAnsi="Tahoma" w:cs="Tahoma"/>
                <w:highlight w:val="yellow"/>
              </w:rPr>
            </w:pPr>
          </w:p>
          <w:p w14:paraId="31A138B2" w14:textId="77777777" w:rsidR="00E40C3C" w:rsidRPr="00076910" w:rsidRDefault="00E40C3C" w:rsidP="00B11E1B">
            <w:pPr>
              <w:keepNext/>
              <w:widowControl w:val="0"/>
              <w:jc w:val="both"/>
              <w:rPr>
                <w:rFonts w:ascii="Tahoma" w:hAnsi="Tahoma" w:cs="Tahoma"/>
              </w:rPr>
            </w:pPr>
            <w:r w:rsidRPr="00076910">
              <w:rPr>
                <w:rFonts w:ascii="Tahoma" w:hAnsi="Tahoma" w:cs="Tahoma"/>
              </w:rPr>
              <w:t>V</w:t>
            </w:r>
            <w:r w:rsidR="001B4E2B" w:rsidRPr="00076910">
              <w:rPr>
                <w:rFonts w:ascii="Tahoma" w:hAnsi="Tahoma" w:cs="Tahoma"/>
              </w:rPr>
              <w:t xml:space="preserve">odja </w:t>
            </w:r>
            <w:r w:rsidR="00DA2AF3" w:rsidRPr="00076910">
              <w:rPr>
                <w:rFonts w:ascii="Tahoma" w:hAnsi="Tahoma" w:cs="Tahoma"/>
              </w:rPr>
              <w:t>strojno inštalacijskih</w:t>
            </w:r>
            <w:r w:rsidR="004B7E5C" w:rsidRPr="00076910">
              <w:rPr>
                <w:rFonts w:ascii="Tahoma" w:hAnsi="Tahoma" w:cs="Tahoma"/>
              </w:rPr>
              <w:t xml:space="preserve"> </w:t>
            </w:r>
            <w:r w:rsidR="001B4E2B" w:rsidRPr="00076910">
              <w:rPr>
                <w:rFonts w:ascii="Tahoma" w:hAnsi="Tahoma" w:cs="Tahoma"/>
              </w:rPr>
              <w:t>del</w:t>
            </w:r>
          </w:p>
          <w:p w14:paraId="1108CCE6" w14:textId="77777777" w:rsidR="002E32A7" w:rsidRDefault="002E32A7" w:rsidP="00B11E1B">
            <w:pPr>
              <w:keepNext/>
              <w:widowControl w:val="0"/>
              <w:jc w:val="both"/>
              <w:rPr>
                <w:rFonts w:ascii="Tahoma" w:hAnsi="Tahoma" w:cs="Tahoma"/>
              </w:rPr>
            </w:pPr>
          </w:p>
          <w:p w14:paraId="19A94AEE" w14:textId="77777777" w:rsidR="00315F05" w:rsidRPr="00076910" w:rsidRDefault="00315F05" w:rsidP="00B11E1B">
            <w:pPr>
              <w:keepNext/>
              <w:widowControl w:val="0"/>
              <w:jc w:val="both"/>
              <w:rPr>
                <w:rFonts w:ascii="Tahoma" w:hAnsi="Tahoma" w:cs="Tahoma"/>
              </w:rPr>
            </w:pPr>
          </w:p>
        </w:tc>
        <w:tc>
          <w:tcPr>
            <w:tcW w:w="5670" w:type="dxa"/>
          </w:tcPr>
          <w:p w14:paraId="0EAC48DB" w14:textId="77777777" w:rsidR="001B4E2B" w:rsidRPr="00076910" w:rsidRDefault="001B4E2B" w:rsidP="00B11E1B">
            <w:pPr>
              <w:keepNext/>
              <w:widowControl w:val="0"/>
              <w:jc w:val="both"/>
              <w:rPr>
                <w:rFonts w:ascii="Tahoma" w:hAnsi="Tahoma" w:cs="Tahoma"/>
              </w:rPr>
            </w:pPr>
          </w:p>
        </w:tc>
      </w:tr>
      <w:tr w:rsidR="00A37E5D" w:rsidRPr="00076910" w14:paraId="0ED2A9AB" w14:textId="77777777" w:rsidTr="00A37E5D">
        <w:tc>
          <w:tcPr>
            <w:tcW w:w="675" w:type="dxa"/>
            <w:tcBorders>
              <w:top w:val="single" w:sz="4" w:space="0" w:color="auto"/>
              <w:left w:val="single" w:sz="4" w:space="0" w:color="auto"/>
              <w:bottom w:val="single" w:sz="4" w:space="0" w:color="auto"/>
              <w:right w:val="single" w:sz="4" w:space="0" w:color="auto"/>
            </w:tcBorders>
          </w:tcPr>
          <w:p w14:paraId="2D12294D" w14:textId="77777777" w:rsidR="00A37E5D" w:rsidRPr="00076910" w:rsidRDefault="00A37E5D" w:rsidP="00B11E1B">
            <w:pPr>
              <w:keepNext/>
              <w:widowControl w:val="0"/>
              <w:jc w:val="both"/>
              <w:rPr>
                <w:rFonts w:ascii="Tahoma" w:hAnsi="Tahoma" w:cs="Tahoma"/>
              </w:rPr>
            </w:pPr>
          </w:p>
          <w:p w14:paraId="2CC7436C" w14:textId="77777777" w:rsidR="00A37E5D" w:rsidRPr="00076910" w:rsidRDefault="00A37E5D" w:rsidP="00B11E1B">
            <w:pPr>
              <w:keepNext/>
              <w:widowControl w:val="0"/>
              <w:jc w:val="both"/>
              <w:rPr>
                <w:rFonts w:ascii="Tahoma" w:hAnsi="Tahoma" w:cs="Tahoma"/>
              </w:rPr>
            </w:pPr>
            <w:r w:rsidRPr="00076910">
              <w:rPr>
                <w:rFonts w:ascii="Tahoma" w:hAnsi="Tahoma" w:cs="Tahoma"/>
              </w:rPr>
              <w:t>2.</w:t>
            </w:r>
          </w:p>
        </w:tc>
        <w:tc>
          <w:tcPr>
            <w:tcW w:w="3261" w:type="dxa"/>
            <w:tcBorders>
              <w:top w:val="single" w:sz="4" w:space="0" w:color="auto"/>
              <w:left w:val="single" w:sz="4" w:space="0" w:color="auto"/>
              <w:bottom w:val="single" w:sz="4" w:space="0" w:color="auto"/>
              <w:right w:val="single" w:sz="4" w:space="0" w:color="auto"/>
            </w:tcBorders>
          </w:tcPr>
          <w:p w14:paraId="7372458C" w14:textId="77777777" w:rsidR="00CC7A49" w:rsidRPr="00076910" w:rsidRDefault="00CC7A49" w:rsidP="00B11E1B">
            <w:pPr>
              <w:keepNext/>
              <w:widowControl w:val="0"/>
              <w:jc w:val="both"/>
              <w:rPr>
                <w:rFonts w:ascii="Tahoma" w:hAnsi="Tahoma" w:cs="Tahoma"/>
              </w:rPr>
            </w:pPr>
          </w:p>
          <w:p w14:paraId="01E2F85C" w14:textId="77777777" w:rsidR="00A37E5D" w:rsidRPr="00076910" w:rsidRDefault="00A37E5D" w:rsidP="00B11E1B">
            <w:pPr>
              <w:keepNext/>
              <w:widowControl w:val="0"/>
              <w:jc w:val="both"/>
              <w:rPr>
                <w:rFonts w:ascii="Tahoma" w:hAnsi="Tahoma" w:cs="Tahoma"/>
              </w:rPr>
            </w:pPr>
            <w:r w:rsidRPr="00076910">
              <w:rPr>
                <w:rFonts w:ascii="Tahoma" w:hAnsi="Tahoma" w:cs="Tahoma"/>
              </w:rPr>
              <w:t xml:space="preserve">Varilec </w:t>
            </w:r>
            <w:r w:rsidR="004F13C3" w:rsidRPr="00076910">
              <w:rPr>
                <w:rFonts w:ascii="Tahoma" w:hAnsi="Tahoma" w:cs="Tahoma"/>
              </w:rPr>
              <w:t xml:space="preserve">za ročno obločno varjenje </w:t>
            </w:r>
            <w:r w:rsidRPr="00076910">
              <w:rPr>
                <w:rFonts w:ascii="Tahoma" w:hAnsi="Tahoma" w:cs="Tahoma"/>
              </w:rPr>
              <w:t xml:space="preserve">– </w:t>
            </w:r>
            <w:r w:rsidR="004F13C3" w:rsidRPr="00076910">
              <w:rPr>
                <w:rFonts w:ascii="Tahoma" w:hAnsi="Tahoma" w:cs="Tahoma"/>
              </w:rPr>
              <w:t xml:space="preserve">varilni postopek 111 ali </w:t>
            </w:r>
            <w:r w:rsidR="00E85E94">
              <w:rPr>
                <w:rFonts w:ascii="Tahoma" w:hAnsi="Tahoma" w:cs="Tahoma"/>
              </w:rPr>
              <w:t xml:space="preserve">TIG varjenje – varilni postopek </w:t>
            </w:r>
            <w:r w:rsidR="004F13C3" w:rsidRPr="00076910">
              <w:rPr>
                <w:rFonts w:ascii="Tahoma" w:hAnsi="Tahoma" w:cs="Tahoma"/>
              </w:rPr>
              <w:t>141</w:t>
            </w:r>
          </w:p>
          <w:p w14:paraId="7B5E957E" w14:textId="77777777" w:rsidR="00CC7A49" w:rsidRPr="00076910" w:rsidRDefault="00CC7A49" w:rsidP="00B11E1B">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769A0C31" w14:textId="77777777" w:rsidR="00A37E5D" w:rsidRPr="00076910" w:rsidRDefault="00A37E5D" w:rsidP="00B11E1B">
            <w:pPr>
              <w:keepNext/>
              <w:widowControl w:val="0"/>
              <w:jc w:val="both"/>
              <w:rPr>
                <w:rFonts w:ascii="Tahoma" w:hAnsi="Tahoma" w:cs="Tahoma"/>
              </w:rPr>
            </w:pPr>
          </w:p>
        </w:tc>
      </w:tr>
      <w:tr w:rsidR="00E85E94" w:rsidRPr="00076910" w14:paraId="44E6C941" w14:textId="77777777" w:rsidTr="00A37E5D">
        <w:tc>
          <w:tcPr>
            <w:tcW w:w="675" w:type="dxa"/>
            <w:tcBorders>
              <w:top w:val="single" w:sz="4" w:space="0" w:color="auto"/>
              <w:left w:val="single" w:sz="4" w:space="0" w:color="auto"/>
              <w:bottom w:val="single" w:sz="4" w:space="0" w:color="auto"/>
              <w:right w:val="single" w:sz="4" w:space="0" w:color="auto"/>
            </w:tcBorders>
          </w:tcPr>
          <w:p w14:paraId="42C3ADF5" w14:textId="77777777" w:rsidR="00E85E94" w:rsidRPr="00076910" w:rsidRDefault="00E85E94" w:rsidP="00E85E94">
            <w:pPr>
              <w:keepNext/>
              <w:widowControl w:val="0"/>
              <w:jc w:val="both"/>
              <w:rPr>
                <w:rFonts w:ascii="Tahoma" w:hAnsi="Tahoma" w:cs="Tahoma"/>
              </w:rPr>
            </w:pPr>
          </w:p>
          <w:p w14:paraId="67F5699E" w14:textId="77777777" w:rsidR="00E85E94" w:rsidRPr="00076910" w:rsidRDefault="00E85E94" w:rsidP="00E85E94">
            <w:pPr>
              <w:keepNext/>
              <w:widowControl w:val="0"/>
              <w:jc w:val="both"/>
              <w:rPr>
                <w:rFonts w:ascii="Tahoma" w:hAnsi="Tahoma" w:cs="Tahoma"/>
              </w:rPr>
            </w:pPr>
            <w:r w:rsidRPr="00076910">
              <w:rPr>
                <w:rFonts w:ascii="Tahoma" w:hAnsi="Tahoma" w:cs="Tahoma"/>
              </w:rPr>
              <w:t>3.</w:t>
            </w:r>
          </w:p>
        </w:tc>
        <w:tc>
          <w:tcPr>
            <w:tcW w:w="3261" w:type="dxa"/>
            <w:tcBorders>
              <w:top w:val="single" w:sz="4" w:space="0" w:color="auto"/>
              <w:left w:val="single" w:sz="4" w:space="0" w:color="auto"/>
              <w:bottom w:val="single" w:sz="4" w:space="0" w:color="auto"/>
              <w:right w:val="single" w:sz="4" w:space="0" w:color="auto"/>
            </w:tcBorders>
          </w:tcPr>
          <w:p w14:paraId="4CE1B587" w14:textId="77777777" w:rsidR="00E85E94" w:rsidRDefault="00E85E94" w:rsidP="00E85E94">
            <w:pPr>
              <w:keepNext/>
              <w:widowControl w:val="0"/>
              <w:jc w:val="both"/>
              <w:rPr>
                <w:rFonts w:ascii="Tahoma" w:hAnsi="Tahoma" w:cs="Tahoma"/>
              </w:rPr>
            </w:pPr>
          </w:p>
          <w:p w14:paraId="09FDE1CD" w14:textId="77777777" w:rsidR="00E85E94" w:rsidRPr="00076910" w:rsidRDefault="00E85E94" w:rsidP="00E85E94">
            <w:pPr>
              <w:keepNext/>
              <w:widowControl w:val="0"/>
              <w:jc w:val="both"/>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6BCC1C35" w14:textId="77777777" w:rsidR="00CC7A49" w:rsidRPr="00076910" w:rsidRDefault="00CC7A49" w:rsidP="00E85E94">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106319F0" w14:textId="77777777" w:rsidR="00E85E94" w:rsidRPr="00076910" w:rsidRDefault="00E85E94" w:rsidP="00E85E94">
            <w:pPr>
              <w:keepNext/>
              <w:widowControl w:val="0"/>
              <w:jc w:val="both"/>
              <w:rPr>
                <w:rFonts w:ascii="Tahoma" w:hAnsi="Tahoma" w:cs="Tahoma"/>
              </w:rPr>
            </w:pPr>
          </w:p>
        </w:tc>
      </w:tr>
      <w:tr w:rsidR="00E85E94" w:rsidRPr="00076910" w14:paraId="4CD9D282" w14:textId="77777777" w:rsidTr="00A37E5D">
        <w:tc>
          <w:tcPr>
            <w:tcW w:w="675" w:type="dxa"/>
            <w:tcBorders>
              <w:top w:val="single" w:sz="4" w:space="0" w:color="auto"/>
              <w:left w:val="single" w:sz="4" w:space="0" w:color="auto"/>
              <w:bottom w:val="single" w:sz="4" w:space="0" w:color="auto"/>
              <w:right w:val="single" w:sz="4" w:space="0" w:color="auto"/>
            </w:tcBorders>
          </w:tcPr>
          <w:p w14:paraId="64C39DE0" w14:textId="77777777" w:rsidR="00E85E94" w:rsidRPr="00076910" w:rsidRDefault="00E85E94" w:rsidP="00E85E94">
            <w:pPr>
              <w:keepNext/>
              <w:widowControl w:val="0"/>
              <w:jc w:val="both"/>
              <w:rPr>
                <w:rFonts w:ascii="Tahoma" w:hAnsi="Tahoma" w:cs="Tahoma"/>
              </w:rPr>
            </w:pPr>
          </w:p>
          <w:p w14:paraId="3F8C7D5B" w14:textId="77777777" w:rsidR="00E85E94" w:rsidRPr="00076910" w:rsidRDefault="00E85E94" w:rsidP="00E85E94">
            <w:pPr>
              <w:keepNext/>
              <w:widowControl w:val="0"/>
              <w:jc w:val="both"/>
              <w:rPr>
                <w:rFonts w:ascii="Tahoma" w:hAnsi="Tahoma" w:cs="Tahoma"/>
              </w:rPr>
            </w:pPr>
            <w:r w:rsidRPr="00076910">
              <w:rPr>
                <w:rFonts w:ascii="Tahoma" w:hAnsi="Tahoma" w:cs="Tahoma"/>
              </w:rPr>
              <w:t>4.</w:t>
            </w:r>
          </w:p>
        </w:tc>
        <w:tc>
          <w:tcPr>
            <w:tcW w:w="3261" w:type="dxa"/>
            <w:tcBorders>
              <w:top w:val="single" w:sz="4" w:space="0" w:color="auto"/>
              <w:left w:val="single" w:sz="4" w:space="0" w:color="auto"/>
              <w:bottom w:val="single" w:sz="4" w:space="0" w:color="auto"/>
              <w:right w:val="single" w:sz="4" w:space="0" w:color="auto"/>
            </w:tcBorders>
          </w:tcPr>
          <w:p w14:paraId="0BB1E3E1" w14:textId="77777777" w:rsidR="00E85E94" w:rsidRDefault="00E85E94" w:rsidP="00E85E94">
            <w:pPr>
              <w:keepNext/>
              <w:widowControl w:val="0"/>
              <w:jc w:val="both"/>
              <w:rPr>
                <w:rFonts w:ascii="Tahoma" w:hAnsi="Tahoma" w:cs="Tahoma"/>
              </w:rPr>
            </w:pPr>
          </w:p>
          <w:p w14:paraId="427FDDB8" w14:textId="77777777" w:rsidR="00E85E94" w:rsidRPr="00076910" w:rsidRDefault="00E85E94" w:rsidP="00E85E94">
            <w:pPr>
              <w:keepNext/>
              <w:widowControl w:val="0"/>
              <w:jc w:val="both"/>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3E69B16A" w14:textId="77777777" w:rsidR="00CC7A49" w:rsidRPr="00076910" w:rsidRDefault="00CC7A49" w:rsidP="00E85E94">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77C7F39D" w14:textId="77777777" w:rsidR="00E85E94" w:rsidRPr="00076910" w:rsidRDefault="00E85E94" w:rsidP="00E85E94">
            <w:pPr>
              <w:keepNext/>
              <w:widowControl w:val="0"/>
              <w:jc w:val="both"/>
              <w:rPr>
                <w:rFonts w:ascii="Tahoma" w:hAnsi="Tahoma" w:cs="Tahoma"/>
              </w:rPr>
            </w:pPr>
          </w:p>
        </w:tc>
      </w:tr>
      <w:tr w:rsidR="00BC1E48" w:rsidRPr="00137BF0" w14:paraId="78706C06" w14:textId="77777777" w:rsidTr="00BC1E48">
        <w:tc>
          <w:tcPr>
            <w:tcW w:w="675" w:type="dxa"/>
            <w:tcBorders>
              <w:top w:val="single" w:sz="4" w:space="0" w:color="auto"/>
              <w:left w:val="single" w:sz="4" w:space="0" w:color="auto"/>
              <w:bottom w:val="single" w:sz="4" w:space="0" w:color="auto"/>
              <w:right w:val="single" w:sz="4" w:space="0" w:color="auto"/>
            </w:tcBorders>
          </w:tcPr>
          <w:p w14:paraId="5B6DA476" w14:textId="77777777" w:rsidR="00BC1E48" w:rsidRPr="00A37E5D" w:rsidRDefault="00BC1E48" w:rsidP="00F56F85">
            <w:pPr>
              <w:keepNext/>
              <w:widowControl w:val="0"/>
              <w:jc w:val="both"/>
              <w:rPr>
                <w:rFonts w:ascii="Tahoma" w:hAnsi="Tahoma" w:cs="Tahoma"/>
              </w:rPr>
            </w:pPr>
          </w:p>
          <w:p w14:paraId="184B178A" w14:textId="77777777" w:rsidR="00BC1E48" w:rsidRPr="00A37E5D" w:rsidRDefault="00BC1E48" w:rsidP="00F56F85">
            <w:pPr>
              <w:keepNext/>
              <w:widowControl w:val="0"/>
              <w:jc w:val="both"/>
              <w:rPr>
                <w:rFonts w:ascii="Tahoma" w:hAnsi="Tahoma" w:cs="Tahoma"/>
              </w:rPr>
            </w:pPr>
            <w:r>
              <w:rPr>
                <w:rFonts w:ascii="Tahoma" w:hAnsi="Tahoma" w:cs="Tahoma"/>
              </w:rPr>
              <w:t>5</w:t>
            </w:r>
            <w:r w:rsidRPr="00A37E5D">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14:paraId="13D2C65A" w14:textId="77777777" w:rsidR="00BC1E48" w:rsidRPr="00A37E5D" w:rsidRDefault="00BC1E48" w:rsidP="00F56F85">
            <w:pPr>
              <w:keepNext/>
              <w:widowControl w:val="0"/>
              <w:jc w:val="both"/>
              <w:rPr>
                <w:rFonts w:ascii="Tahoma" w:hAnsi="Tahoma" w:cs="Tahoma"/>
              </w:rPr>
            </w:pPr>
          </w:p>
          <w:p w14:paraId="18102D89" w14:textId="77777777" w:rsidR="00BC1E48" w:rsidRPr="00A37E5D" w:rsidRDefault="00BC1E48" w:rsidP="00F56F85">
            <w:pPr>
              <w:keepNext/>
              <w:widowControl w:val="0"/>
              <w:jc w:val="both"/>
              <w:rPr>
                <w:rFonts w:ascii="Tahoma" w:hAnsi="Tahoma" w:cs="Tahoma"/>
              </w:rPr>
            </w:pPr>
            <w:r>
              <w:rPr>
                <w:rFonts w:ascii="Tahoma" w:hAnsi="Tahoma" w:cs="Tahoma"/>
              </w:rPr>
              <w:t xml:space="preserve">Monter za izdelavo in montažo </w:t>
            </w:r>
            <w:proofErr w:type="spellStart"/>
            <w:r>
              <w:rPr>
                <w:rFonts w:ascii="Tahoma" w:hAnsi="Tahoma" w:cs="Tahoma"/>
              </w:rPr>
              <w:t>predizoliranih</w:t>
            </w:r>
            <w:proofErr w:type="spellEnd"/>
            <w:r>
              <w:rPr>
                <w:rFonts w:ascii="Tahoma" w:hAnsi="Tahoma" w:cs="Tahoma"/>
              </w:rPr>
              <w:t xml:space="preserve"> spojk</w:t>
            </w:r>
          </w:p>
          <w:p w14:paraId="3FAF9525" w14:textId="77777777" w:rsidR="00BC1E48" w:rsidRPr="00A37E5D" w:rsidRDefault="00BC1E48" w:rsidP="00F56F85">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4DF98502" w14:textId="77777777" w:rsidR="00BC1E48" w:rsidRPr="00137BF0" w:rsidRDefault="00BC1E48" w:rsidP="00F56F85">
            <w:pPr>
              <w:keepNext/>
              <w:widowControl w:val="0"/>
              <w:jc w:val="both"/>
              <w:rPr>
                <w:rFonts w:ascii="Tahoma" w:hAnsi="Tahoma" w:cs="Tahoma"/>
              </w:rPr>
            </w:pPr>
          </w:p>
        </w:tc>
      </w:tr>
      <w:tr w:rsidR="00BC1E48" w:rsidRPr="00137BF0" w14:paraId="4A21B538" w14:textId="77777777" w:rsidTr="00BC1E48">
        <w:tc>
          <w:tcPr>
            <w:tcW w:w="675" w:type="dxa"/>
            <w:tcBorders>
              <w:top w:val="single" w:sz="4" w:space="0" w:color="auto"/>
              <w:left w:val="single" w:sz="4" w:space="0" w:color="auto"/>
              <w:bottom w:val="single" w:sz="4" w:space="0" w:color="auto"/>
              <w:right w:val="single" w:sz="4" w:space="0" w:color="auto"/>
            </w:tcBorders>
          </w:tcPr>
          <w:p w14:paraId="0BED1B44" w14:textId="77777777" w:rsidR="00BC1E48" w:rsidRPr="00A37E5D" w:rsidRDefault="00BC1E48" w:rsidP="00F56F85">
            <w:pPr>
              <w:keepNext/>
              <w:widowControl w:val="0"/>
              <w:jc w:val="both"/>
              <w:rPr>
                <w:rFonts w:ascii="Tahoma" w:hAnsi="Tahoma" w:cs="Tahoma"/>
              </w:rPr>
            </w:pPr>
          </w:p>
          <w:p w14:paraId="223BC790" w14:textId="77777777" w:rsidR="00BC1E48" w:rsidRPr="00A37E5D" w:rsidRDefault="00BC1E48" w:rsidP="00F56F85">
            <w:pPr>
              <w:keepNext/>
              <w:widowControl w:val="0"/>
              <w:jc w:val="both"/>
              <w:rPr>
                <w:rFonts w:ascii="Tahoma" w:hAnsi="Tahoma" w:cs="Tahoma"/>
              </w:rPr>
            </w:pPr>
            <w:r>
              <w:rPr>
                <w:rFonts w:ascii="Tahoma" w:hAnsi="Tahoma" w:cs="Tahoma"/>
              </w:rPr>
              <w:t>6</w:t>
            </w:r>
            <w:r w:rsidRPr="00A37E5D">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14:paraId="6A639A34" w14:textId="77777777" w:rsidR="00BC1E48" w:rsidRPr="00A37E5D" w:rsidRDefault="00BC1E48" w:rsidP="00F56F85">
            <w:pPr>
              <w:keepNext/>
              <w:widowControl w:val="0"/>
              <w:jc w:val="both"/>
              <w:rPr>
                <w:rFonts w:ascii="Tahoma" w:hAnsi="Tahoma" w:cs="Tahoma"/>
              </w:rPr>
            </w:pPr>
          </w:p>
          <w:p w14:paraId="0A1FB441" w14:textId="77777777" w:rsidR="00BC1E48" w:rsidRPr="00A37E5D" w:rsidRDefault="00BC1E48" w:rsidP="00F56F85">
            <w:pPr>
              <w:keepNext/>
              <w:widowControl w:val="0"/>
              <w:jc w:val="both"/>
              <w:rPr>
                <w:rFonts w:ascii="Tahoma" w:hAnsi="Tahoma" w:cs="Tahoma"/>
              </w:rPr>
            </w:pPr>
            <w:r>
              <w:rPr>
                <w:rFonts w:ascii="Tahoma" w:hAnsi="Tahoma" w:cs="Tahoma"/>
              </w:rPr>
              <w:t xml:space="preserve">Monter za izdelavo in montažo </w:t>
            </w:r>
            <w:proofErr w:type="spellStart"/>
            <w:r>
              <w:rPr>
                <w:rFonts w:ascii="Tahoma" w:hAnsi="Tahoma" w:cs="Tahoma"/>
              </w:rPr>
              <w:t>predizoliranih</w:t>
            </w:r>
            <w:proofErr w:type="spellEnd"/>
            <w:r>
              <w:rPr>
                <w:rFonts w:ascii="Tahoma" w:hAnsi="Tahoma" w:cs="Tahoma"/>
              </w:rPr>
              <w:t xml:space="preserve"> spojk</w:t>
            </w:r>
          </w:p>
          <w:p w14:paraId="7D52E2A6" w14:textId="77777777" w:rsidR="00BC1E48" w:rsidRPr="00A37E5D" w:rsidRDefault="00BC1E48" w:rsidP="00F56F85">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6FCDED9E" w14:textId="77777777" w:rsidR="00BC1E48" w:rsidRPr="00137BF0" w:rsidRDefault="00BC1E48" w:rsidP="00F56F85">
            <w:pPr>
              <w:keepNext/>
              <w:widowControl w:val="0"/>
              <w:jc w:val="both"/>
              <w:rPr>
                <w:rFonts w:ascii="Tahoma" w:hAnsi="Tahoma" w:cs="Tahoma"/>
              </w:rPr>
            </w:pPr>
          </w:p>
        </w:tc>
      </w:tr>
    </w:tbl>
    <w:p w14:paraId="0A31F1B3" w14:textId="77777777" w:rsidR="00152078" w:rsidRDefault="00152078" w:rsidP="00B11E1B">
      <w:pPr>
        <w:keepNext/>
        <w:widowControl w:val="0"/>
        <w:jc w:val="both"/>
        <w:rPr>
          <w:rFonts w:ascii="Tahoma" w:hAnsi="Tahoma" w:cs="Tahoma"/>
        </w:rPr>
      </w:pPr>
    </w:p>
    <w:p w14:paraId="39121707" w14:textId="77777777" w:rsidR="00D07186" w:rsidRPr="00076910" w:rsidRDefault="00D07186" w:rsidP="00B11E1B">
      <w:pPr>
        <w:keepNext/>
        <w:widowControl w:val="0"/>
        <w:jc w:val="both"/>
        <w:rPr>
          <w:rFonts w:ascii="Tahoma" w:hAnsi="Tahoma" w:cs="Tahoma"/>
        </w:rPr>
      </w:pPr>
    </w:p>
    <w:p w14:paraId="060A2776" w14:textId="77777777"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14:paraId="4E988B05" w14:textId="77777777" w:rsidR="00152078" w:rsidRDefault="00152078" w:rsidP="00AC3E40">
      <w:pPr>
        <w:widowControl w:val="0"/>
        <w:jc w:val="both"/>
        <w:rPr>
          <w:rFonts w:ascii="Tahoma" w:hAnsi="Tahoma" w:cs="Tahoma"/>
          <w:b/>
        </w:rPr>
      </w:pPr>
    </w:p>
    <w:p w14:paraId="4D1A1EA6" w14:textId="77777777" w:rsidR="00315F05" w:rsidRPr="00076910" w:rsidRDefault="00315F05" w:rsidP="00AC3E40">
      <w:pPr>
        <w:widowControl w:val="0"/>
        <w:jc w:val="both"/>
        <w:rPr>
          <w:rFonts w:ascii="Tahoma" w:hAnsi="Tahoma" w:cs="Tahoma"/>
          <w:b/>
        </w:rPr>
      </w:pPr>
    </w:p>
    <w:p w14:paraId="7E16AC5B" w14:textId="77777777" w:rsidR="00152078" w:rsidRPr="00076910" w:rsidRDefault="00152078" w:rsidP="00AC3E40">
      <w:pPr>
        <w:widowControl w:val="0"/>
        <w:jc w:val="both"/>
        <w:rPr>
          <w:rFonts w:ascii="Tahoma" w:hAnsi="Tahoma" w:cs="Tahoma"/>
          <w:b/>
        </w:rPr>
      </w:pPr>
    </w:p>
    <w:p w14:paraId="46DF0808" w14:textId="77777777"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7544072D" w14:textId="77777777" w:rsidR="003434E8" w:rsidRDefault="003434E8" w:rsidP="00AC3E40">
      <w:pPr>
        <w:pStyle w:val="Telobesedila-zamik"/>
        <w:widowControl w:val="0"/>
        <w:tabs>
          <w:tab w:val="left" w:pos="357"/>
        </w:tabs>
        <w:ind w:left="357"/>
        <w:rPr>
          <w:rFonts w:ascii="Tahoma" w:hAnsi="Tahoma" w:cs="Tahoma"/>
          <w:sz w:val="20"/>
          <w:lang w:val="sl-SI"/>
        </w:rPr>
      </w:pPr>
    </w:p>
    <w:p w14:paraId="4DD4353E" w14:textId="77777777" w:rsidR="00315F05" w:rsidRPr="00076910" w:rsidRDefault="00315F05" w:rsidP="00AC3E40">
      <w:pPr>
        <w:pStyle w:val="Telobesedila-zamik"/>
        <w:widowControl w:val="0"/>
        <w:tabs>
          <w:tab w:val="left" w:pos="357"/>
        </w:tabs>
        <w:ind w:left="357"/>
        <w:rPr>
          <w:rFonts w:ascii="Tahoma" w:hAnsi="Tahoma" w:cs="Tahoma"/>
          <w:sz w:val="20"/>
          <w:lang w:val="sl-SI"/>
        </w:rPr>
      </w:pPr>
    </w:p>
    <w:p w14:paraId="610B7AF1"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14:paraId="10784D37"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w:t>
      </w:r>
      <w:r w:rsidR="001552AD">
        <w:rPr>
          <w:rFonts w:ascii="Tahoma" w:hAnsi="Tahoma" w:cs="Tahoma"/>
          <w:sz w:val="20"/>
          <w:lang w:val="sl-SI"/>
        </w:rPr>
        <w:t>N</w:t>
      </w:r>
      <w:r w:rsidRPr="00076910">
        <w:rPr>
          <w:rFonts w:ascii="Tahoma" w:hAnsi="Tahoma" w:cs="Tahoma"/>
          <w:sz w:val="20"/>
          <w:lang w:val="sl-SI"/>
        </w:rPr>
        <w:t>aziv ponudnika)</w:t>
      </w:r>
    </w:p>
    <w:p w14:paraId="7236EC67"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401818D0"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777CC4E4" w14:textId="77777777"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14:paraId="089A5D29"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1552AD">
        <w:rPr>
          <w:rFonts w:ascii="Tahoma" w:hAnsi="Tahoma" w:cs="Tahoma"/>
          <w:sz w:val="20"/>
          <w:lang w:val="sl-SI"/>
        </w:rPr>
        <w:t>I</w:t>
      </w:r>
      <w:r w:rsidRPr="00076910">
        <w:rPr>
          <w:rFonts w:ascii="Tahoma" w:hAnsi="Tahoma" w:cs="Tahoma"/>
          <w:sz w:val="20"/>
          <w:lang w:val="sl-SI"/>
        </w:rPr>
        <w:t>me in priimek ter podpis odgovorne osebe)</w:t>
      </w:r>
    </w:p>
    <w:p w14:paraId="24F4AAF7" w14:textId="77777777" w:rsidR="00E85E94" w:rsidRDefault="00E85E94">
      <w:pPr>
        <w:rPr>
          <w:rFonts w:ascii="Tahoma" w:hAnsi="Tahoma" w:cs="Tahoma"/>
          <w:sz w:val="22"/>
          <w:szCs w:val="22"/>
        </w:rPr>
      </w:pPr>
      <w:r>
        <w:rPr>
          <w:rFonts w:ascii="Tahoma" w:hAnsi="Tahoma" w:cs="Tahoma"/>
          <w:sz w:val="22"/>
          <w:szCs w:val="22"/>
        </w:rPr>
        <w:br w:type="page"/>
      </w:r>
    </w:p>
    <w:p w14:paraId="594F7AA1" w14:textId="77777777" w:rsidR="0019439D" w:rsidRPr="00076910" w:rsidRDefault="0019439D" w:rsidP="00AC3E40">
      <w:pPr>
        <w:widowControl w:val="0"/>
        <w:outlineLvl w:val="2"/>
        <w:rPr>
          <w:rFonts w:ascii="Tahoma" w:hAnsi="Tahoma" w:cs="Tahoma"/>
          <w:sz w:val="22"/>
          <w:szCs w:val="22"/>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4CC4F57D" w14:textId="77777777" w:rsidTr="00C84907">
        <w:tc>
          <w:tcPr>
            <w:tcW w:w="7740" w:type="dxa"/>
            <w:tcBorders>
              <w:top w:val="single" w:sz="4" w:space="0" w:color="000000"/>
              <w:left w:val="single" w:sz="4" w:space="0" w:color="000000"/>
              <w:bottom w:val="single" w:sz="4" w:space="0" w:color="000000"/>
            </w:tcBorders>
          </w:tcPr>
          <w:p w14:paraId="59205578" w14:textId="77777777"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487BB469" w14:textId="77777777" w:rsidR="00693E44" w:rsidRPr="00076910" w:rsidRDefault="00693E44" w:rsidP="00B11E1B">
            <w:pPr>
              <w:keepNext/>
              <w:widowControl w:val="0"/>
              <w:ind w:left="72" w:hanging="72"/>
              <w:jc w:val="both"/>
              <w:rPr>
                <w:rFonts w:ascii="Tahoma" w:eastAsia="Calibri" w:hAnsi="Tahoma" w:cs="Tahoma"/>
                <w:i/>
                <w:sz w:val="22"/>
                <w:szCs w:val="22"/>
                <w:lang w:eastAsia="en-US"/>
              </w:rPr>
            </w:pPr>
          </w:p>
        </w:tc>
      </w:tr>
    </w:tbl>
    <w:p w14:paraId="3B0A91FB" w14:textId="77777777" w:rsidR="00693E44" w:rsidRPr="00076910" w:rsidRDefault="00693E44" w:rsidP="00B11E1B">
      <w:pPr>
        <w:keepNext/>
        <w:widowControl w:val="0"/>
        <w:jc w:val="both"/>
        <w:rPr>
          <w:rFonts w:ascii="Tahoma" w:eastAsia="Calibri" w:hAnsi="Tahoma" w:cs="Tahoma"/>
          <w:sz w:val="22"/>
          <w:szCs w:val="22"/>
          <w:lang w:eastAsia="en-US"/>
        </w:rPr>
      </w:pPr>
    </w:p>
    <w:p w14:paraId="1F8F0E4C"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4E24315B" w14:textId="77777777" w:rsidR="00CC7A49" w:rsidRPr="00076910" w:rsidRDefault="00CC7A49" w:rsidP="00B11E1B">
      <w:pPr>
        <w:keepNext/>
        <w:widowControl w:val="0"/>
        <w:jc w:val="both"/>
        <w:rPr>
          <w:rFonts w:ascii="Tahoma" w:eastAsia="Calibri" w:hAnsi="Tahoma" w:cs="Tahoma"/>
          <w:lang w:eastAsia="en-US"/>
        </w:rPr>
      </w:pPr>
    </w:p>
    <w:p w14:paraId="5D864F4A"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w:t>
      </w:r>
      <w:r w:rsidR="00AF612D" w:rsidRPr="00715B0A">
        <w:rPr>
          <w:rFonts w:ascii="Tahoma" w:eastAsia="Calibri" w:hAnsi="Tahoma" w:cs="Tahoma"/>
          <w:lang w:eastAsia="en-US"/>
        </w:rPr>
        <w:t>št</w:t>
      </w:r>
      <w:r w:rsidR="00AF612D" w:rsidRPr="00CB4318">
        <w:rPr>
          <w:rFonts w:ascii="Tahoma" w:eastAsia="Calibri" w:hAnsi="Tahoma" w:cs="Tahoma"/>
          <w:lang w:eastAsia="en-US"/>
        </w:rPr>
        <w:t>.</w:t>
      </w:r>
      <w:r w:rsidR="005375B2" w:rsidRPr="005375B2">
        <w:rPr>
          <w:rFonts w:ascii="Tahoma" w:eastAsia="Calibri" w:hAnsi="Tahoma" w:cs="Tahoma"/>
          <w:b/>
          <w:lang w:eastAsia="en-US"/>
        </w:rPr>
        <w:t xml:space="preserve"> JPE-SIR-</w:t>
      </w:r>
      <w:r w:rsidR="004E7F4F">
        <w:rPr>
          <w:rFonts w:ascii="Tahoma" w:eastAsia="Calibri" w:hAnsi="Tahoma" w:cs="Tahoma"/>
          <w:b/>
          <w:lang w:eastAsia="en-US"/>
        </w:rPr>
        <w:t>280</w:t>
      </w:r>
      <w:r w:rsidR="005375B2" w:rsidRPr="005375B2">
        <w:rPr>
          <w:rFonts w:ascii="Tahoma" w:eastAsia="Calibri" w:hAnsi="Tahoma" w:cs="Tahoma"/>
          <w:b/>
          <w:lang w:eastAsia="en-US"/>
        </w:rPr>
        <w:t>/23</w:t>
      </w:r>
      <w:r w:rsidR="00BD088E" w:rsidRPr="00BD088E">
        <w:t xml:space="preserve"> </w:t>
      </w:r>
      <w:r w:rsidR="00BD088E" w:rsidRPr="00BD088E">
        <w:rPr>
          <w:rFonts w:ascii="Tahoma" w:eastAsia="Calibri" w:hAnsi="Tahoma" w:cs="Tahoma"/>
          <w:b/>
          <w:lang w:eastAsia="en-US"/>
        </w:rPr>
        <w:t>Izvedba strojno</w:t>
      </w:r>
      <w:r w:rsidR="00715B0A">
        <w:rPr>
          <w:rFonts w:ascii="Tahoma" w:eastAsia="Calibri" w:hAnsi="Tahoma" w:cs="Tahoma"/>
          <w:b/>
          <w:lang w:eastAsia="en-US"/>
        </w:rPr>
        <w:t xml:space="preserve"> </w:t>
      </w:r>
      <w:r w:rsidR="00BD088E" w:rsidRPr="00BD088E">
        <w:rPr>
          <w:rFonts w:ascii="Tahoma" w:eastAsia="Calibri" w:hAnsi="Tahoma" w:cs="Tahoma"/>
          <w:b/>
          <w:lang w:eastAsia="en-US"/>
        </w:rPr>
        <w:t>instalacijskih del: 30III-766-00 Obnova vročevoda T900 in parovoda T8001 na območju Korytkove in Japljeve ulice</w:t>
      </w:r>
      <w:r w:rsidR="00AF612D" w:rsidRPr="005375B2">
        <w:rPr>
          <w:rFonts w:ascii="Tahoma" w:eastAsia="Calibri" w:hAnsi="Tahoma" w:cs="Tahoma"/>
          <w:b/>
          <w:lang w:eastAsia="en-US"/>
        </w:rPr>
        <w:t xml:space="preserve"> </w:t>
      </w:r>
      <w:r w:rsidRPr="00076910">
        <w:rPr>
          <w:rFonts w:ascii="Tahoma" w:eastAsia="Calibri" w:hAnsi="Tahoma" w:cs="Tahoma"/>
          <w:lang w:eastAsia="en-US"/>
        </w:rPr>
        <w:t>sodelovali z naslednjim podizvajalcem:</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670"/>
        <w:gridCol w:w="1560"/>
      </w:tblGrid>
      <w:tr w:rsidR="00693E44" w:rsidRPr="00076910" w14:paraId="1FAEC00B" w14:textId="77777777" w:rsidTr="00CB4318">
        <w:trPr>
          <w:trHeight w:val="460"/>
        </w:trPr>
        <w:tc>
          <w:tcPr>
            <w:tcW w:w="2268" w:type="dxa"/>
            <w:tcBorders>
              <w:top w:val="nil"/>
              <w:left w:val="nil"/>
              <w:right w:val="nil"/>
            </w:tcBorders>
            <w:shd w:val="clear" w:color="auto" w:fill="auto"/>
          </w:tcPr>
          <w:p w14:paraId="049CC4EB"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5670" w:type="dxa"/>
            <w:tcBorders>
              <w:top w:val="nil"/>
              <w:left w:val="nil"/>
            </w:tcBorders>
            <w:shd w:val="clear" w:color="auto" w:fill="auto"/>
          </w:tcPr>
          <w:p w14:paraId="0D3B2897"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1560" w:type="dxa"/>
            <w:shd w:val="clear" w:color="auto" w:fill="auto"/>
          </w:tcPr>
          <w:p w14:paraId="3190EBB1" w14:textId="77777777" w:rsidR="00693E44" w:rsidRPr="00076910" w:rsidRDefault="00693E44" w:rsidP="00B11E1B">
            <w:pPr>
              <w:keepNext/>
              <w:widowControl w:val="0"/>
              <w:jc w:val="center"/>
              <w:rPr>
                <w:rFonts w:ascii="Tahoma" w:eastAsia="Calibri" w:hAnsi="Tahoma" w:cs="Tahoma"/>
                <w:sz w:val="22"/>
                <w:szCs w:val="22"/>
                <w:lang w:eastAsia="en-US"/>
              </w:rPr>
            </w:pPr>
            <w:r w:rsidRPr="00076910">
              <w:rPr>
                <w:rFonts w:ascii="Tahoma" w:eastAsia="Calibri" w:hAnsi="Tahoma" w:cs="Tahoma"/>
                <w:sz w:val="22"/>
                <w:szCs w:val="22"/>
                <w:lang w:eastAsia="en-US"/>
              </w:rPr>
              <w:t xml:space="preserve">Zahteva za neposredno plačilo od podizvajalca </w:t>
            </w:r>
            <w:r w:rsidRPr="00076910">
              <w:rPr>
                <w:rFonts w:ascii="Tahoma" w:eastAsia="Calibri" w:hAnsi="Tahoma" w:cs="Tahoma"/>
                <w:b/>
                <w:sz w:val="22"/>
                <w:szCs w:val="22"/>
                <w:lang w:eastAsia="en-US"/>
              </w:rPr>
              <w:t xml:space="preserve">DA </w:t>
            </w:r>
            <w:r w:rsidRPr="00076910">
              <w:rPr>
                <w:rFonts w:ascii="Tahoma" w:eastAsia="Calibri" w:hAnsi="Tahoma" w:cs="Tahoma"/>
                <w:sz w:val="22"/>
                <w:szCs w:val="22"/>
                <w:lang w:eastAsia="en-US"/>
              </w:rPr>
              <w:t xml:space="preserve">ali </w:t>
            </w:r>
            <w:r w:rsidRPr="00076910">
              <w:rPr>
                <w:rFonts w:ascii="Tahoma" w:eastAsia="Calibri" w:hAnsi="Tahoma" w:cs="Tahoma"/>
                <w:b/>
                <w:sz w:val="22"/>
                <w:szCs w:val="22"/>
                <w:lang w:eastAsia="en-US"/>
              </w:rPr>
              <w:t>NE</w:t>
            </w:r>
          </w:p>
        </w:tc>
      </w:tr>
      <w:tr w:rsidR="00693E44" w:rsidRPr="00076910" w14:paraId="72EFEF83" w14:textId="77777777" w:rsidTr="00CB4318">
        <w:trPr>
          <w:trHeight w:val="847"/>
        </w:trPr>
        <w:tc>
          <w:tcPr>
            <w:tcW w:w="2268" w:type="dxa"/>
            <w:shd w:val="clear" w:color="auto" w:fill="auto"/>
          </w:tcPr>
          <w:p w14:paraId="0E0A1834" w14:textId="77777777" w:rsidR="00693E44" w:rsidRPr="00076910" w:rsidRDefault="00693E44" w:rsidP="00B11E1B">
            <w:pPr>
              <w:keepNext/>
              <w:widowControl w:val="0"/>
              <w:jc w:val="both"/>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5670" w:type="dxa"/>
            <w:shd w:val="clear" w:color="auto" w:fill="auto"/>
          </w:tcPr>
          <w:p w14:paraId="344F2AD4"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1560" w:type="dxa"/>
            <w:shd w:val="clear" w:color="auto" w:fill="auto"/>
          </w:tcPr>
          <w:p w14:paraId="5C2AD9BC" w14:textId="77777777" w:rsidR="00693E44" w:rsidRPr="00076910" w:rsidRDefault="00693E44" w:rsidP="00B11E1B">
            <w:pPr>
              <w:keepNext/>
              <w:widowControl w:val="0"/>
              <w:jc w:val="both"/>
              <w:rPr>
                <w:rFonts w:ascii="Tahoma" w:eastAsia="Calibri" w:hAnsi="Tahoma" w:cs="Tahoma"/>
                <w:sz w:val="22"/>
                <w:szCs w:val="22"/>
                <w:lang w:eastAsia="en-US"/>
              </w:rPr>
            </w:pPr>
          </w:p>
        </w:tc>
      </w:tr>
    </w:tbl>
    <w:p w14:paraId="79C47C35" w14:textId="77777777" w:rsidR="00693E44" w:rsidRPr="00076910" w:rsidRDefault="00693E44" w:rsidP="00B11E1B">
      <w:pPr>
        <w:keepNext/>
        <w:widowControl w:val="0"/>
        <w:jc w:val="both"/>
        <w:rPr>
          <w:rFonts w:ascii="Tahoma" w:eastAsia="Calibri" w:hAnsi="Tahoma" w:cs="Tahoma"/>
          <w:b/>
          <w:bCs/>
          <w:sz w:val="22"/>
          <w:szCs w:val="22"/>
          <w:lang w:eastAsia="en-US"/>
        </w:rPr>
      </w:pPr>
    </w:p>
    <w:p w14:paraId="01DDF4C5"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3B03D241"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1CA5D34C" w14:textId="77777777" w:rsidR="00693E44" w:rsidRPr="00076910" w:rsidRDefault="00693E44" w:rsidP="00B11E1B">
      <w:pPr>
        <w:keepNext/>
        <w:widowControl w:val="0"/>
        <w:jc w:val="both"/>
        <w:rPr>
          <w:rFonts w:ascii="Tahoma" w:eastAsia="Calibri" w:hAnsi="Tahoma" w:cs="Tahoma"/>
          <w:sz w:val="22"/>
          <w:szCs w:val="22"/>
          <w:lang w:eastAsia="en-US"/>
        </w:rPr>
      </w:pPr>
    </w:p>
    <w:p w14:paraId="20A7C043" w14:textId="77777777"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5E877FE9" w14:textId="77777777"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5D2225FB" w14:textId="77777777" w:rsidTr="00C84907">
        <w:trPr>
          <w:trHeight w:val="235"/>
        </w:trPr>
        <w:tc>
          <w:tcPr>
            <w:tcW w:w="3374" w:type="dxa"/>
            <w:tcBorders>
              <w:bottom w:val="single" w:sz="4" w:space="0" w:color="auto"/>
            </w:tcBorders>
          </w:tcPr>
          <w:p w14:paraId="0F4308FB" w14:textId="77777777" w:rsidR="00693E44" w:rsidRDefault="00693E44" w:rsidP="00B11E1B">
            <w:pPr>
              <w:keepNext/>
              <w:widowControl w:val="0"/>
              <w:jc w:val="both"/>
              <w:rPr>
                <w:rFonts w:ascii="Tahoma" w:eastAsia="Calibri" w:hAnsi="Tahoma" w:cs="Tahoma"/>
                <w:snapToGrid w:val="0"/>
                <w:lang w:eastAsia="en-US"/>
              </w:rPr>
            </w:pPr>
          </w:p>
          <w:p w14:paraId="19BC37EA" w14:textId="77777777" w:rsidR="00CC7A49" w:rsidRPr="00076910" w:rsidRDefault="00CC7A49" w:rsidP="00B11E1B">
            <w:pPr>
              <w:keepNext/>
              <w:widowControl w:val="0"/>
              <w:jc w:val="both"/>
              <w:rPr>
                <w:rFonts w:ascii="Tahoma" w:eastAsia="Calibri" w:hAnsi="Tahoma" w:cs="Tahoma"/>
                <w:snapToGrid w:val="0"/>
                <w:lang w:eastAsia="en-US"/>
              </w:rPr>
            </w:pPr>
          </w:p>
          <w:p w14:paraId="64B9BE5C"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44C8ABA9"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616E3CDF"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23591BBC" w14:textId="77777777" w:rsidTr="00C84907">
        <w:trPr>
          <w:trHeight w:val="235"/>
        </w:trPr>
        <w:tc>
          <w:tcPr>
            <w:tcW w:w="3374" w:type="dxa"/>
            <w:tcBorders>
              <w:top w:val="single" w:sz="4" w:space="0" w:color="auto"/>
            </w:tcBorders>
          </w:tcPr>
          <w:p w14:paraId="0217E867"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6A3B5F34"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02C0390B"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2C89D2BE" w14:textId="77777777" w:rsidR="00693E44" w:rsidRPr="00076910" w:rsidRDefault="00693E44" w:rsidP="00B11E1B">
      <w:pPr>
        <w:keepNext/>
        <w:widowControl w:val="0"/>
        <w:jc w:val="both"/>
        <w:rPr>
          <w:rFonts w:ascii="Tahoma" w:eastAsia="Calibri" w:hAnsi="Tahoma" w:cs="Tahoma"/>
          <w:b/>
          <w:sz w:val="22"/>
          <w:szCs w:val="22"/>
          <w:lang w:eastAsia="en-US"/>
        </w:rPr>
      </w:pPr>
    </w:p>
    <w:p w14:paraId="3E668C87" w14:textId="77777777" w:rsidR="00214044" w:rsidRPr="00076910" w:rsidRDefault="00214044" w:rsidP="00B11E1B">
      <w:pPr>
        <w:keepNext/>
        <w:widowControl w:val="0"/>
        <w:jc w:val="both"/>
        <w:rPr>
          <w:rFonts w:ascii="Tahoma" w:eastAsia="Calibri" w:hAnsi="Tahoma" w:cs="Tahoma"/>
          <w:b/>
          <w:sz w:val="22"/>
          <w:szCs w:val="22"/>
          <w:lang w:eastAsia="en-US"/>
        </w:rPr>
      </w:pPr>
    </w:p>
    <w:p w14:paraId="7F29F826"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0821B33C"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0FE5A7CB" w14:textId="77777777" w:rsidR="00214044" w:rsidRPr="00076910" w:rsidRDefault="00214044" w:rsidP="00B11E1B">
      <w:pPr>
        <w:keepNext/>
        <w:widowControl w:val="0"/>
        <w:jc w:val="both"/>
        <w:rPr>
          <w:rFonts w:ascii="Tahoma" w:hAnsi="Tahoma" w:cs="Tahoma"/>
        </w:rPr>
      </w:pPr>
    </w:p>
    <w:p w14:paraId="7862C38D" w14:textId="77777777"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7FF4E9E3" w14:textId="77777777"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2DD2A768" w14:textId="77777777" w:rsidTr="00C84907">
        <w:trPr>
          <w:trHeight w:val="235"/>
        </w:trPr>
        <w:tc>
          <w:tcPr>
            <w:tcW w:w="3374" w:type="dxa"/>
            <w:tcBorders>
              <w:bottom w:val="single" w:sz="4" w:space="0" w:color="auto"/>
            </w:tcBorders>
          </w:tcPr>
          <w:p w14:paraId="71BD986E" w14:textId="77777777" w:rsidR="00693E44" w:rsidRDefault="00693E44" w:rsidP="00B11E1B">
            <w:pPr>
              <w:keepNext/>
              <w:widowControl w:val="0"/>
              <w:jc w:val="both"/>
              <w:rPr>
                <w:rFonts w:ascii="Tahoma" w:eastAsia="Calibri" w:hAnsi="Tahoma" w:cs="Tahoma"/>
                <w:snapToGrid w:val="0"/>
                <w:lang w:eastAsia="en-US"/>
              </w:rPr>
            </w:pPr>
          </w:p>
          <w:p w14:paraId="118DB49E" w14:textId="77777777" w:rsidR="00CC7A49" w:rsidRPr="00076910" w:rsidRDefault="00CC7A49" w:rsidP="00B11E1B">
            <w:pPr>
              <w:keepNext/>
              <w:widowControl w:val="0"/>
              <w:jc w:val="both"/>
              <w:rPr>
                <w:rFonts w:ascii="Tahoma" w:eastAsia="Calibri" w:hAnsi="Tahoma" w:cs="Tahoma"/>
                <w:snapToGrid w:val="0"/>
                <w:lang w:eastAsia="en-US"/>
              </w:rPr>
            </w:pPr>
          </w:p>
          <w:p w14:paraId="0456C03C"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0F195F11"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5B60DB87"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1E03928D" w14:textId="77777777" w:rsidTr="00C84907">
        <w:trPr>
          <w:trHeight w:val="235"/>
        </w:trPr>
        <w:tc>
          <w:tcPr>
            <w:tcW w:w="3374" w:type="dxa"/>
            <w:tcBorders>
              <w:top w:val="single" w:sz="4" w:space="0" w:color="auto"/>
            </w:tcBorders>
          </w:tcPr>
          <w:p w14:paraId="056D00B3"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41C0842E"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119BB88C"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0A19EDD6" w14:textId="77777777"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14:paraId="1FC5F094" w14:textId="77777777"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07AB1C56"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4A6AB60E"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7AD7145E"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28355FD3" w14:textId="77777777" w:rsidR="00AC5DA3" w:rsidRPr="00696E51" w:rsidRDefault="00AC5DA3" w:rsidP="00B11E1B">
      <w:pPr>
        <w:keepNext/>
        <w:widowControl w:val="0"/>
        <w:tabs>
          <w:tab w:val="left" w:pos="567"/>
          <w:tab w:val="num" w:pos="851"/>
          <w:tab w:val="left" w:pos="993"/>
        </w:tabs>
        <w:jc w:val="both"/>
        <w:rPr>
          <w:rFonts w:ascii="Tahoma" w:eastAsia="Calibri" w:hAnsi="Tahoma" w:cs="Tahoma"/>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68A7218E" w14:textId="77777777" w:rsidTr="00DC5C33">
        <w:tc>
          <w:tcPr>
            <w:tcW w:w="9426" w:type="dxa"/>
            <w:tcBorders>
              <w:top w:val="single" w:sz="4" w:space="0" w:color="auto"/>
              <w:bottom w:val="single" w:sz="4" w:space="0" w:color="auto"/>
            </w:tcBorders>
          </w:tcPr>
          <w:p w14:paraId="22A9D6EE" w14:textId="77777777" w:rsidR="00DC5C33" w:rsidRPr="00076910" w:rsidRDefault="00DC5C33" w:rsidP="00B11E1B">
            <w:pPr>
              <w:keepNext/>
              <w:widowControl w:val="0"/>
              <w:jc w:val="both"/>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14:paraId="6EBF2E28" w14:textId="77777777" w:rsidR="00693E44" w:rsidRPr="00076910" w:rsidRDefault="00693E44" w:rsidP="00B11E1B">
      <w:pPr>
        <w:keepNext/>
        <w:widowControl w:val="0"/>
        <w:jc w:val="both"/>
        <w:rPr>
          <w:rFonts w:ascii="Tahoma" w:eastAsia="Calibri" w:hAnsi="Tahoma" w:cs="Tahoma"/>
          <w:lang w:eastAsia="en-US"/>
        </w:rPr>
      </w:pPr>
    </w:p>
    <w:p w14:paraId="375AB21D" w14:textId="77777777" w:rsidR="008A0CD3" w:rsidRPr="00076910" w:rsidRDefault="008A0CD3" w:rsidP="00B11E1B">
      <w:pPr>
        <w:keepNext/>
        <w:widowControl w:val="0"/>
        <w:jc w:val="both"/>
        <w:rPr>
          <w:rFonts w:ascii="Tahoma" w:eastAsia="Calibri" w:hAnsi="Tahoma" w:cs="Tahoma"/>
          <w:lang w:eastAsia="en-US"/>
        </w:rPr>
      </w:pPr>
    </w:p>
    <w:p w14:paraId="2D6FC67F" w14:textId="77777777" w:rsidR="00693E44" w:rsidRPr="00076910" w:rsidRDefault="00693E44" w:rsidP="00B11E1B">
      <w:pPr>
        <w:keepNext/>
        <w:widowControl w:val="0"/>
        <w:jc w:val="both"/>
        <w:rPr>
          <w:rFonts w:ascii="Tahoma" w:eastAsia="Calibri" w:hAnsi="Tahoma" w:cs="Tahoma"/>
          <w:b/>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00CF71A9">
        <w:rPr>
          <w:rFonts w:ascii="Tahoma" w:eastAsia="Calibri" w:hAnsi="Tahoma" w:cs="Tahoma"/>
          <w:b/>
          <w:noProof/>
          <w:lang w:eastAsia="en-US"/>
        </w:rPr>
        <w:t>JPE-SIR-</w:t>
      </w:r>
      <w:r w:rsidR="004E7F4F">
        <w:rPr>
          <w:rFonts w:ascii="Tahoma" w:eastAsia="Calibri" w:hAnsi="Tahoma" w:cs="Tahoma"/>
          <w:b/>
          <w:noProof/>
          <w:lang w:eastAsia="en-US"/>
        </w:rPr>
        <w:t>280</w:t>
      </w:r>
      <w:r w:rsidR="00265F42">
        <w:rPr>
          <w:rFonts w:ascii="Tahoma" w:eastAsia="Calibri" w:hAnsi="Tahoma" w:cs="Tahoma"/>
          <w:b/>
          <w:noProof/>
          <w:lang w:eastAsia="en-US"/>
        </w:rPr>
        <w:t>/23</w:t>
      </w:r>
      <w:r w:rsidR="002C5D89" w:rsidRPr="00076910">
        <w:rPr>
          <w:rFonts w:ascii="Tahoma" w:eastAsia="Calibri" w:hAnsi="Tahoma" w:cs="Tahoma"/>
          <w:b/>
          <w:noProof/>
          <w:lang w:eastAsia="en-US"/>
        </w:rPr>
        <w:t xml:space="preserve"> </w:t>
      </w:r>
      <w:r w:rsidR="00BD088E" w:rsidRPr="00BD088E">
        <w:rPr>
          <w:rFonts w:ascii="Tahoma" w:eastAsia="Calibri" w:hAnsi="Tahoma" w:cs="Tahoma"/>
          <w:b/>
          <w:noProof/>
          <w:lang w:eastAsia="en-US"/>
        </w:rPr>
        <w:t>Izvedba strojno</w:t>
      </w:r>
      <w:r w:rsidR="00715B0A">
        <w:rPr>
          <w:rFonts w:ascii="Tahoma" w:eastAsia="Calibri" w:hAnsi="Tahoma" w:cs="Tahoma"/>
          <w:b/>
          <w:noProof/>
          <w:lang w:eastAsia="en-US"/>
        </w:rPr>
        <w:t xml:space="preserve"> </w:t>
      </w:r>
      <w:r w:rsidR="00BD088E" w:rsidRPr="00BD088E">
        <w:rPr>
          <w:rFonts w:ascii="Tahoma" w:eastAsia="Calibri" w:hAnsi="Tahoma" w:cs="Tahoma"/>
          <w:b/>
          <w:noProof/>
          <w:lang w:eastAsia="en-US"/>
        </w:rPr>
        <w:t>instalacijskih del: 30III-766-00 Obnova vročevoda T900 in parovoda T8001 na območju Korytkove in Japljeve ulice</w:t>
      </w:r>
    </w:p>
    <w:p w14:paraId="341EC650" w14:textId="77777777" w:rsidR="00693E44" w:rsidRPr="00076910" w:rsidRDefault="00693E44" w:rsidP="00B11E1B">
      <w:pPr>
        <w:keepNext/>
        <w:widowControl w:val="0"/>
        <w:jc w:val="both"/>
        <w:rPr>
          <w:rFonts w:ascii="Tahoma" w:eastAsia="Calibri" w:hAnsi="Tahoma" w:cs="Tahoma"/>
          <w:sz w:val="22"/>
          <w:szCs w:val="22"/>
          <w:lang w:eastAsia="en-US"/>
        </w:rPr>
      </w:pPr>
    </w:p>
    <w:p w14:paraId="1BAAAC2D" w14:textId="77777777"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19054064" w14:textId="77777777" w:rsidTr="00C84907">
        <w:trPr>
          <w:trHeight w:val="385"/>
          <w:jc w:val="center"/>
        </w:trPr>
        <w:tc>
          <w:tcPr>
            <w:tcW w:w="2762" w:type="dxa"/>
          </w:tcPr>
          <w:p w14:paraId="7D9C0E44"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14:paraId="66DC3153"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285D2947"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38888B53" w14:textId="77777777" w:rsidTr="00C84907">
        <w:trPr>
          <w:jc w:val="center"/>
        </w:trPr>
        <w:tc>
          <w:tcPr>
            <w:tcW w:w="2762" w:type="dxa"/>
          </w:tcPr>
          <w:p w14:paraId="79840D9F"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14:paraId="5A0B9009"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08A18C1B"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02242B4" w14:textId="77777777" w:rsidTr="00C84907">
        <w:trPr>
          <w:jc w:val="center"/>
        </w:trPr>
        <w:tc>
          <w:tcPr>
            <w:tcW w:w="2762" w:type="dxa"/>
          </w:tcPr>
          <w:p w14:paraId="6955CCBC"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14:paraId="1B9C437B"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54D590D6"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068590C7"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5D65A883"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1FFEA17A"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21E3C00"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4D0FD265"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14:paraId="73075E0E" w14:textId="77777777" w:rsidR="00693E44" w:rsidRPr="00076910" w:rsidRDefault="00693E44" w:rsidP="00B11E1B">
            <w:pPr>
              <w:keepNext/>
              <w:widowControl w:val="0"/>
              <w:jc w:val="both"/>
              <w:rPr>
                <w:rFonts w:ascii="Tahoma" w:eastAsia="Calibri" w:hAnsi="Tahoma" w:cs="Tahoma"/>
                <w:lang w:eastAsia="en-US"/>
              </w:rPr>
            </w:pPr>
          </w:p>
          <w:p w14:paraId="7CB03877" w14:textId="77777777"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0F733754"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03F6C4E" w14:textId="77777777" w:rsidTr="00C84907">
        <w:trPr>
          <w:trHeight w:val="163"/>
          <w:jc w:val="center"/>
        </w:trPr>
        <w:tc>
          <w:tcPr>
            <w:tcW w:w="2762" w:type="dxa"/>
          </w:tcPr>
          <w:p w14:paraId="6CF0A576"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67089B6C"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A5E62B8" w14:textId="77777777" w:rsidTr="00C84907">
        <w:trPr>
          <w:jc w:val="center"/>
        </w:trPr>
        <w:tc>
          <w:tcPr>
            <w:tcW w:w="2762" w:type="dxa"/>
          </w:tcPr>
          <w:p w14:paraId="2C2ABFA8"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7F076944"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0BE08FBD" w14:textId="77777777" w:rsidTr="00C84907">
        <w:trPr>
          <w:jc w:val="center"/>
        </w:trPr>
        <w:tc>
          <w:tcPr>
            <w:tcW w:w="2762" w:type="dxa"/>
          </w:tcPr>
          <w:p w14:paraId="71FE00FC"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3878C313"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32DFC807" w14:textId="77777777" w:rsidTr="00B46D2B">
        <w:trPr>
          <w:trHeight w:val="1140"/>
          <w:jc w:val="center"/>
        </w:trPr>
        <w:tc>
          <w:tcPr>
            <w:tcW w:w="2762" w:type="dxa"/>
          </w:tcPr>
          <w:p w14:paraId="40F70559"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 xml:space="preserve">del, ki jih ponudnik namerava oddati v </w:t>
            </w:r>
            <w:proofErr w:type="spellStart"/>
            <w:r w:rsidRPr="00076910">
              <w:rPr>
                <w:rFonts w:ascii="Tahoma" w:hAnsi="Tahoma" w:cs="Tahoma"/>
              </w:rPr>
              <w:t>podizvajanje</w:t>
            </w:r>
            <w:proofErr w:type="spellEnd"/>
          </w:p>
        </w:tc>
        <w:tc>
          <w:tcPr>
            <w:tcW w:w="6446" w:type="dxa"/>
          </w:tcPr>
          <w:p w14:paraId="5F95104E" w14:textId="77777777" w:rsidR="00693E44" w:rsidRPr="00076910" w:rsidRDefault="00693E44" w:rsidP="00B11E1B">
            <w:pPr>
              <w:keepNext/>
              <w:widowControl w:val="0"/>
              <w:jc w:val="both"/>
              <w:rPr>
                <w:rFonts w:ascii="Tahoma" w:eastAsia="Calibri" w:hAnsi="Tahoma" w:cs="Tahoma"/>
                <w:lang w:eastAsia="en-US"/>
              </w:rPr>
            </w:pPr>
          </w:p>
          <w:p w14:paraId="749F6C88" w14:textId="77777777" w:rsidR="00693E44" w:rsidRPr="00076910" w:rsidRDefault="00693E44" w:rsidP="00B11E1B">
            <w:pPr>
              <w:keepNext/>
              <w:widowControl w:val="0"/>
              <w:jc w:val="both"/>
              <w:rPr>
                <w:rFonts w:ascii="Tahoma" w:eastAsia="Calibri" w:hAnsi="Tahoma" w:cs="Tahoma"/>
                <w:lang w:eastAsia="en-US"/>
              </w:rPr>
            </w:pPr>
          </w:p>
          <w:p w14:paraId="23138256" w14:textId="77777777" w:rsidR="00693E44" w:rsidRPr="00076910" w:rsidRDefault="00693E44" w:rsidP="00B11E1B">
            <w:pPr>
              <w:keepNext/>
              <w:widowControl w:val="0"/>
              <w:jc w:val="both"/>
              <w:rPr>
                <w:rFonts w:ascii="Tahoma" w:eastAsia="Calibri" w:hAnsi="Tahoma" w:cs="Tahoma"/>
                <w:lang w:eastAsia="en-US"/>
              </w:rPr>
            </w:pPr>
          </w:p>
          <w:p w14:paraId="3E7BEA7E" w14:textId="77777777" w:rsidR="00693E44" w:rsidRPr="00076910" w:rsidRDefault="00693E44" w:rsidP="00B11E1B">
            <w:pPr>
              <w:keepNext/>
              <w:widowControl w:val="0"/>
              <w:jc w:val="both"/>
              <w:rPr>
                <w:rFonts w:ascii="Tahoma" w:eastAsia="Calibri" w:hAnsi="Tahoma" w:cs="Tahoma"/>
                <w:lang w:eastAsia="en-US"/>
              </w:rPr>
            </w:pPr>
          </w:p>
        </w:tc>
      </w:tr>
    </w:tbl>
    <w:p w14:paraId="4E098FBB" w14:textId="77777777" w:rsidR="00965820" w:rsidRPr="00076910" w:rsidRDefault="00965820" w:rsidP="00B11E1B">
      <w:pPr>
        <w:keepNext/>
        <w:widowControl w:val="0"/>
        <w:jc w:val="center"/>
        <w:rPr>
          <w:rFonts w:ascii="Tahoma" w:hAnsi="Tahoma" w:cs="Tahoma"/>
          <w:b/>
          <w:bCs/>
          <w:sz w:val="22"/>
          <w:szCs w:val="22"/>
        </w:rPr>
      </w:pPr>
    </w:p>
    <w:p w14:paraId="5FDBD4F2"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0F8523DB" w14:textId="77777777" w:rsidR="00A27B0F" w:rsidRPr="00076910" w:rsidRDefault="00A27B0F" w:rsidP="00FD4DEB">
      <w:pPr>
        <w:keepLines/>
        <w:widowControl w:val="0"/>
        <w:jc w:val="both"/>
        <w:rPr>
          <w:rFonts w:ascii="Tahoma" w:hAnsi="Tahoma" w:cs="Tahoma"/>
        </w:rPr>
      </w:pPr>
    </w:p>
    <w:p w14:paraId="01BD372B" w14:textId="77777777" w:rsidR="00A27B0F" w:rsidRPr="00076910" w:rsidRDefault="00A27B0F" w:rsidP="00FD4DEB">
      <w:pPr>
        <w:keepLines/>
        <w:widowControl w:val="0"/>
        <w:jc w:val="both"/>
        <w:rPr>
          <w:rFonts w:ascii="Tahoma" w:hAnsi="Tahoma" w:cs="Tahoma"/>
        </w:rPr>
      </w:pPr>
    </w:p>
    <w:p w14:paraId="52FA1F59" w14:textId="77777777"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6135BA5B" w14:textId="77777777" w:rsidTr="00C84907">
        <w:tc>
          <w:tcPr>
            <w:tcW w:w="4820" w:type="dxa"/>
          </w:tcPr>
          <w:p w14:paraId="6091720C" w14:textId="77777777" w:rsidR="00693E44" w:rsidRPr="00076910" w:rsidRDefault="00693E44" w:rsidP="00FD4DEB">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46D12999" w14:textId="77777777" w:rsidR="00693E44" w:rsidRPr="00076910" w:rsidRDefault="00693E44" w:rsidP="00FD4DEB">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ne soglašam,</w:t>
            </w:r>
          </w:p>
        </w:tc>
      </w:tr>
    </w:tbl>
    <w:p w14:paraId="653B24DA" w14:textId="77777777" w:rsidR="00AC3E40" w:rsidRPr="00076910" w:rsidRDefault="00AC3E40" w:rsidP="00FD4DEB">
      <w:pPr>
        <w:keepLines/>
        <w:widowControl w:val="0"/>
        <w:jc w:val="both"/>
        <w:rPr>
          <w:rFonts w:ascii="Tahoma" w:hAnsi="Tahoma" w:cs="Tahoma"/>
        </w:rPr>
      </w:pPr>
    </w:p>
    <w:p w14:paraId="29019956" w14:textId="77777777"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3D643F6D" w14:textId="77777777" w:rsidR="00693E44" w:rsidRPr="00076910" w:rsidRDefault="00693E44" w:rsidP="00FD4DEB">
      <w:pPr>
        <w:keepLines/>
        <w:widowControl w:val="0"/>
        <w:jc w:val="both"/>
        <w:rPr>
          <w:rFonts w:ascii="Tahoma" w:hAnsi="Tahoma" w:cs="Tahoma"/>
          <w:b/>
        </w:rPr>
      </w:pPr>
    </w:p>
    <w:p w14:paraId="49E20181" w14:textId="77777777" w:rsidR="00214044" w:rsidRDefault="00214044" w:rsidP="00FD4DEB">
      <w:pPr>
        <w:keepLines/>
        <w:widowControl w:val="0"/>
        <w:jc w:val="both"/>
        <w:rPr>
          <w:rFonts w:ascii="Tahoma" w:hAnsi="Tahoma" w:cs="Tahoma"/>
          <w:b/>
        </w:rPr>
      </w:pPr>
    </w:p>
    <w:p w14:paraId="7E608195" w14:textId="77777777" w:rsidR="0063214C" w:rsidRPr="00076910" w:rsidRDefault="0063214C"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45509FE1" w14:textId="77777777" w:rsidTr="00C84907">
        <w:trPr>
          <w:trHeight w:val="235"/>
        </w:trPr>
        <w:tc>
          <w:tcPr>
            <w:tcW w:w="3402" w:type="dxa"/>
            <w:tcBorders>
              <w:bottom w:val="single" w:sz="4" w:space="0" w:color="auto"/>
            </w:tcBorders>
          </w:tcPr>
          <w:p w14:paraId="57583B85" w14:textId="77777777" w:rsidR="00693E44" w:rsidRPr="00076910" w:rsidRDefault="00693E44" w:rsidP="00FD4DEB">
            <w:pPr>
              <w:keepLines/>
              <w:widowControl w:val="0"/>
              <w:jc w:val="both"/>
              <w:rPr>
                <w:rFonts w:ascii="Tahoma" w:hAnsi="Tahoma" w:cs="Tahoma"/>
                <w:snapToGrid w:val="0"/>
              </w:rPr>
            </w:pPr>
          </w:p>
        </w:tc>
        <w:tc>
          <w:tcPr>
            <w:tcW w:w="2977" w:type="dxa"/>
          </w:tcPr>
          <w:p w14:paraId="6EF04A09" w14:textId="77777777"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14:paraId="13552A9E" w14:textId="77777777" w:rsidR="00693E44" w:rsidRPr="00076910" w:rsidRDefault="00693E44" w:rsidP="00FD4DEB">
            <w:pPr>
              <w:keepLines/>
              <w:widowControl w:val="0"/>
              <w:jc w:val="both"/>
              <w:rPr>
                <w:rFonts w:ascii="Tahoma" w:hAnsi="Tahoma" w:cs="Tahoma"/>
                <w:snapToGrid w:val="0"/>
              </w:rPr>
            </w:pPr>
          </w:p>
        </w:tc>
      </w:tr>
      <w:tr w:rsidR="00693E44" w:rsidRPr="00076910" w14:paraId="6B8FC0D0" w14:textId="77777777" w:rsidTr="00C84907">
        <w:trPr>
          <w:trHeight w:val="235"/>
        </w:trPr>
        <w:tc>
          <w:tcPr>
            <w:tcW w:w="3402" w:type="dxa"/>
            <w:tcBorders>
              <w:top w:val="single" w:sz="4" w:space="0" w:color="auto"/>
            </w:tcBorders>
          </w:tcPr>
          <w:p w14:paraId="41124238"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14:paraId="7483431F"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6AB2E1DD"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5D171F2B" w14:textId="77777777" w:rsidTr="00364004">
        <w:trPr>
          <w:trHeight w:val="1380"/>
        </w:trPr>
        <w:tc>
          <w:tcPr>
            <w:tcW w:w="3402" w:type="dxa"/>
          </w:tcPr>
          <w:p w14:paraId="04E4CA20"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14:paraId="582AEA17"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14:paraId="0163649A"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14:paraId="63397F97" w14:textId="77777777" w:rsidTr="00364004">
        <w:trPr>
          <w:trHeight w:val="235"/>
        </w:trPr>
        <w:tc>
          <w:tcPr>
            <w:tcW w:w="3402" w:type="dxa"/>
          </w:tcPr>
          <w:p w14:paraId="5B138971"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178C8AAC"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05B09B11"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2FE0A856" w14:textId="77777777"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58A6B4F8" w14:textId="77777777" w:rsidR="00693E44" w:rsidRPr="00CB4318"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p w14:paraId="0E79841C" w14:textId="77777777" w:rsidR="00D513F5" w:rsidRPr="0095763A" w:rsidRDefault="00D513F5" w:rsidP="00D513F5">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V primeru, da ponudnik ne namerava izvesti javno naročilo s podizvajalcem, obrazca ni potr</w:t>
      </w:r>
      <w:r>
        <w:rPr>
          <w:rFonts w:ascii="Tahoma" w:eastAsia="Calibri" w:hAnsi="Tahoma" w:cs="Tahoma"/>
          <w:i/>
          <w:iCs/>
          <w:sz w:val="16"/>
          <w:szCs w:val="16"/>
          <w:lang w:eastAsia="en-US"/>
        </w:rPr>
        <w:t xml:space="preserve">ebno izpolniti ter predložiti. </w:t>
      </w:r>
    </w:p>
    <w:p w14:paraId="66CDDCDE" w14:textId="77777777" w:rsidR="00D513F5" w:rsidRPr="00076910" w:rsidRDefault="00D513F5" w:rsidP="00CB4318">
      <w:pPr>
        <w:keepLines/>
        <w:widowControl w:val="0"/>
        <w:tabs>
          <w:tab w:val="num" w:pos="1070"/>
        </w:tabs>
        <w:spacing w:after="200" w:line="276" w:lineRule="auto"/>
        <w:ind w:left="284"/>
        <w:jc w:val="both"/>
        <w:rPr>
          <w:rFonts w:ascii="Tahoma" w:eastAsia="Calibri" w:hAnsi="Tahoma" w:cs="Tahoma"/>
          <w:b/>
          <w:i/>
          <w:sz w:val="18"/>
          <w:szCs w:val="18"/>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773810F5" w14:textId="77777777" w:rsidTr="00A34167">
        <w:tc>
          <w:tcPr>
            <w:tcW w:w="599" w:type="dxa"/>
            <w:tcBorders>
              <w:top w:val="single" w:sz="4" w:space="0" w:color="auto"/>
              <w:bottom w:val="single" w:sz="4" w:space="0" w:color="auto"/>
              <w:right w:val="nil"/>
            </w:tcBorders>
          </w:tcPr>
          <w:p w14:paraId="029F216B"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2DD1C782"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63DFA490"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15B90D18" w14:textId="77777777" w:rsidR="00DC10BE" w:rsidRPr="00076910" w:rsidRDefault="00DC10BE" w:rsidP="00B11E1B">
            <w:pPr>
              <w:keepNext/>
              <w:widowControl w:val="0"/>
              <w:rPr>
                <w:rFonts w:ascii="Tahoma" w:hAnsi="Tahoma" w:cs="Tahoma"/>
                <w:b/>
                <w:i/>
              </w:rPr>
            </w:pPr>
          </w:p>
        </w:tc>
      </w:tr>
    </w:tbl>
    <w:p w14:paraId="3CEF6C88" w14:textId="77777777" w:rsidR="00DC10BE" w:rsidRPr="00076910" w:rsidRDefault="00DC10BE" w:rsidP="00B11E1B">
      <w:pPr>
        <w:keepNext/>
        <w:widowControl w:val="0"/>
        <w:jc w:val="both"/>
        <w:rPr>
          <w:rFonts w:ascii="Tahoma" w:hAnsi="Tahoma" w:cs="Tahoma"/>
          <w:sz w:val="22"/>
          <w:szCs w:val="22"/>
        </w:rPr>
      </w:pPr>
    </w:p>
    <w:p w14:paraId="48237C0A" w14:textId="77777777" w:rsidR="00DC10BE" w:rsidRPr="00076910" w:rsidRDefault="00DC10BE" w:rsidP="00B11E1B">
      <w:pPr>
        <w:keepNext/>
        <w:widowControl w:val="0"/>
        <w:jc w:val="both"/>
        <w:rPr>
          <w:rFonts w:ascii="Tahoma" w:hAnsi="Tahoma" w:cs="Tahoma"/>
          <w:sz w:val="22"/>
          <w:szCs w:val="22"/>
        </w:rPr>
      </w:pPr>
    </w:p>
    <w:p w14:paraId="145A7549" w14:textId="77777777"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14:paraId="6D522957"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0408D4D0"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14:paraId="61D8D9BF" w14:textId="77777777" w:rsidR="00DC10BE" w:rsidRPr="00076910" w:rsidRDefault="00DC10BE" w:rsidP="00B11E1B">
      <w:pPr>
        <w:keepNext/>
        <w:widowControl w:val="0"/>
        <w:jc w:val="both"/>
        <w:rPr>
          <w:rFonts w:ascii="Tahoma" w:hAnsi="Tahoma" w:cs="Tahoma"/>
          <w:noProof/>
        </w:rPr>
      </w:pPr>
    </w:p>
    <w:p w14:paraId="57265857"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14:paraId="7517E748"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14:paraId="3110A1A7" w14:textId="77777777" w:rsidR="00DC10BE" w:rsidRPr="00076910" w:rsidRDefault="00DC10BE" w:rsidP="00B11E1B">
      <w:pPr>
        <w:keepNext/>
        <w:widowControl w:val="0"/>
        <w:jc w:val="center"/>
        <w:rPr>
          <w:rFonts w:ascii="Tahoma" w:hAnsi="Tahoma" w:cs="Tahoma"/>
          <w:b/>
          <w:noProof/>
          <w:sz w:val="22"/>
          <w:szCs w:val="22"/>
        </w:rPr>
      </w:pPr>
    </w:p>
    <w:p w14:paraId="66165E1B" w14:textId="77777777" w:rsidR="00DC10BE" w:rsidRPr="00076910" w:rsidRDefault="00DC10BE" w:rsidP="00B11E1B">
      <w:pPr>
        <w:keepNext/>
        <w:widowControl w:val="0"/>
        <w:jc w:val="center"/>
        <w:rPr>
          <w:rFonts w:ascii="Tahoma" w:hAnsi="Tahoma" w:cs="Tahoma"/>
          <w:noProof/>
          <w:sz w:val="22"/>
          <w:szCs w:val="22"/>
        </w:rPr>
      </w:pPr>
    </w:p>
    <w:p w14:paraId="032514DE"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sklenjeno med naročnikom Javno podjetje Energetika Ljubljana, d.o.o., Verovškova</w:t>
      </w:r>
      <w:r w:rsidR="00862B93" w:rsidRPr="00076910">
        <w:rPr>
          <w:rFonts w:ascii="Tahoma" w:hAnsi="Tahoma" w:cs="Tahoma"/>
          <w:noProof/>
        </w:rPr>
        <w:t xml:space="preserve"> ulica</w:t>
      </w:r>
      <w:r w:rsidRPr="00076910">
        <w:rPr>
          <w:rFonts w:ascii="Tahoma" w:hAnsi="Tahoma" w:cs="Tahoma"/>
          <w:noProof/>
        </w:rPr>
        <w:t xml:space="preserve"> 62, 1000 Ljubljana (upravičenec) in ______________ (naziv in naslov izvajalca), je izvajalec dolžan izvesti ____________________ (predmet pogodbe) v pogodbeni vrednosti ______________ EUR brez DDV.</w:t>
      </w:r>
    </w:p>
    <w:p w14:paraId="409E4112" w14:textId="77777777" w:rsidR="00DC10BE" w:rsidRPr="00076910" w:rsidRDefault="00DC10BE" w:rsidP="00B11E1B">
      <w:pPr>
        <w:keepNext/>
        <w:widowControl w:val="0"/>
        <w:jc w:val="both"/>
        <w:rPr>
          <w:rFonts w:ascii="Tahoma" w:hAnsi="Tahoma" w:cs="Tahoma"/>
          <w:noProof/>
        </w:rPr>
      </w:pPr>
    </w:p>
    <w:p w14:paraId="123320C4"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14:paraId="4E7CC5C9" w14:textId="77777777" w:rsidR="00DC10BE" w:rsidRPr="00076910" w:rsidRDefault="00DC10BE" w:rsidP="00B11E1B">
      <w:pPr>
        <w:keepNext/>
        <w:widowControl w:val="0"/>
        <w:jc w:val="both"/>
        <w:rPr>
          <w:rFonts w:ascii="Tahoma" w:hAnsi="Tahoma" w:cs="Tahoma"/>
          <w:noProof/>
        </w:rPr>
      </w:pPr>
    </w:p>
    <w:p w14:paraId="23BC8DE8"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139CC79D"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00A28CB5" w14:textId="77777777" w:rsidR="00DC10BE" w:rsidRPr="00076910" w:rsidRDefault="00DC10BE" w:rsidP="00B11E1B">
      <w:pPr>
        <w:keepNext/>
        <w:widowControl w:val="0"/>
        <w:jc w:val="both"/>
        <w:rPr>
          <w:rFonts w:ascii="Tahoma" w:hAnsi="Tahoma" w:cs="Tahoma"/>
        </w:rPr>
      </w:pPr>
    </w:p>
    <w:p w14:paraId="76FCB7D8"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5825CD3C"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3D3F4E3D" w14:textId="77777777" w:rsidR="00DC10BE" w:rsidRPr="00076910" w:rsidRDefault="00DC10BE" w:rsidP="00B11E1B">
      <w:pPr>
        <w:keepNext/>
        <w:widowControl w:val="0"/>
        <w:jc w:val="both"/>
        <w:rPr>
          <w:rFonts w:ascii="Tahoma" w:hAnsi="Tahoma" w:cs="Tahoma"/>
        </w:rPr>
      </w:pPr>
    </w:p>
    <w:p w14:paraId="40A95307"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14:paraId="3AE2F75B"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14:paraId="3038204C"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14:paraId="743BCCF6"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3532F2E7" w14:textId="77777777" w:rsidR="00DC10BE" w:rsidRPr="00076910" w:rsidRDefault="00DC10BE" w:rsidP="00B11E1B">
      <w:pPr>
        <w:keepNext/>
        <w:widowControl w:val="0"/>
        <w:tabs>
          <w:tab w:val="left" w:pos="4253"/>
        </w:tabs>
        <w:jc w:val="both"/>
        <w:rPr>
          <w:rFonts w:ascii="Tahoma" w:hAnsi="Tahoma" w:cs="Tahoma"/>
        </w:rPr>
      </w:pPr>
    </w:p>
    <w:p w14:paraId="7E9D535E"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749439FA" w14:textId="77777777" w:rsidR="00214044" w:rsidRPr="00076910" w:rsidRDefault="00214044" w:rsidP="00B11E1B">
      <w:pPr>
        <w:keepNext/>
        <w:widowControl w:val="0"/>
        <w:tabs>
          <w:tab w:val="left" w:pos="4253"/>
        </w:tabs>
        <w:jc w:val="both"/>
        <w:rPr>
          <w:rFonts w:ascii="Tahoma" w:hAnsi="Tahoma" w:cs="Tahoma"/>
        </w:rPr>
      </w:pPr>
    </w:p>
    <w:p w14:paraId="75811D55"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Pooblaščamo Javno podjetje Energetika Ljubljana, d.o.o., da menico po potrebi domicilira pri katerikoli banki, pri kateri imamo odprt račun.</w:t>
      </w:r>
    </w:p>
    <w:p w14:paraId="754F4D45" w14:textId="77777777" w:rsidR="00DC10BE" w:rsidRPr="00076910" w:rsidRDefault="00DC10BE" w:rsidP="00B11E1B">
      <w:pPr>
        <w:keepNext/>
        <w:widowControl w:val="0"/>
        <w:tabs>
          <w:tab w:val="left" w:pos="4253"/>
        </w:tabs>
        <w:jc w:val="both"/>
        <w:rPr>
          <w:rFonts w:ascii="Tahoma" w:hAnsi="Tahoma" w:cs="Tahoma"/>
        </w:rPr>
      </w:pPr>
    </w:p>
    <w:p w14:paraId="7E5458F5" w14:textId="77777777"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04E5A9D1" w14:textId="77777777" w:rsidR="00214044" w:rsidRPr="00076910" w:rsidRDefault="00214044" w:rsidP="00B11E1B">
      <w:pPr>
        <w:keepNext/>
        <w:widowControl w:val="0"/>
        <w:jc w:val="both"/>
        <w:rPr>
          <w:rFonts w:ascii="Tahoma" w:hAnsi="Tahoma" w:cs="Tahoma"/>
        </w:rPr>
      </w:pPr>
    </w:p>
    <w:p w14:paraId="79B05F4F"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7E45563A" w14:textId="77777777" w:rsidR="00214044" w:rsidRPr="00076910" w:rsidRDefault="00214044" w:rsidP="00B11E1B">
      <w:pPr>
        <w:keepNext/>
        <w:widowControl w:val="0"/>
        <w:jc w:val="both"/>
        <w:rPr>
          <w:rFonts w:ascii="Tahoma" w:hAnsi="Tahoma" w:cs="Tahoma"/>
        </w:rPr>
      </w:pPr>
    </w:p>
    <w:p w14:paraId="4509EB14"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288C296C" w14:textId="77777777" w:rsidR="00DC10BE" w:rsidRPr="00076910" w:rsidRDefault="00DC10BE" w:rsidP="00B11E1B">
      <w:pPr>
        <w:keepNext/>
        <w:widowControl w:val="0"/>
        <w:jc w:val="both"/>
        <w:rPr>
          <w:rFonts w:ascii="Tahoma" w:hAnsi="Tahoma" w:cs="Tahoma"/>
        </w:rPr>
      </w:pPr>
    </w:p>
    <w:p w14:paraId="241DCED5" w14:textId="77777777"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14:paraId="26947681" w14:textId="77777777" w:rsidR="00DC10BE" w:rsidRPr="00076910" w:rsidRDefault="00DC10BE" w:rsidP="00B11E1B">
      <w:pPr>
        <w:keepNext/>
        <w:widowControl w:val="0"/>
        <w:jc w:val="both"/>
        <w:rPr>
          <w:rFonts w:ascii="Tahoma" w:hAnsi="Tahoma" w:cs="Tahoma"/>
        </w:rPr>
      </w:pPr>
    </w:p>
    <w:p w14:paraId="28930463"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2B1C156B" w14:textId="77777777" w:rsidR="00DC10BE" w:rsidRPr="00076910" w:rsidRDefault="00DC10BE" w:rsidP="00B11E1B">
      <w:pPr>
        <w:keepNext/>
        <w:widowControl w:val="0"/>
        <w:jc w:val="both"/>
        <w:rPr>
          <w:rFonts w:ascii="Tahoma" w:hAnsi="Tahoma" w:cs="Tahoma"/>
        </w:rPr>
      </w:pPr>
    </w:p>
    <w:p w14:paraId="6F6E8056"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14:paraId="7D3E549B" w14:textId="77777777" w:rsidR="00DC10BE" w:rsidRPr="00076910" w:rsidRDefault="00DC10BE" w:rsidP="00B11E1B">
      <w:pPr>
        <w:keepNext/>
        <w:widowControl w:val="0"/>
        <w:ind w:left="5672" w:firstLine="709"/>
        <w:jc w:val="both"/>
        <w:rPr>
          <w:rFonts w:ascii="Tahoma" w:hAnsi="Tahoma" w:cs="Tahoma"/>
        </w:rPr>
      </w:pPr>
    </w:p>
    <w:p w14:paraId="5B40B7C4"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36EBDA12" w14:textId="77777777" w:rsidTr="00A34167">
        <w:tc>
          <w:tcPr>
            <w:tcW w:w="599" w:type="dxa"/>
            <w:tcBorders>
              <w:top w:val="single" w:sz="4" w:space="0" w:color="auto"/>
              <w:bottom w:val="single" w:sz="4" w:space="0" w:color="auto"/>
              <w:right w:val="nil"/>
            </w:tcBorders>
          </w:tcPr>
          <w:p w14:paraId="5CD6C4F9"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364F7E71"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14:paraId="22B283CD"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357725A4" w14:textId="77777777" w:rsidR="00DC10BE" w:rsidRPr="00076910" w:rsidRDefault="00DC10BE" w:rsidP="00B11E1B">
            <w:pPr>
              <w:keepNext/>
              <w:widowControl w:val="0"/>
              <w:rPr>
                <w:rFonts w:ascii="Tahoma" w:hAnsi="Tahoma" w:cs="Tahoma"/>
                <w:b/>
                <w:i/>
              </w:rPr>
            </w:pPr>
          </w:p>
        </w:tc>
      </w:tr>
    </w:tbl>
    <w:p w14:paraId="1119C80C" w14:textId="77777777" w:rsidR="00DC10BE" w:rsidRPr="00076910" w:rsidRDefault="00DC10BE" w:rsidP="00B11E1B">
      <w:pPr>
        <w:keepNext/>
        <w:widowControl w:val="0"/>
        <w:rPr>
          <w:rFonts w:ascii="Tahoma" w:hAnsi="Tahoma" w:cs="Tahoma"/>
        </w:rPr>
      </w:pPr>
    </w:p>
    <w:p w14:paraId="251C303B" w14:textId="77777777" w:rsidR="00DC10BE" w:rsidRPr="00076910" w:rsidRDefault="00DC10BE" w:rsidP="00B11E1B">
      <w:pPr>
        <w:keepNext/>
        <w:widowControl w:val="0"/>
        <w:rPr>
          <w:rFonts w:ascii="Tahoma" w:hAnsi="Tahoma" w:cs="Tahoma"/>
        </w:rPr>
      </w:pPr>
    </w:p>
    <w:p w14:paraId="4572FFEE"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________________________</w:t>
      </w:r>
    </w:p>
    <w:p w14:paraId="67D125A6" w14:textId="77777777" w:rsidR="00DC10BE" w:rsidRPr="00076910" w:rsidRDefault="00DC10BE" w:rsidP="00B11E1B">
      <w:pPr>
        <w:keepNext/>
        <w:widowControl w:val="0"/>
        <w:jc w:val="both"/>
        <w:rPr>
          <w:rFonts w:ascii="Tahoma" w:hAnsi="Tahoma" w:cs="Tahoma"/>
        </w:rPr>
      </w:pPr>
      <w:r w:rsidRPr="00076910">
        <w:rPr>
          <w:rFonts w:ascii="Tahoma" w:hAnsi="Tahoma" w:cs="Tahoma"/>
        </w:rPr>
        <w:t>(Izdajatelj menice)</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(Kraj, datum)</w:t>
      </w:r>
    </w:p>
    <w:p w14:paraId="5D9E497D" w14:textId="77777777" w:rsidR="00DC10BE" w:rsidRPr="00076910" w:rsidRDefault="00DC10BE" w:rsidP="00B11E1B">
      <w:pPr>
        <w:keepNext/>
        <w:widowControl w:val="0"/>
        <w:jc w:val="both"/>
        <w:rPr>
          <w:rFonts w:ascii="Tahoma" w:hAnsi="Tahoma" w:cs="Tahoma"/>
        </w:rPr>
      </w:pPr>
    </w:p>
    <w:p w14:paraId="1C7627BD" w14:textId="77777777" w:rsidR="00DC10BE" w:rsidRPr="00076910" w:rsidRDefault="00DC10BE" w:rsidP="00B11E1B">
      <w:pPr>
        <w:keepNext/>
        <w:widowControl w:val="0"/>
        <w:jc w:val="both"/>
        <w:rPr>
          <w:rFonts w:ascii="Tahoma" w:hAnsi="Tahoma" w:cs="Tahoma"/>
        </w:rPr>
      </w:pPr>
      <w:r w:rsidRPr="00076910">
        <w:rPr>
          <w:rFonts w:ascii="Tahoma" w:hAnsi="Tahoma" w:cs="Tahoma"/>
        </w:rPr>
        <w:tab/>
      </w:r>
    </w:p>
    <w:p w14:paraId="7BDF43A4" w14:textId="77777777" w:rsidR="00DC10BE" w:rsidRPr="00076910" w:rsidRDefault="00DC10BE" w:rsidP="00B11E1B">
      <w:pPr>
        <w:keepNext/>
        <w:widowControl w:val="0"/>
        <w:jc w:val="center"/>
        <w:rPr>
          <w:rFonts w:ascii="Tahoma" w:hAnsi="Tahoma" w:cs="Tahoma"/>
          <w:b/>
        </w:rPr>
      </w:pPr>
      <w:r w:rsidRPr="00076910">
        <w:rPr>
          <w:rFonts w:ascii="Tahoma" w:hAnsi="Tahoma" w:cs="Tahoma"/>
          <w:b/>
        </w:rPr>
        <w:t>MENIČNA IZJAVA</w:t>
      </w:r>
    </w:p>
    <w:p w14:paraId="3F32DD72" w14:textId="77777777" w:rsidR="00DC10BE" w:rsidRPr="00076910" w:rsidRDefault="00DC10BE" w:rsidP="00B11E1B">
      <w:pPr>
        <w:keepNext/>
        <w:widowControl w:val="0"/>
        <w:jc w:val="center"/>
        <w:rPr>
          <w:rFonts w:ascii="Tahoma" w:hAnsi="Tahoma" w:cs="Tahoma"/>
        </w:rPr>
      </w:pPr>
      <w:r w:rsidRPr="00076910">
        <w:rPr>
          <w:rFonts w:ascii="Tahoma" w:hAnsi="Tahoma" w:cs="Tahoma"/>
          <w:b/>
        </w:rPr>
        <w:t>ZA ODPRAVO NAPAK V GARANCIJSKI DOBI</w:t>
      </w:r>
    </w:p>
    <w:p w14:paraId="1D66236D" w14:textId="77777777" w:rsidR="00DC10BE" w:rsidRPr="00076910" w:rsidRDefault="00DC10BE" w:rsidP="00B11E1B">
      <w:pPr>
        <w:keepNext/>
        <w:widowControl w:val="0"/>
        <w:jc w:val="both"/>
        <w:rPr>
          <w:rFonts w:ascii="Tahoma" w:hAnsi="Tahoma" w:cs="Tahoma"/>
        </w:rPr>
      </w:pPr>
    </w:p>
    <w:p w14:paraId="7269CB3C" w14:textId="77777777" w:rsidR="00DC10BE" w:rsidRPr="00076910" w:rsidRDefault="00DC10BE" w:rsidP="00B11E1B">
      <w:pPr>
        <w:keepNext/>
        <w:widowControl w:val="0"/>
        <w:jc w:val="both"/>
        <w:rPr>
          <w:rFonts w:ascii="Tahoma" w:hAnsi="Tahoma" w:cs="Tahoma"/>
        </w:rPr>
      </w:pPr>
    </w:p>
    <w:p w14:paraId="5FA6B74E"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V skladu s pogodbo št. ________ </w:t>
      </w:r>
      <w:r w:rsidR="00844A72" w:rsidRPr="00076910">
        <w:rPr>
          <w:rFonts w:ascii="Tahoma" w:hAnsi="Tahoma" w:cs="Tahoma"/>
        </w:rPr>
        <w:t>z dne ________</w:t>
      </w:r>
      <w:r w:rsidRPr="00076910">
        <w:rPr>
          <w:rFonts w:ascii="Tahoma" w:hAnsi="Tahoma" w:cs="Tahoma"/>
        </w:rPr>
        <w:t xml:space="preserve"> za izvedbo _____________________________ (predmet pogodbe), sklenjeno med naročnikom Javno podje</w:t>
      </w:r>
      <w:r w:rsidR="001C73CC" w:rsidRPr="00076910">
        <w:rPr>
          <w:rFonts w:ascii="Tahoma" w:hAnsi="Tahoma" w:cs="Tahoma"/>
        </w:rPr>
        <w:t>tje Energetika Ljubljana d.o.o.</w:t>
      </w:r>
      <w:r w:rsidRPr="00076910">
        <w:rPr>
          <w:rFonts w:ascii="Tahoma" w:hAnsi="Tahoma" w:cs="Tahoma"/>
        </w:rPr>
        <w:t xml:space="preserve">, Verovškova </w:t>
      </w:r>
      <w:r w:rsidR="00862B93" w:rsidRPr="00076910">
        <w:rPr>
          <w:rFonts w:ascii="Tahoma" w:hAnsi="Tahoma" w:cs="Tahoma"/>
        </w:rPr>
        <w:t xml:space="preserve">ulica </w:t>
      </w:r>
      <w:r w:rsidRPr="00076910">
        <w:rPr>
          <w:rFonts w:ascii="Tahoma" w:hAnsi="Tahoma" w:cs="Tahoma"/>
        </w:rPr>
        <w:t>62, 1000 Ljubljana (upravičencem) in izvajalcem ______________ (izdajatelj menice), je izvajalec opravil ______________(predmet pogodbe)</w:t>
      </w:r>
      <w:r w:rsidR="00C01193" w:rsidRPr="00076910">
        <w:rPr>
          <w:rFonts w:ascii="Tahoma" w:hAnsi="Tahoma" w:cs="Tahoma"/>
        </w:rPr>
        <w:t xml:space="preserve"> v vrednosti _________________________ EUR brez DDV</w:t>
      </w:r>
      <w:r w:rsidRPr="00076910">
        <w:rPr>
          <w:rFonts w:ascii="Tahoma" w:hAnsi="Tahoma" w:cs="Tahoma"/>
        </w:rPr>
        <w:t>.</w:t>
      </w:r>
    </w:p>
    <w:p w14:paraId="19D30494" w14:textId="77777777" w:rsidR="00214044" w:rsidRPr="00076910" w:rsidRDefault="00214044" w:rsidP="00B11E1B">
      <w:pPr>
        <w:keepNext/>
        <w:widowControl w:val="0"/>
        <w:jc w:val="both"/>
        <w:rPr>
          <w:rFonts w:ascii="Tahoma" w:hAnsi="Tahoma" w:cs="Tahoma"/>
        </w:rPr>
      </w:pPr>
    </w:p>
    <w:p w14:paraId="4F63620E" w14:textId="77777777" w:rsidR="00DC10BE" w:rsidRPr="00076910" w:rsidRDefault="00DC10BE" w:rsidP="00B11E1B">
      <w:pPr>
        <w:keepNext/>
        <w:widowControl w:val="0"/>
        <w:jc w:val="both"/>
        <w:rPr>
          <w:rFonts w:ascii="Tahoma" w:hAnsi="Tahoma" w:cs="Tahoma"/>
        </w:rPr>
      </w:pPr>
      <w:r w:rsidRPr="00076910">
        <w:rPr>
          <w:rFonts w:ascii="Tahoma" w:hAnsi="Tahoma" w:cs="Tahoma"/>
        </w:rPr>
        <w:t>Kot garancijo za odpravo napak v garancijski dobi mi kot izvajalec izdajamo eno bianko menico s pooblastilom za njeno izpolnitev in unovčenje, na kateri so podpisane pooblaščene osebe za zastopanje:</w:t>
      </w:r>
    </w:p>
    <w:p w14:paraId="32B58715" w14:textId="77777777" w:rsidR="00DC10BE" w:rsidRPr="00076910" w:rsidRDefault="00DC10BE" w:rsidP="00B11E1B">
      <w:pPr>
        <w:keepNext/>
        <w:widowControl w:val="0"/>
        <w:jc w:val="both"/>
        <w:rPr>
          <w:rFonts w:ascii="Tahoma" w:hAnsi="Tahoma" w:cs="Tahoma"/>
        </w:rPr>
      </w:pPr>
    </w:p>
    <w:p w14:paraId="790BFBDB"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14:paraId="5BC9E87C" w14:textId="77777777" w:rsidR="00DC10BE" w:rsidRPr="00076910" w:rsidRDefault="00DC10BE" w:rsidP="00B11E1B">
      <w:pPr>
        <w:keepNext/>
        <w:widowControl w:val="0"/>
        <w:jc w:val="both"/>
        <w:rPr>
          <w:rFonts w:ascii="Tahoma" w:hAnsi="Tahoma" w:cs="Tahoma"/>
        </w:rPr>
      </w:pPr>
      <w:r w:rsidRPr="00076910">
        <w:rPr>
          <w:rFonts w:ascii="Tahoma" w:hAnsi="Tahoma" w:cs="Tahoma"/>
        </w:rPr>
        <w:t>(Ime in p</w:t>
      </w:r>
      <w:r w:rsidR="00862B93" w:rsidRPr="00076910">
        <w:rPr>
          <w:rFonts w:ascii="Tahoma" w:hAnsi="Tahoma" w:cs="Tahoma"/>
        </w:rPr>
        <w:t xml:space="preserve">riimek)                       </w:t>
      </w:r>
      <w:r w:rsidR="00862B93" w:rsidRPr="00076910">
        <w:rPr>
          <w:rFonts w:ascii="Tahoma" w:hAnsi="Tahoma" w:cs="Tahoma"/>
        </w:rPr>
        <w:tab/>
      </w:r>
      <w:r w:rsidRPr="00076910">
        <w:rPr>
          <w:rFonts w:ascii="Tahoma" w:hAnsi="Tahoma" w:cs="Tahoma"/>
        </w:rPr>
        <w:t xml:space="preserve">  (Funkcij</w:t>
      </w:r>
      <w:r w:rsidR="00862B93" w:rsidRPr="00076910">
        <w:rPr>
          <w:rFonts w:ascii="Tahoma" w:hAnsi="Tahoma" w:cs="Tahoma"/>
        </w:rPr>
        <w:t xml:space="preserve">a 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14:paraId="6BE8B47C" w14:textId="77777777" w:rsidR="00DC10BE" w:rsidRPr="00076910" w:rsidRDefault="00DC10BE" w:rsidP="00B11E1B">
      <w:pPr>
        <w:keepNext/>
        <w:widowControl w:val="0"/>
        <w:jc w:val="both"/>
        <w:rPr>
          <w:rFonts w:ascii="Tahoma" w:hAnsi="Tahoma" w:cs="Tahoma"/>
        </w:rPr>
      </w:pPr>
    </w:p>
    <w:p w14:paraId="5960F846"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14:paraId="78217FC0"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862B93" w:rsidRPr="00076910">
        <w:rPr>
          <w:rFonts w:ascii="Tahoma" w:hAnsi="Tahoma" w:cs="Tahoma"/>
        </w:rPr>
        <w:t xml:space="preserve">              </w:t>
      </w:r>
      <w:r w:rsidR="00862B93" w:rsidRPr="00076910">
        <w:rPr>
          <w:rFonts w:ascii="Tahoma" w:hAnsi="Tahoma" w:cs="Tahoma"/>
        </w:rPr>
        <w:tab/>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(Funkcija </w:t>
      </w:r>
      <w:r w:rsidR="00862B93" w:rsidRPr="00076910">
        <w:rPr>
          <w:rFonts w:ascii="Tahoma" w:hAnsi="Tahoma" w:cs="Tahoma"/>
        </w:rPr>
        <w:t xml:space="preserve">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14:paraId="382EDF4A" w14:textId="77777777" w:rsidR="00DC10BE" w:rsidRPr="00076910" w:rsidRDefault="00DC10BE" w:rsidP="00B11E1B">
      <w:pPr>
        <w:keepNext/>
        <w:widowControl w:val="0"/>
        <w:jc w:val="both"/>
        <w:rPr>
          <w:rFonts w:ascii="Tahoma" w:hAnsi="Tahoma" w:cs="Tahoma"/>
        </w:rPr>
      </w:pPr>
    </w:p>
    <w:p w14:paraId="7938DB24"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Javno podjetje Energetika Ljubljana, d.o.o., da:</w:t>
      </w:r>
    </w:p>
    <w:p w14:paraId="153BFC4D" w14:textId="77777777"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izpolni bianko menico v  vrednosti ________________ EUR,</w:t>
      </w:r>
    </w:p>
    <w:p w14:paraId="394AD224" w14:textId="77777777"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izpolni vse druge sestavne dele menice, ki niso izpolnjeni,</w:t>
      </w:r>
    </w:p>
    <w:p w14:paraId="066C8374" w14:textId="77777777"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po potrebi zapiše na menici tudi katerokoli menično klavzu</w:t>
      </w:r>
      <w:r w:rsidR="00A25110" w:rsidRPr="00076910">
        <w:rPr>
          <w:rFonts w:ascii="Tahoma" w:hAnsi="Tahoma" w:cs="Tahoma"/>
        </w:rPr>
        <w:t xml:space="preserve">lo, ki sicer ni njena bistvena </w:t>
      </w:r>
      <w:r w:rsidRPr="00076910">
        <w:rPr>
          <w:rFonts w:ascii="Tahoma" w:hAnsi="Tahoma" w:cs="Tahoma"/>
        </w:rPr>
        <w:t xml:space="preserve">sestavina, </w:t>
      </w:r>
    </w:p>
    <w:p w14:paraId="0BFB9A7D" w14:textId="77777777" w:rsidR="00C01193" w:rsidRPr="00076910" w:rsidRDefault="00DC10BE" w:rsidP="00B11E1B">
      <w:pPr>
        <w:keepNext/>
        <w:widowControl w:val="0"/>
        <w:jc w:val="both"/>
        <w:rPr>
          <w:rFonts w:ascii="Tahoma" w:hAnsi="Tahoma" w:cs="Tahoma"/>
        </w:rPr>
      </w:pPr>
      <w:r w:rsidRPr="00076910">
        <w:rPr>
          <w:rFonts w:ascii="Tahoma" w:hAnsi="Tahoma" w:cs="Tahoma"/>
        </w:rPr>
        <w:t xml:space="preserve">če v garancijskem roku ne bomo izpolnili garancijskih obveznosti, ki izhajajo iz sklenjene pogodbe. </w:t>
      </w:r>
    </w:p>
    <w:p w14:paraId="4E625A5E" w14:textId="77777777" w:rsidR="00C01193" w:rsidRPr="00076910" w:rsidRDefault="00C01193" w:rsidP="00B11E1B">
      <w:pPr>
        <w:keepNext/>
        <w:widowControl w:val="0"/>
        <w:jc w:val="both"/>
        <w:rPr>
          <w:rFonts w:ascii="Tahoma" w:hAnsi="Tahoma" w:cs="Tahoma"/>
        </w:rPr>
      </w:pPr>
    </w:p>
    <w:p w14:paraId="2E31A164" w14:textId="77777777" w:rsidR="00DC10BE" w:rsidRPr="00076910" w:rsidRDefault="00DC10BE" w:rsidP="00B11E1B">
      <w:pPr>
        <w:keepNext/>
        <w:widowControl w:val="0"/>
        <w:jc w:val="both"/>
        <w:rPr>
          <w:rFonts w:ascii="Tahoma" w:hAnsi="Tahoma" w:cs="Tahoma"/>
        </w:rPr>
      </w:pPr>
      <w:r w:rsidRPr="00076910">
        <w:rPr>
          <w:rFonts w:ascii="Tahoma" w:hAnsi="Tahoma" w:cs="Tahoma"/>
        </w:rPr>
        <w:t>V primeru spremembe upnika predmetnih terjatev, veljajo določbe tega pooblastila tudi v korist novih upnikov. Pooblaščamo Javno podjetje Energetika Ljubljana</w:t>
      </w:r>
      <w:r w:rsidR="00AC3E40" w:rsidRPr="00076910">
        <w:rPr>
          <w:rFonts w:ascii="Tahoma" w:hAnsi="Tahoma" w:cs="Tahoma"/>
        </w:rPr>
        <w:t>,</w:t>
      </w:r>
      <w:r w:rsidRPr="00076910">
        <w:rPr>
          <w:rFonts w:ascii="Tahoma" w:hAnsi="Tahoma" w:cs="Tahoma"/>
        </w:rPr>
        <w:t xml:space="preserve"> d.o.o., da menico po potrebi domicilira pri katerikoli banki, pri kateri imamo odprt račun.</w:t>
      </w:r>
    </w:p>
    <w:p w14:paraId="4109399E" w14:textId="77777777" w:rsidR="00DC10BE" w:rsidRPr="00076910" w:rsidRDefault="00DC10BE" w:rsidP="00B11E1B">
      <w:pPr>
        <w:keepNext/>
        <w:widowControl w:val="0"/>
        <w:jc w:val="both"/>
        <w:rPr>
          <w:rFonts w:ascii="Tahoma" w:hAnsi="Tahoma" w:cs="Tahoma"/>
        </w:rPr>
      </w:pPr>
    </w:p>
    <w:p w14:paraId="19F43665"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Nepreklicno in brezpogojno pooblaščamo __________________ (navedba banke), da v breme našega transakcijskega računa št. ________________ unovči predloženo menico najkasneje do _____________ . </w:t>
      </w:r>
    </w:p>
    <w:p w14:paraId="48D78BEB" w14:textId="77777777" w:rsidR="00DC10BE" w:rsidRPr="00076910" w:rsidRDefault="00DC10BE" w:rsidP="00B11E1B">
      <w:pPr>
        <w:keepNext/>
        <w:widowControl w:val="0"/>
        <w:jc w:val="both"/>
        <w:rPr>
          <w:rFonts w:ascii="Tahoma" w:hAnsi="Tahoma" w:cs="Tahoma"/>
        </w:rPr>
      </w:pPr>
    </w:p>
    <w:p w14:paraId="101F9E4D" w14:textId="77777777" w:rsidR="00C01193" w:rsidRPr="00076910" w:rsidRDefault="00DC10BE" w:rsidP="00B11E1B">
      <w:pPr>
        <w:keepNext/>
        <w:widowControl w:val="0"/>
        <w:jc w:val="both"/>
        <w:rPr>
          <w:rFonts w:ascii="Tahoma" w:hAnsi="Tahoma" w:cs="Tahoma"/>
        </w:rPr>
      </w:pPr>
      <w:r w:rsidRPr="00076910">
        <w:rPr>
          <w:rFonts w:ascii="Tahoma" w:hAnsi="Tahoma" w:cs="Tahoma"/>
        </w:rPr>
        <w:t xml:space="preserve">Pooblaščamo tudi katerokoli banko, pri kateri bi imeli odprt račun, da v breme našega transakcijskega računa unovči predloženo menico. </w:t>
      </w:r>
    </w:p>
    <w:p w14:paraId="2808A0FA" w14:textId="77777777" w:rsidR="00C01193" w:rsidRPr="00076910" w:rsidRDefault="00C01193" w:rsidP="00B11E1B">
      <w:pPr>
        <w:keepNext/>
        <w:widowControl w:val="0"/>
        <w:jc w:val="both"/>
        <w:rPr>
          <w:rFonts w:ascii="Tahoma" w:hAnsi="Tahoma" w:cs="Tahoma"/>
        </w:rPr>
      </w:pPr>
    </w:p>
    <w:p w14:paraId="6E1468B7"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Javno podjetje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200222C7" w14:textId="77777777" w:rsidR="00DC10BE" w:rsidRPr="00076910" w:rsidRDefault="00DC10BE" w:rsidP="00B11E1B">
      <w:pPr>
        <w:keepNext/>
        <w:widowControl w:val="0"/>
        <w:jc w:val="both"/>
        <w:rPr>
          <w:rFonts w:ascii="Tahoma" w:hAnsi="Tahoma" w:cs="Tahoma"/>
        </w:rPr>
      </w:pPr>
    </w:p>
    <w:p w14:paraId="0CFCEE29" w14:textId="77777777" w:rsidR="00C01193" w:rsidRPr="00076910" w:rsidRDefault="00C01193" w:rsidP="00B11E1B">
      <w:pPr>
        <w:keepNext/>
        <w:widowControl w:val="0"/>
        <w:jc w:val="both"/>
        <w:rPr>
          <w:rFonts w:ascii="Tahoma" w:hAnsi="Tahoma" w:cs="Tahoma"/>
        </w:rPr>
      </w:pPr>
      <w:r w:rsidRPr="00076910">
        <w:rPr>
          <w:rFonts w:ascii="Tahoma" w:hAnsi="Tahoma" w:cs="Tahoma"/>
        </w:rPr>
        <w:t>Zavezujemo se, da tega pooblastila ne bomo preklicali.</w:t>
      </w:r>
    </w:p>
    <w:p w14:paraId="5E494168" w14:textId="77777777" w:rsidR="00C01193" w:rsidRPr="00076910" w:rsidRDefault="00C01193" w:rsidP="00B11E1B">
      <w:pPr>
        <w:keepNext/>
        <w:widowControl w:val="0"/>
        <w:jc w:val="both"/>
        <w:rPr>
          <w:rFonts w:ascii="Tahoma" w:hAnsi="Tahoma" w:cs="Tahoma"/>
        </w:rPr>
      </w:pPr>
    </w:p>
    <w:p w14:paraId="3B5F1A8F" w14:textId="77777777" w:rsidR="00DC10BE" w:rsidRPr="00076910" w:rsidRDefault="00DC10BE" w:rsidP="00B11E1B">
      <w:pPr>
        <w:keepNext/>
        <w:widowControl w:val="0"/>
        <w:jc w:val="both"/>
        <w:rPr>
          <w:rFonts w:ascii="Tahoma" w:hAnsi="Tahoma" w:cs="Tahoma"/>
        </w:rPr>
      </w:pPr>
    </w:p>
    <w:p w14:paraId="4A8AA961"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p>
    <w:p w14:paraId="4490C861" w14:textId="77777777"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0163F86D" w14:textId="77777777"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p>
    <w:p w14:paraId="733E1023" w14:textId="77777777"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w:t>
      </w:r>
    </w:p>
    <w:p w14:paraId="2EFE04CE" w14:textId="77777777" w:rsidR="00DC10BE" w:rsidRPr="00076910" w:rsidRDefault="00DC10BE" w:rsidP="00B11E1B">
      <w:pPr>
        <w:keepNext/>
        <w:widowControl w:val="0"/>
        <w:ind w:left="5664" w:firstLine="708"/>
        <w:jc w:val="both"/>
        <w:rPr>
          <w:rFonts w:ascii="Tahoma" w:hAnsi="Tahoma" w:cs="Tahoma"/>
        </w:rPr>
      </w:pPr>
      <w:r w:rsidRPr="00076910">
        <w:rPr>
          <w:rFonts w:ascii="Tahoma" w:hAnsi="Tahoma" w:cs="Tahoma"/>
        </w:rPr>
        <w:t xml:space="preserve">  (Žig in podpis)</w:t>
      </w:r>
    </w:p>
    <w:p w14:paraId="620B1C0A" w14:textId="77777777" w:rsidR="00DC10BE" w:rsidRPr="00076910" w:rsidRDefault="00DC10BE" w:rsidP="00B11E1B">
      <w:pPr>
        <w:keepNext/>
        <w:widowControl w:val="0"/>
        <w:tabs>
          <w:tab w:val="left" w:pos="567"/>
          <w:tab w:val="num" w:pos="851"/>
          <w:tab w:val="left" w:pos="993"/>
        </w:tabs>
        <w:jc w:val="both"/>
        <w:rPr>
          <w:rFonts w:ascii="Tahoma" w:eastAsia="Calibri" w:hAnsi="Tahoma" w:cs="Tahoma"/>
          <w:i/>
          <w:sz w:val="16"/>
          <w:szCs w:val="16"/>
          <w:lang w:eastAsia="en-US"/>
        </w:rPr>
      </w:pPr>
      <w:bookmarkStart w:id="12" w:name="_GoBack"/>
      <w:bookmarkEnd w:id="12"/>
    </w:p>
    <w:sectPr w:rsidR="00DC10BE" w:rsidRPr="00076910" w:rsidSect="00531BD6">
      <w:footerReference w:type="default" r:id="rId17"/>
      <w:headerReference w:type="first" r:id="rId18"/>
      <w:footerReference w:type="first" r:id="rId19"/>
      <w:type w:val="continuous"/>
      <w:pgSz w:w="11906" w:h="16838" w:code="9"/>
      <w:pgMar w:top="1701" w:right="1276" w:bottom="1474" w:left="1276" w:header="567" w:footer="5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98E1B" w14:textId="77777777" w:rsidR="00F74343" w:rsidRDefault="00F74343">
      <w:r>
        <w:separator/>
      </w:r>
    </w:p>
  </w:endnote>
  <w:endnote w:type="continuationSeparator" w:id="0">
    <w:p w14:paraId="61D1A56E" w14:textId="77777777" w:rsidR="00F74343" w:rsidRDefault="00F74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B1107" w14:textId="00BDDFAC" w:rsidR="00F74343" w:rsidRPr="004D7C18" w:rsidRDefault="00F74343">
    <w:pPr>
      <w:pStyle w:val="Noga"/>
      <w:rPr>
        <w:rFonts w:ascii="Tahoma" w:hAnsi="Tahoma" w:cs="Tahoma"/>
        <w:sz w:val="16"/>
        <w:szCs w:val="16"/>
      </w:rPr>
    </w:pPr>
    <w:r>
      <w:rPr>
        <w:rFonts w:ascii="Tahoma" w:hAnsi="Tahoma" w:cs="Tahoma"/>
        <w:sz w:val="16"/>
        <w:szCs w:val="16"/>
        <w:lang w:val="sl-SI"/>
      </w:rPr>
      <w:t>JPE-SIR-280/23 – RD, SD, Korytkova, Japljeva</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073DDB">
      <w:rPr>
        <w:rFonts w:ascii="Tahoma" w:hAnsi="Tahoma" w:cs="Tahoma"/>
        <w:bCs/>
        <w:noProof/>
        <w:sz w:val="16"/>
        <w:szCs w:val="16"/>
      </w:rPr>
      <w:t>37</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073DDB">
      <w:rPr>
        <w:rFonts w:ascii="Tahoma" w:hAnsi="Tahoma" w:cs="Tahoma"/>
        <w:bCs/>
        <w:noProof/>
        <w:sz w:val="16"/>
        <w:szCs w:val="16"/>
      </w:rPr>
      <w:t>39</w:t>
    </w:r>
    <w:r w:rsidRPr="004D7C18">
      <w:rPr>
        <w:rFonts w:ascii="Tahoma" w:hAnsi="Tahoma" w:cs="Tahoma"/>
        <w:bCs/>
        <w:sz w:val="16"/>
        <w:szCs w:val="16"/>
      </w:rPr>
      <w:fldChar w:fldCharType="end"/>
    </w:r>
  </w:p>
  <w:p w14:paraId="2F493CD2" w14:textId="77777777" w:rsidR="00F74343" w:rsidRPr="007653AE" w:rsidRDefault="00F74343"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ACAD6" w14:textId="77777777" w:rsidR="00F74343" w:rsidRPr="00F043FE" w:rsidRDefault="00F74343" w:rsidP="004D7C18">
    <w:pPr>
      <w:pStyle w:val="Noga"/>
      <w:rPr>
        <w:rFonts w:ascii="Tahoma" w:hAnsi="Tahoma" w:cs="Tahoma"/>
        <w:sz w:val="16"/>
        <w:szCs w:val="16"/>
      </w:rPr>
    </w:pPr>
  </w:p>
  <w:p w14:paraId="41C445DD" w14:textId="77777777" w:rsidR="00F74343" w:rsidRPr="00B62FAB" w:rsidRDefault="00F74343"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5332C6">
      <w:rPr>
        <w:noProof/>
        <w:sz w:val="16"/>
        <w:szCs w:val="16"/>
      </w:rPr>
      <w:drawing>
        <wp:inline distT="0" distB="0" distL="0" distR="0" wp14:anchorId="472CF28C" wp14:editId="2261D1F5">
          <wp:extent cx="2479040" cy="798815"/>
          <wp:effectExtent l="0" t="0" r="0" b="190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B62FAB">
      <w:rPr>
        <w:rFonts w:ascii="Tahoma" w:eastAsia="Calibri" w:hAnsi="Tahoma"/>
        <w:szCs w:val="22"/>
        <w:lang w:eastAsia="en-US"/>
      </w:rPr>
      <w:tab/>
      <w:t xml:space="preserve">      </w:t>
    </w:r>
    <w:r w:rsidRPr="00B62FAB">
      <w:rPr>
        <w:rFonts w:ascii="Tahoma" w:eastAsia="Calibri" w:hAnsi="Tahoma"/>
        <w:szCs w:val="22"/>
        <w:lang w:eastAsia="en-US"/>
      </w:rPr>
      <w:tab/>
    </w:r>
  </w:p>
  <w:p w14:paraId="21B90C20" w14:textId="77777777" w:rsidR="00F74343" w:rsidRDefault="00F74343">
    <w:pPr>
      <w:pStyle w:val="Noga"/>
    </w:pPr>
  </w:p>
  <w:p w14:paraId="5312DD1F" w14:textId="77777777" w:rsidR="00F74343" w:rsidRDefault="00F7434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29F06" w14:textId="77777777" w:rsidR="00F74343" w:rsidRDefault="00F74343">
      <w:r>
        <w:separator/>
      </w:r>
    </w:p>
  </w:footnote>
  <w:footnote w:type="continuationSeparator" w:id="0">
    <w:p w14:paraId="291952DA" w14:textId="77777777" w:rsidR="00F74343" w:rsidRDefault="00F74343">
      <w:r>
        <w:continuationSeparator/>
      </w:r>
    </w:p>
  </w:footnote>
  <w:footnote w:id="1">
    <w:p w14:paraId="1DC06977" w14:textId="77777777" w:rsidR="00F74343" w:rsidRPr="00877182" w:rsidRDefault="00F74343"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w:t>
      </w:r>
      <w:proofErr w:type="spellStart"/>
      <w:r w:rsidRPr="00877182">
        <w:rPr>
          <w:rFonts w:ascii="Tahoma" w:hAnsi="Tahoma" w:cs="Tahoma"/>
          <w:sz w:val="16"/>
          <w:szCs w:val="16"/>
        </w:rPr>
        <w:t>mikro</w:t>
      </w:r>
      <w:proofErr w:type="spellEnd"/>
      <w:r w:rsidRPr="00877182">
        <w:rPr>
          <w:rFonts w:ascii="Tahoma" w:hAnsi="Tahoma" w:cs="Tahoma"/>
          <w:sz w:val="16"/>
          <w:szCs w:val="16"/>
        </w:rPr>
        <w:t xml:space="preserve">,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CDC5A" w14:textId="77777777" w:rsidR="00F74343" w:rsidRDefault="00F74343" w:rsidP="00E17DA7">
    <w:pPr>
      <w:pStyle w:val="Glava"/>
      <w:ind w:left="4248"/>
    </w:pPr>
    <w:r>
      <w:rPr>
        <w:noProof/>
        <w:lang w:val="sl-SI"/>
      </w:rPr>
      <w:drawing>
        <wp:inline distT="0" distB="0" distL="0" distR="0" wp14:anchorId="58324895" wp14:editId="1C175BE4">
          <wp:extent cx="3438525" cy="1823085"/>
          <wp:effectExtent l="0" t="0" r="9525" b="571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5738C4"/>
    <w:multiLevelType w:val="hybridMultilevel"/>
    <w:tmpl w:val="EB3E2B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1776D8"/>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FEC3367"/>
    <w:multiLevelType w:val="multilevel"/>
    <w:tmpl w:val="7250F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5"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2F6258B"/>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29"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47B65257"/>
    <w:multiLevelType w:val="hybridMultilevel"/>
    <w:tmpl w:val="1B2E0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8146E4E"/>
    <w:multiLevelType w:val="hybridMultilevel"/>
    <w:tmpl w:val="081EE7D0"/>
    <w:lvl w:ilvl="0" w:tplc="F802EC84">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3" w15:restartNumberingAfterBreak="0">
    <w:nsid w:val="4F537B51"/>
    <w:multiLevelType w:val="hybridMultilevel"/>
    <w:tmpl w:val="9C3ACF62"/>
    <w:lvl w:ilvl="0" w:tplc="1F9857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9A15F0"/>
    <w:multiLevelType w:val="hybridMultilevel"/>
    <w:tmpl w:val="BED0EC94"/>
    <w:lvl w:ilvl="0" w:tplc="AF20D07C">
      <w:start w:val="1"/>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9"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3" w15:restartNumberingAfterBreak="0">
    <w:nsid w:val="71A46906"/>
    <w:multiLevelType w:val="multilevel"/>
    <w:tmpl w:val="B61C0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47"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num w:numId="1">
    <w:abstractNumId w:val="7"/>
  </w:num>
  <w:num w:numId="2">
    <w:abstractNumId w:val="16"/>
  </w:num>
  <w:num w:numId="3">
    <w:abstractNumId w:val="30"/>
  </w:num>
  <w:num w:numId="4">
    <w:abstractNumId w:val="27"/>
  </w:num>
  <w:num w:numId="5">
    <w:abstractNumId w:val="6"/>
  </w:num>
  <w:num w:numId="6">
    <w:abstractNumId w:val="23"/>
  </w:num>
  <w:num w:numId="7">
    <w:abstractNumId w:val="11"/>
  </w:num>
  <w:num w:numId="8">
    <w:abstractNumId w:val="42"/>
  </w:num>
  <w:num w:numId="9">
    <w:abstractNumId w:val="9"/>
  </w:num>
  <w:num w:numId="10">
    <w:abstractNumId w:val="26"/>
  </w:num>
  <w:num w:numId="11">
    <w:abstractNumId w:val="22"/>
  </w:num>
  <w:num w:numId="12">
    <w:abstractNumId w:val="40"/>
  </w:num>
  <w:num w:numId="13">
    <w:abstractNumId w:val="45"/>
  </w:num>
  <w:num w:numId="14">
    <w:abstractNumId w:val="8"/>
  </w:num>
  <w:num w:numId="15">
    <w:abstractNumId w:val="34"/>
  </w:num>
  <w:num w:numId="16">
    <w:abstractNumId w:val="17"/>
  </w:num>
  <w:num w:numId="17">
    <w:abstractNumId w:val="25"/>
  </w:num>
  <w:num w:numId="18">
    <w:abstractNumId w:val="5"/>
  </w:num>
  <w:num w:numId="19">
    <w:abstractNumId w:val="20"/>
  </w:num>
  <w:num w:numId="20">
    <w:abstractNumId w:val="41"/>
  </w:num>
  <w:num w:numId="21">
    <w:abstractNumId w:val="44"/>
  </w:num>
  <w:num w:numId="22">
    <w:abstractNumId w:val="14"/>
  </w:num>
  <w:num w:numId="23">
    <w:abstractNumId w:val="12"/>
  </w:num>
  <w:num w:numId="24">
    <w:abstractNumId w:val="19"/>
  </w:num>
  <w:num w:numId="25">
    <w:abstractNumId w:val="46"/>
  </w:num>
  <w:num w:numId="26">
    <w:abstractNumId w:val="13"/>
  </w:num>
  <w:num w:numId="27">
    <w:abstractNumId w:val="39"/>
  </w:num>
  <w:num w:numId="28">
    <w:abstractNumId w:val="38"/>
  </w:num>
  <w:num w:numId="29">
    <w:abstractNumId w:val="29"/>
  </w:num>
  <w:num w:numId="30">
    <w:abstractNumId w:val="47"/>
  </w:num>
  <w:num w:numId="31">
    <w:abstractNumId w:val="18"/>
  </w:num>
  <w:num w:numId="32">
    <w:abstractNumId w:val="24"/>
  </w:num>
  <w:num w:numId="33">
    <w:abstractNumId w:val="37"/>
  </w:num>
  <w:num w:numId="34">
    <w:abstractNumId w:val="36"/>
  </w:num>
  <w:num w:numId="35">
    <w:abstractNumId w:val="21"/>
  </w:num>
  <w:num w:numId="36">
    <w:abstractNumId w:val="43"/>
  </w:num>
  <w:num w:numId="37">
    <w:abstractNumId w:val="28"/>
  </w:num>
  <w:num w:numId="38">
    <w:abstractNumId w:val="15"/>
  </w:num>
  <w:num w:numId="39">
    <w:abstractNumId w:val="32"/>
  </w:num>
  <w:num w:numId="40">
    <w:abstractNumId w:val="35"/>
  </w:num>
  <w:num w:numId="41">
    <w:abstractNumId w:val="10"/>
  </w:num>
  <w:num w:numId="42">
    <w:abstractNumId w:val="31"/>
  </w:num>
  <w:num w:numId="43">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382"/>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7EA"/>
    <w:rsid w:val="00034B12"/>
    <w:rsid w:val="000357D8"/>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CCA"/>
    <w:rsid w:val="00072E90"/>
    <w:rsid w:val="00073387"/>
    <w:rsid w:val="00073452"/>
    <w:rsid w:val="000736D6"/>
    <w:rsid w:val="0007392D"/>
    <w:rsid w:val="000739B7"/>
    <w:rsid w:val="00073B9B"/>
    <w:rsid w:val="00073DD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A2D"/>
    <w:rsid w:val="00081C35"/>
    <w:rsid w:val="000822AE"/>
    <w:rsid w:val="000823C4"/>
    <w:rsid w:val="00082A2E"/>
    <w:rsid w:val="00083C71"/>
    <w:rsid w:val="00083D4F"/>
    <w:rsid w:val="00084033"/>
    <w:rsid w:val="0008432A"/>
    <w:rsid w:val="00084995"/>
    <w:rsid w:val="00084BBB"/>
    <w:rsid w:val="00084FA5"/>
    <w:rsid w:val="000856AE"/>
    <w:rsid w:val="000868A1"/>
    <w:rsid w:val="0008719E"/>
    <w:rsid w:val="00087B55"/>
    <w:rsid w:val="00087D1D"/>
    <w:rsid w:val="00090654"/>
    <w:rsid w:val="0009067D"/>
    <w:rsid w:val="000906BE"/>
    <w:rsid w:val="0009099B"/>
    <w:rsid w:val="00091258"/>
    <w:rsid w:val="000920B2"/>
    <w:rsid w:val="00092A75"/>
    <w:rsid w:val="00093215"/>
    <w:rsid w:val="00093484"/>
    <w:rsid w:val="0009377F"/>
    <w:rsid w:val="00094135"/>
    <w:rsid w:val="0009474A"/>
    <w:rsid w:val="00095143"/>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D98"/>
    <w:rsid w:val="000A1E55"/>
    <w:rsid w:val="000A1FC1"/>
    <w:rsid w:val="000A2410"/>
    <w:rsid w:val="000A2723"/>
    <w:rsid w:val="000A2AB7"/>
    <w:rsid w:val="000A2C28"/>
    <w:rsid w:val="000A32F7"/>
    <w:rsid w:val="000A3379"/>
    <w:rsid w:val="000A39D3"/>
    <w:rsid w:val="000A3F4C"/>
    <w:rsid w:val="000A4983"/>
    <w:rsid w:val="000A4AE6"/>
    <w:rsid w:val="000A4F25"/>
    <w:rsid w:val="000A61BD"/>
    <w:rsid w:val="000A627D"/>
    <w:rsid w:val="000A655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2E12"/>
    <w:rsid w:val="000B3C93"/>
    <w:rsid w:val="000B400C"/>
    <w:rsid w:val="000B4254"/>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424C"/>
    <w:rsid w:val="000C464D"/>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2C2C"/>
    <w:rsid w:val="000D3172"/>
    <w:rsid w:val="000D3507"/>
    <w:rsid w:val="000D3E47"/>
    <w:rsid w:val="000D430B"/>
    <w:rsid w:val="000D4A29"/>
    <w:rsid w:val="000D51D2"/>
    <w:rsid w:val="000D55CA"/>
    <w:rsid w:val="000D571D"/>
    <w:rsid w:val="000D576A"/>
    <w:rsid w:val="000D5DDC"/>
    <w:rsid w:val="000D6382"/>
    <w:rsid w:val="000D6628"/>
    <w:rsid w:val="000D6692"/>
    <w:rsid w:val="000D6E43"/>
    <w:rsid w:val="000D6F85"/>
    <w:rsid w:val="000D748B"/>
    <w:rsid w:val="000D776C"/>
    <w:rsid w:val="000D799A"/>
    <w:rsid w:val="000D79BC"/>
    <w:rsid w:val="000D7E09"/>
    <w:rsid w:val="000D7F61"/>
    <w:rsid w:val="000E01EF"/>
    <w:rsid w:val="000E0371"/>
    <w:rsid w:val="000E08F3"/>
    <w:rsid w:val="000E0ABD"/>
    <w:rsid w:val="000E1097"/>
    <w:rsid w:val="000E1258"/>
    <w:rsid w:val="000E13FA"/>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8CB"/>
    <w:rsid w:val="00102BE1"/>
    <w:rsid w:val="00102E05"/>
    <w:rsid w:val="00102E81"/>
    <w:rsid w:val="00103734"/>
    <w:rsid w:val="00103A32"/>
    <w:rsid w:val="001040A0"/>
    <w:rsid w:val="00104E2A"/>
    <w:rsid w:val="00104F2F"/>
    <w:rsid w:val="00105220"/>
    <w:rsid w:val="0010568C"/>
    <w:rsid w:val="00105DD4"/>
    <w:rsid w:val="001060E9"/>
    <w:rsid w:val="00106233"/>
    <w:rsid w:val="00106742"/>
    <w:rsid w:val="00106759"/>
    <w:rsid w:val="0010683B"/>
    <w:rsid w:val="00106E12"/>
    <w:rsid w:val="00106F3C"/>
    <w:rsid w:val="00107301"/>
    <w:rsid w:val="001073E7"/>
    <w:rsid w:val="0010790E"/>
    <w:rsid w:val="0010792C"/>
    <w:rsid w:val="00110B84"/>
    <w:rsid w:val="00110BE2"/>
    <w:rsid w:val="0011112D"/>
    <w:rsid w:val="001111E2"/>
    <w:rsid w:val="00111278"/>
    <w:rsid w:val="001112F6"/>
    <w:rsid w:val="001113A7"/>
    <w:rsid w:val="00111630"/>
    <w:rsid w:val="0011180B"/>
    <w:rsid w:val="00111A83"/>
    <w:rsid w:val="00111B4D"/>
    <w:rsid w:val="0011230D"/>
    <w:rsid w:val="001129A3"/>
    <w:rsid w:val="00113081"/>
    <w:rsid w:val="00114153"/>
    <w:rsid w:val="001154E7"/>
    <w:rsid w:val="00116032"/>
    <w:rsid w:val="00116331"/>
    <w:rsid w:val="00116838"/>
    <w:rsid w:val="0011742D"/>
    <w:rsid w:val="001179BB"/>
    <w:rsid w:val="00117A3E"/>
    <w:rsid w:val="00117B00"/>
    <w:rsid w:val="00117B8E"/>
    <w:rsid w:val="00117CC3"/>
    <w:rsid w:val="001205F9"/>
    <w:rsid w:val="00120B84"/>
    <w:rsid w:val="00120F65"/>
    <w:rsid w:val="0012151C"/>
    <w:rsid w:val="0012156D"/>
    <w:rsid w:val="001216BE"/>
    <w:rsid w:val="00121CF3"/>
    <w:rsid w:val="0012294E"/>
    <w:rsid w:val="00122C7F"/>
    <w:rsid w:val="0012323B"/>
    <w:rsid w:val="001238B5"/>
    <w:rsid w:val="00123B12"/>
    <w:rsid w:val="00123E83"/>
    <w:rsid w:val="00124451"/>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90"/>
    <w:rsid w:val="001322E7"/>
    <w:rsid w:val="001326A6"/>
    <w:rsid w:val="00132C05"/>
    <w:rsid w:val="00132C0A"/>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1C2"/>
    <w:rsid w:val="00143341"/>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A3"/>
    <w:rsid w:val="001476D7"/>
    <w:rsid w:val="0014775B"/>
    <w:rsid w:val="00150495"/>
    <w:rsid w:val="001504CD"/>
    <w:rsid w:val="00150FE5"/>
    <w:rsid w:val="001514B7"/>
    <w:rsid w:val="00151951"/>
    <w:rsid w:val="00152059"/>
    <w:rsid w:val="00152078"/>
    <w:rsid w:val="001521CC"/>
    <w:rsid w:val="00152742"/>
    <w:rsid w:val="001528A6"/>
    <w:rsid w:val="00152C07"/>
    <w:rsid w:val="0015365F"/>
    <w:rsid w:val="00153778"/>
    <w:rsid w:val="00153D7E"/>
    <w:rsid w:val="001546DB"/>
    <w:rsid w:val="00154998"/>
    <w:rsid w:val="001552AD"/>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027"/>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1DA"/>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9F7"/>
    <w:rsid w:val="001B0CFC"/>
    <w:rsid w:val="001B0D08"/>
    <w:rsid w:val="001B10C8"/>
    <w:rsid w:val="001B14CA"/>
    <w:rsid w:val="001B25AC"/>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7F7"/>
    <w:rsid w:val="001C5870"/>
    <w:rsid w:val="001C5A01"/>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57F"/>
    <w:rsid w:val="001E2814"/>
    <w:rsid w:val="001E2820"/>
    <w:rsid w:val="001E2B42"/>
    <w:rsid w:val="001E2CD9"/>
    <w:rsid w:val="001E2D3D"/>
    <w:rsid w:val="001E2E60"/>
    <w:rsid w:val="001E3097"/>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9F0"/>
    <w:rsid w:val="00217EC0"/>
    <w:rsid w:val="002205FC"/>
    <w:rsid w:val="002209CA"/>
    <w:rsid w:val="00220F52"/>
    <w:rsid w:val="0022134C"/>
    <w:rsid w:val="002217C2"/>
    <w:rsid w:val="0022183D"/>
    <w:rsid w:val="00221EC1"/>
    <w:rsid w:val="00222AE7"/>
    <w:rsid w:val="00222ECD"/>
    <w:rsid w:val="00223317"/>
    <w:rsid w:val="00223656"/>
    <w:rsid w:val="00223DB3"/>
    <w:rsid w:val="002240DB"/>
    <w:rsid w:val="00224914"/>
    <w:rsid w:val="002249BC"/>
    <w:rsid w:val="00224B82"/>
    <w:rsid w:val="00224DB8"/>
    <w:rsid w:val="0022521F"/>
    <w:rsid w:val="002252FB"/>
    <w:rsid w:val="002258CA"/>
    <w:rsid w:val="00225B84"/>
    <w:rsid w:val="00225BCA"/>
    <w:rsid w:val="00225F78"/>
    <w:rsid w:val="002264FC"/>
    <w:rsid w:val="002278F1"/>
    <w:rsid w:val="00227B41"/>
    <w:rsid w:val="00227C5C"/>
    <w:rsid w:val="00227E5C"/>
    <w:rsid w:val="00227EFF"/>
    <w:rsid w:val="00230317"/>
    <w:rsid w:val="002303FA"/>
    <w:rsid w:val="00230C4D"/>
    <w:rsid w:val="00230C90"/>
    <w:rsid w:val="002316B6"/>
    <w:rsid w:val="00231756"/>
    <w:rsid w:val="0023237F"/>
    <w:rsid w:val="00232A1F"/>
    <w:rsid w:val="00232A8C"/>
    <w:rsid w:val="002336C0"/>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20BC"/>
    <w:rsid w:val="002421AF"/>
    <w:rsid w:val="00242BE7"/>
    <w:rsid w:val="00242F22"/>
    <w:rsid w:val="00243A49"/>
    <w:rsid w:val="00243D00"/>
    <w:rsid w:val="002441DA"/>
    <w:rsid w:val="002443A9"/>
    <w:rsid w:val="002446DF"/>
    <w:rsid w:val="0024472F"/>
    <w:rsid w:val="00244B69"/>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BF1"/>
    <w:rsid w:val="00253C12"/>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3343"/>
    <w:rsid w:val="00264DE8"/>
    <w:rsid w:val="002657B7"/>
    <w:rsid w:val="002659B1"/>
    <w:rsid w:val="00265D3E"/>
    <w:rsid w:val="00265F42"/>
    <w:rsid w:val="00266C1B"/>
    <w:rsid w:val="0026746C"/>
    <w:rsid w:val="002675C0"/>
    <w:rsid w:val="00267759"/>
    <w:rsid w:val="00267822"/>
    <w:rsid w:val="00267F19"/>
    <w:rsid w:val="0027040F"/>
    <w:rsid w:val="00270569"/>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10CE"/>
    <w:rsid w:val="00281154"/>
    <w:rsid w:val="00281E99"/>
    <w:rsid w:val="0028227C"/>
    <w:rsid w:val="0028231B"/>
    <w:rsid w:val="00282E8A"/>
    <w:rsid w:val="00282EA9"/>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0F"/>
    <w:rsid w:val="00287D5E"/>
    <w:rsid w:val="0029058B"/>
    <w:rsid w:val="00290637"/>
    <w:rsid w:val="00291B3D"/>
    <w:rsid w:val="00291BCA"/>
    <w:rsid w:val="002922EE"/>
    <w:rsid w:val="002926DD"/>
    <w:rsid w:val="00292D87"/>
    <w:rsid w:val="00292F58"/>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C51"/>
    <w:rsid w:val="002C7D53"/>
    <w:rsid w:val="002C7FAC"/>
    <w:rsid w:val="002D05E7"/>
    <w:rsid w:val="002D0C61"/>
    <w:rsid w:val="002D1820"/>
    <w:rsid w:val="002D20DE"/>
    <w:rsid w:val="002D339A"/>
    <w:rsid w:val="002D3519"/>
    <w:rsid w:val="002D357C"/>
    <w:rsid w:val="002D39A7"/>
    <w:rsid w:val="002D3EC8"/>
    <w:rsid w:val="002D4035"/>
    <w:rsid w:val="002D49BE"/>
    <w:rsid w:val="002D56D5"/>
    <w:rsid w:val="002D5EE1"/>
    <w:rsid w:val="002D6278"/>
    <w:rsid w:val="002D67FD"/>
    <w:rsid w:val="002D6D40"/>
    <w:rsid w:val="002D7907"/>
    <w:rsid w:val="002E057E"/>
    <w:rsid w:val="002E07C4"/>
    <w:rsid w:val="002E09CC"/>
    <w:rsid w:val="002E1DE9"/>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422"/>
    <w:rsid w:val="002E7785"/>
    <w:rsid w:val="002F0256"/>
    <w:rsid w:val="002F0265"/>
    <w:rsid w:val="002F0436"/>
    <w:rsid w:val="002F07C7"/>
    <w:rsid w:val="002F13E1"/>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0DA2"/>
    <w:rsid w:val="003115DE"/>
    <w:rsid w:val="00311EE1"/>
    <w:rsid w:val="00312732"/>
    <w:rsid w:val="00312B49"/>
    <w:rsid w:val="00312C77"/>
    <w:rsid w:val="00312FB5"/>
    <w:rsid w:val="00313278"/>
    <w:rsid w:val="00313D65"/>
    <w:rsid w:val="003149E4"/>
    <w:rsid w:val="00314B47"/>
    <w:rsid w:val="00314DDD"/>
    <w:rsid w:val="0031519C"/>
    <w:rsid w:val="003157C3"/>
    <w:rsid w:val="00315D34"/>
    <w:rsid w:val="00315F05"/>
    <w:rsid w:val="00315FF6"/>
    <w:rsid w:val="00316474"/>
    <w:rsid w:val="003164CD"/>
    <w:rsid w:val="0031689F"/>
    <w:rsid w:val="00316EE8"/>
    <w:rsid w:val="003174CB"/>
    <w:rsid w:val="00317F3E"/>
    <w:rsid w:val="003201C5"/>
    <w:rsid w:val="003203CE"/>
    <w:rsid w:val="00320A1B"/>
    <w:rsid w:val="00320F45"/>
    <w:rsid w:val="0032256F"/>
    <w:rsid w:val="00322BBD"/>
    <w:rsid w:val="00323120"/>
    <w:rsid w:val="00323548"/>
    <w:rsid w:val="0032379D"/>
    <w:rsid w:val="00323CE2"/>
    <w:rsid w:val="00323F62"/>
    <w:rsid w:val="003240EF"/>
    <w:rsid w:val="00324BDA"/>
    <w:rsid w:val="00325151"/>
    <w:rsid w:val="00325548"/>
    <w:rsid w:val="003258FB"/>
    <w:rsid w:val="00327027"/>
    <w:rsid w:val="0032715F"/>
    <w:rsid w:val="003274B1"/>
    <w:rsid w:val="003275E0"/>
    <w:rsid w:val="00327666"/>
    <w:rsid w:val="00327975"/>
    <w:rsid w:val="00327F04"/>
    <w:rsid w:val="003300C4"/>
    <w:rsid w:val="003305E7"/>
    <w:rsid w:val="003307F3"/>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2EF"/>
    <w:rsid w:val="00341923"/>
    <w:rsid w:val="003419FC"/>
    <w:rsid w:val="0034217D"/>
    <w:rsid w:val="003421EC"/>
    <w:rsid w:val="00342A7D"/>
    <w:rsid w:val="00342C69"/>
    <w:rsid w:val="00342E3A"/>
    <w:rsid w:val="0034335F"/>
    <w:rsid w:val="003434E8"/>
    <w:rsid w:val="003435A7"/>
    <w:rsid w:val="003436D2"/>
    <w:rsid w:val="00343B4B"/>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041"/>
    <w:rsid w:val="0035277B"/>
    <w:rsid w:val="00352782"/>
    <w:rsid w:val="00352EA1"/>
    <w:rsid w:val="003537E9"/>
    <w:rsid w:val="00353BDD"/>
    <w:rsid w:val="0035479A"/>
    <w:rsid w:val="003547AB"/>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2"/>
    <w:rsid w:val="003658A5"/>
    <w:rsid w:val="0036621D"/>
    <w:rsid w:val="00366501"/>
    <w:rsid w:val="0036663D"/>
    <w:rsid w:val="003668DB"/>
    <w:rsid w:val="00366C7A"/>
    <w:rsid w:val="003674E0"/>
    <w:rsid w:val="00367506"/>
    <w:rsid w:val="00370B61"/>
    <w:rsid w:val="0037108B"/>
    <w:rsid w:val="0037187E"/>
    <w:rsid w:val="003719BC"/>
    <w:rsid w:val="003727E4"/>
    <w:rsid w:val="00372E00"/>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68E4"/>
    <w:rsid w:val="00397A04"/>
    <w:rsid w:val="00397AAA"/>
    <w:rsid w:val="003A0263"/>
    <w:rsid w:val="003A0338"/>
    <w:rsid w:val="003A0461"/>
    <w:rsid w:val="003A0B71"/>
    <w:rsid w:val="003A0BA7"/>
    <w:rsid w:val="003A133C"/>
    <w:rsid w:val="003A1C25"/>
    <w:rsid w:val="003A1DFA"/>
    <w:rsid w:val="003A1F08"/>
    <w:rsid w:val="003A26CE"/>
    <w:rsid w:val="003A2CD6"/>
    <w:rsid w:val="003A2E38"/>
    <w:rsid w:val="003A2EA8"/>
    <w:rsid w:val="003A31E0"/>
    <w:rsid w:val="003A32F3"/>
    <w:rsid w:val="003A3B08"/>
    <w:rsid w:val="003A3D29"/>
    <w:rsid w:val="003A4DBD"/>
    <w:rsid w:val="003A51DB"/>
    <w:rsid w:val="003A6156"/>
    <w:rsid w:val="003A6C89"/>
    <w:rsid w:val="003A6D8E"/>
    <w:rsid w:val="003A706B"/>
    <w:rsid w:val="003A7275"/>
    <w:rsid w:val="003A7990"/>
    <w:rsid w:val="003A7BFD"/>
    <w:rsid w:val="003B05EE"/>
    <w:rsid w:val="003B0FC5"/>
    <w:rsid w:val="003B1021"/>
    <w:rsid w:val="003B176A"/>
    <w:rsid w:val="003B1810"/>
    <w:rsid w:val="003B1901"/>
    <w:rsid w:val="003B191F"/>
    <w:rsid w:val="003B2918"/>
    <w:rsid w:val="003B30BB"/>
    <w:rsid w:val="003B34D4"/>
    <w:rsid w:val="003B38A4"/>
    <w:rsid w:val="003B3DC2"/>
    <w:rsid w:val="003B404C"/>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0857"/>
    <w:rsid w:val="003C0DFB"/>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76"/>
    <w:rsid w:val="004056CD"/>
    <w:rsid w:val="0040574C"/>
    <w:rsid w:val="00406323"/>
    <w:rsid w:val="00406751"/>
    <w:rsid w:val="004078DB"/>
    <w:rsid w:val="00407A32"/>
    <w:rsid w:val="00407CBF"/>
    <w:rsid w:val="004104D0"/>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17CBB"/>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202"/>
    <w:rsid w:val="00454346"/>
    <w:rsid w:val="00454526"/>
    <w:rsid w:val="00455262"/>
    <w:rsid w:val="00455B93"/>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0B5"/>
    <w:rsid w:val="004621A9"/>
    <w:rsid w:val="00462F97"/>
    <w:rsid w:val="00463A73"/>
    <w:rsid w:val="00463E11"/>
    <w:rsid w:val="00463E54"/>
    <w:rsid w:val="00463F31"/>
    <w:rsid w:val="00464BB6"/>
    <w:rsid w:val="0046524B"/>
    <w:rsid w:val="0046576E"/>
    <w:rsid w:val="00465874"/>
    <w:rsid w:val="00465C9A"/>
    <w:rsid w:val="00465D46"/>
    <w:rsid w:val="00466C7B"/>
    <w:rsid w:val="004670D0"/>
    <w:rsid w:val="004671F4"/>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5A"/>
    <w:rsid w:val="00477663"/>
    <w:rsid w:val="00477B56"/>
    <w:rsid w:val="00480160"/>
    <w:rsid w:val="0048036C"/>
    <w:rsid w:val="00480464"/>
    <w:rsid w:val="004805EF"/>
    <w:rsid w:val="00480B8F"/>
    <w:rsid w:val="00480DF4"/>
    <w:rsid w:val="00480FC0"/>
    <w:rsid w:val="004813DC"/>
    <w:rsid w:val="00481853"/>
    <w:rsid w:val="00481947"/>
    <w:rsid w:val="00481B0E"/>
    <w:rsid w:val="00482805"/>
    <w:rsid w:val="004833C9"/>
    <w:rsid w:val="00483421"/>
    <w:rsid w:val="0048378A"/>
    <w:rsid w:val="004842C6"/>
    <w:rsid w:val="00484AF9"/>
    <w:rsid w:val="00484CC5"/>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6AD"/>
    <w:rsid w:val="0049572B"/>
    <w:rsid w:val="004958CB"/>
    <w:rsid w:val="00495EE0"/>
    <w:rsid w:val="004960B8"/>
    <w:rsid w:val="00496369"/>
    <w:rsid w:val="0049644B"/>
    <w:rsid w:val="00496A3D"/>
    <w:rsid w:val="00497089"/>
    <w:rsid w:val="00497684"/>
    <w:rsid w:val="00497925"/>
    <w:rsid w:val="004A039D"/>
    <w:rsid w:val="004A0FAB"/>
    <w:rsid w:val="004A1868"/>
    <w:rsid w:val="004A21FC"/>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C58"/>
    <w:rsid w:val="004B0EE3"/>
    <w:rsid w:val="004B1529"/>
    <w:rsid w:val="004B15DB"/>
    <w:rsid w:val="004B1632"/>
    <w:rsid w:val="004B1875"/>
    <w:rsid w:val="004B1A8E"/>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485"/>
    <w:rsid w:val="004B7C74"/>
    <w:rsid w:val="004B7E5C"/>
    <w:rsid w:val="004C11B3"/>
    <w:rsid w:val="004C180C"/>
    <w:rsid w:val="004C1A65"/>
    <w:rsid w:val="004C1C7F"/>
    <w:rsid w:val="004C1F78"/>
    <w:rsid w:val="004C2041"/>
    <w:rsid w:val="004C208B"/>
    <w:rsid w:val="004C22FF"/>
    <w:rsid w:val="004C2378"/>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405"/>
    <w:rsid w:val="004D191E"/>
    <w:rsid w:val="004D2BAA"/>
    <w:rsid w:val="004D2E12"/>
    <w:rsid w:val="004D38C4"/>
    <w:rsid w:val="004D3B2B"/>
    <w:rsid w:val="004D3DCB"/>
    <w:rsid w:val="004D4599"/>
    <w:rsid w:val="004D50A5"/>
    <w:rsid w:val="004D50E2"/>
    <w:rsid w:val="004D5566"/>
    <w:rsid w:val="004D585F"/>
    <w:rsid w:val="004D59B3"/>
    <w:rsid w:val="004D624B"/>
    <w:rsid w:val="004D65B3"/>
    <w:rsid w:val="004D6958"/>
    <w:rsid w:val="004D6F9B"/>
    <w:rsid w:val="004D721F"/>
    <w:rsid w:val="004D7442"/>
    <w:rsid w:val="004D74AE"/>
    <w:rsid w:val="004D76B4"/>
    <w:rsid w:val="004D76C1"/>
    <w:rsid w:val="004D776B"/>
    <w:rsid w:val="004D79F5"/>
    <w:rsid w:val="004D7A6D"/>
    <w:rsid w:val="004D7C18"/>
    <w:rsid w:val="004D7DCB"/>
    <w:rsid w:val="004D7E63"/>
    <w:rsid w:val="004E01D9"/>
    <w:rsid w:val="004E06A7"/>
    <w:rsid w:val="004E0772"/>
    <w:rsid w:val="004E10F2"/>
    <w:rsid w:val="004E1254"/>
    <w:rsid w:val="004E16E0"/>
    <w:rsid w:val="004E17E8"/>
    <w:rsid w:val="004E1BCA"/>
    <w:rsid w:val="004E1C4C"/>
    <w:rsid w:val="004E1CC3"/>
    <w:rsid w:val="004E29D6"/>
    <w:rsid w:val="004E2B5F"/>
    <w:rsid w:val="004E2BDF"/>
    <w:rsid w:val="004E338F"/>
    <w:rsid w:val="004E34E4"/>
    <w:rsid w:val="004E3774"/>
    <w:rsid w:val="004E3AE6"/>
    <w:rsid w:val="004E3D9E"/>
    <w:rsid w:val="004E441F"/>
    <w:rsid w:val="004E4BF2"/>
    <w:rsid w:val="004E53F9"/>
    <w:rsid w:val="004E5421"/>
    <w:rsid w:val="004E5796"/>
    <w:rsid w:val="004E640B"/>
    <w:rsid w:val="004E644A"/>
    <w:rsid w:val="004E6491"/>
    <w:rsid w:val="004E66C1"/>
    <w:rsid w:val="004E6760"/>
    <w:rsid w:val="004E6B5E"/>
    <w:rsid w:val="004E74CD"/>
    <w:rsid w:val="004E75CB"/>
    <w:rsid w:val="004E7686"/>
    <w:rsid w:val="004E7CCF"/>
    <w:rsid w:val="004E7F4F"/>
    <w:rsid w:val="004F0A28"/>
    <w:rsid w:val="004F13C3"/>
    <w:rsid w:val="004F14B1"/>
    <w:rsid w:val="004F161D"/>
    <w:rsid w:val="004F2415"/>
    <w:rsid w:val="004F272A"/>
    <w:rsid w:val="004F2BEE"/>
    <w:rsid w:val="004F2EA8"/>
    <w:rsid w:val="004F33B3"/>
    <w:rsid w:val="004F33DA"/>
    <w:rsid w:val="004F3EA2"/>
    <w:rsid w:val="004F498B"/>
    <w:rsid w:val="004F4CBD"/>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612"/>
    <w:rsid w:val="00502916"/>
    <w:rsid w:val="00502E21"/>
    <w:rsid w:val="00502E8E"/>
    <w:rsid w:val="00503EAA"/>
    <w:rsid w:val="00503EC3"/>
    <w:rsid w:val="0050476B"/>
    <w:rsid w:val="00504785"/>
    <w:rsid w:val="00504AA6"/>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ADF"/>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1BD6"/>
    <w:rsid w:val="0053224C"/>
    <w:rsid w:val="005325A1"/>
    <w:rsid w:val="0053285A"/>
    <w:rsid w:val="00532CAC"/>
    <w:rsid w:val="00532DF1"/>
    <w:rsid w:val="00532F8C"/>
    <w:rsid w:val="00533061"/>
    <w:rsid w:val="00533223"/>
    <w:rsid w:val="00533CDB"/>
    <w:rsid w:val="005346DF"/>
    <w:rsid w:val="005348A2"/>
    <w:rsid w:val="00534944"/>
    <w:rsid w:val="005357BA"/>
    <w:rsid w:val="00536746"/>
    <w:rsid w:val="00536F5D"/>
    <w:rsid w:val="0053722A"/>
    <w:rsid w:val="005375B2"/>
    <w:rsid w:val="0054040B"/>
    <w:rsid w:val="0054060F"/>
    <w:rsid w:val="00540CB3"/>
    <w:rsid w:val="005413F2"/>
    <w:rsid w:val="0054148C"/>
    <w:rsid w:val="00541795"/>
    <w:rsid w:val="00541A3B"/>
    <w:rsid w:val="00542462"/>
    <w:rsid w:val="00542650"/>
    <w:rsid w:val="00542C37"/>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6D22"/>
    <w:rsid w:val="005471C5"/>
    <w:rsid w:val="00547439"/>
    <w:rsid w:val="005501A9"/>
    <w:rsid w:val="00550BCD"/>
    <w:rsid w:val="005510DA"/>
    <w:rsid w:val="00551CF2"/>
    <w:rsid w:val="00552305"/>
    <w:rsid w:val="00552BA1"/>
    <w:rsid w:val="00552BCC"/>
    <w:rsid w:val="00552CE8"/>
    <w:rsid w:val="00552E5C"/>
    <w:rsid w:val="00553098"/>
    <w:rsid w:val="0055321F"/>
    <w:rsid w:val="0055334C"/>
    <w:rsid w:val="005536CB"/>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C50"/>
    <w:rsid w:val="00562DFB"/>
    <w:rsid w:val="0056309F"/>
    <w:rsid w:val="0056453C"/>
    <w:rsid w:val="00564949"/>
    <w:rsid w:val="005649BD"/>
    <w:rsid w:val="00564E2D"/>
    <w:rsid w:val="00564EA6"/>
    <w:rsid w:val="005653A0"/>
    <w:rsid w:val="0056554F"/>
    <w:rsid w:val="0056639B"/>
    <w:rsid w:val="005668F6"/>
    <w:rsid w:val="00570068"/>
    <w:rsid w:val="005717EF"/>
    <w:rsid w:val="005719B4"/>
    <w:rsid w:val="00572AB5"/>
    <w:rsid w:val="00572B46"/>
    <w:rsid w:val="00572B5F"/>
    <w:rsid w:val="00572C6A"/>
    <w:rsid w:val="00572E68"/>
    <w:rsid w:val="0057395B"/>
    <w:rsid w:val="00573962"/>
    <w:rsid w:val="00573BB8"/>
    <w:rsid w:val="00573D4E"/>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520F"/>
    <w:rsid w:val="00585A6B"/>
    <w:rsid w:val="00585C50"/>
    <w:rsid w:val="00586216"/>
    <w:rsid w:val="00586B65"/>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6E41"/>
    <w:rsid w:val="005974AA"/>
    <w:rsid w:val="005A059F"/>
    <w:rsid w:val="005A0725"/>
    <w:rsid w:val="005A0B2E"/>
    <w:rsid w:val="005A0CF2"/>
    <w:rsid w:val="005A1028"/>
    <w:rsid w:val="005A1211"/>
    <w:rsid w:val="005A13E4"/>
    <w:rsid w:val="005A1B2C"/>
    <w:rsid w:val="005A1BA1"/>
    <w:rsid w:val="005A1EEB"/>
    <w:rsid w:val="005A2020"/>
    <w:rsid w:val="005A29B1"/>
    <w:rsid w:val="005A2C50"/>
    <w:rsid w:val="005A2F76"/>
    <w:rsid w:val="005A3001"/>
    <w:rsid w:val="005A36D3"/>
    <w:rsid w:val="005A37EA"/>
    <w:rsid w:val="005A390B"/>
    <w:rsid w:val="005A3AF8"/>
    <w:rsid w:val="005A3B0B"/>
    <w:rsid w:val="005A45B2"/>
    <w:rsid w:val="005A4B08"/>
    <w:rsid w:val="005A55A3"/>
    <w:rsid w:val="005A5CB4"/>
    <w:rsid w:val="005A5EA2"/>
    <w:rsid w:val="005A6541"/>
    <w:rsid w:val="005A7268"/>
    <w:rsid w:val="005B02E8"/>
    <w:rsid w:val="005B0343"/>
    <w:rsid w:val="005B04BD"/>
    <w:rsid w:val="005B0F15"/>
    <w:rsid w:val="005B0FAA"/>
    <w:rsid w:val="005B1AAD"/>
    <w:rsid w:val="005B1DC5"/>
    <w:rsid w:val="005B244F"/>
    <w:rsid w:val="005B2BE0"/>
    <w:rsid w:val="005B2D74"/>
    <w:rsid w:val="005B2E09"/>
    <w:rsid w:val="005B36B3"/>
    <w:rsid w:val="005B3B09"/>
    <w:rsid w:val="005B5707"/>
    <w:rsid w:val="005B67DD"/>
    <w:rsid w:val="005B79EF"/>
    <w:rsid w:val="005B7DCB"/>
    <w:rsid w:val="005C038A"/>
    <w:rsid w:val="005C0443"/>
    <w:rsid w:val="005C0A41"/>
    <w:rsid w:val="005C102F"/>
    <w:rsid w:val="005C135B"/>
    <w:rsid w:val="005C18B4"/>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3B2"/>
    <w:rsid w:val="005E0635"/>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0761"/>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26"/>
    <w:rsid w:val="006009C0"/>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283"/>
    <w:rsid w:val="00612527"/>
    <w:rsid w:val="00612A96"/>
    <w:rsid w:val="00612C27"/>
    <w:rsid w:val="00613299"/>
    <w:rsid w:val="00613375"/>
    <w:rsid w:val="00613CF9"/>
    <w:rsid w:val="00613E0A"/>
    <w:rsid w:val="00613F7C"/>
    <w:rsid w:val="006146B0"/>
    <w:rsid w:val="00614A76"/>
    <w:rsid w:val="00614F5D"/>
    <w:rsid w:val="0061535F"/>
    <w:rsid w:val="00615F5B"/>
    <w:rsid w:val="0061693F"/>
    <w:rsid w:val="00616E0C"/>
    <w:rsid w:val="00617312"/>
    <w:rsid w:val="00617406"/>
    <w:rsid w:val="00617ECC"/>
    <w:rsid w:val="006202D8"/>
    <w:rsid w:val="00620C82"/>
    <w:rsid w:val="00621688"/>
    <w:rsid w:val="0062288C"/>
    <w:rsid w:val="006229C2"/>
    <w:rsid w:val="00622A16"/>
    <w:rsid w:val="006230FB"/>
    <w:rsid w:val="00623689"/>
    <w:rsid w:val="0062392C"/>
    <w:rsid w:val="006239B5"/>
    <w:rsid w:val="00623D2A"/>
    <w:rsid w:val="0062423C"/>
    <w:rsid w:val="00624B0B"/>
    <w:rsid w:val="00624E30"/>
    <w:rsid w:val="00624FCD"/>
    <w:rsid w:val="00625147"/>
    <w:rsid w:val="00625493"/>
    <w:rsid w:val="006259FF"/>
    <w:rsid w:val="00625C56"/>
    <w:rsid w:val="00625D10"/>
    <w:rsid w:val="00625D4B"/>
    <w:rsid w:val="0062647C"/>
    <w:rsid w:val="006264CB"/>
    <w:rsid w:val="006266F4"/>
    <w:rsid w:val="00626E8E"/>
    <w:rsid w:val="00627347"/>
    <w:rsid w:val="00627F5E"/>
    <w:rsid w:val="00630109"/>
    <w:rsid w:val="00630ACD"/>
    <w:rsid w:val="00630B13"/>
    <w:rsid w:val="00631C3B"/>
    <w:rsid w:val="0063214C"/>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13"/>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5F43"/>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1F2"/>
    <w:rsid w:val="0066377B"/>
    <w:rsid w:val="00663DF6"/>
    <w:rsid w:val="00663F83"/>
    <w:rsid w:val="00664192"/>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8A6"/>
    <w:rsid w:val="006728A7"/>
    <w:rsid w:val="00672AE4"/>
    <w:rsid w:val="00672BF4"/>
    <w:rsid w:val="006737BE"/>
    <w:rsid w:val="00673806"/>
    <w:rsid w:val="0067431B"/>
    <w:rsid w:val="006748B9"/>
    <w:rsid w:val="00674EFC"/>
    <w:rsid w:val="00675389"/>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264"/>
    <w:rsid w:val="00681F36"/>
    <w:rsid w:val="00682247"/>
    <w:rsid w:val="00682FF4"/>
    <w:rsid w:val="00683196"/>
    <w:rsid w:val="006838D1"/>
    <w:rsid w:val="00683F3A"/>
    <w:rsid w:val="00684075"/>
    <w:rsid w:val="00684229"/>
    <w:rsid w:val="00684A0D"/>
    <w:rsid w:val="00684E21"/>
    <w:rsid w:val="00684F9D"/>
    <w:rsid w:val="00685C4E"/>
    <w:rsid w:val="00685C63"/>
    <w:rsid w:val="00686115"/>
    <w:rsid w:val="006861DB"/>
    <w:rsid w:val="00686232"/>
    <w:rsid w:val="00686279"/>
    <w:rsid w:val="0068683C"/>
    <w:rsid w:val="006871B2"/>
    <w:rsid w:val="006876A7"/>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D1"/>
    <w:rsid w:val="00696E5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4E40"/>
    <w:rsid w:val="006A50AE"/>
    <w:rsid w:val="006A51B5"/>
    <w:rsid w:val="006A5327"/>
    <w:rsid w:val="006A5D86"/>
    <w:rsid w:val="006A5DA4"/>
    <w:rsid w:val="006A6733"/>
    <w:rsid w:val="006A6C5F"/>
    <w:rsid w:val="006A6E68"/>
    <w:rsid w:val="006A715B"/>
    <w:rsid w:val="006A7300"/>
    <w:rsid w:val="006A7472"/>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BFF"/>
    <w:rsid w:val="006B6E4E"/>
    <w:rsid w:val="006B73DD"/>
    <w:rsid w:val="006B757D"/>
    <w:rsid w:val="006B79B4"/>
    <w:rsid w:val="006B7A43"/>
    <w:rsid w:val="006C01F7"/>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EE4"/>
    <w:rsid w:val="006E3F6B"/>
    <w:rsid w:val="006E3FD9"/>
    <w:rsid w:val="006E40C0"/>
    <w:rsid w:val="006E43CE"/>
    <w:rsid w:val="006E43D7"/>
    <w:rsid w:val="006E4488"/>
    <w:rsid w:val="006E4743"/>
    <w:rsid w:val="006E499F"/>
    <w:rsid w:val="006E49FD"/>
    <w:rsid w:val="006E5AF6"/>
    <w:rsid w:val="006E5BCB"/>
    <w:rsid w:val="006E61DE"/>
    <w:rsid w:val="006E6694"/>
    <w:rsid w:val="006E6A66"/>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C6"/>
    <w:rsid w:val="006F2B13"/>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EDD"/>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8FF"/>
    <w:rsid w:val="00715B0A"/>
    <w:rsid w:val="00715FDB"/>
    <w:rsid w:val="00716E04"/>
    <w:rsid w:val="00716F57"/>
    <w:rsid w:val="0071749B"/>
    <w:rsid w:val="007176E4"/>
    <w:rsid w:val="00717732"/>
    <w:rsid w:val="00717DA7"/>
    <w:rsid w:val="00717F3A"/>
    <w:rsid w:val="00720646"/>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5A0"/>
    <w:rsid w:val="00724713"/>
    <w:rsid w:val="00724726"/>
    <w:rsid w:val="00724AD1"/>
    <w:rsid w:val="00725277"/>
    <w:rsid w:val="007255A4"/>
    <w:rsid w:val="00727416"/>
    <w:rsid w:val="0072763A"/>
    <w:rsid w:val="0072787D"/>
    <w:rsid w:val="007279E2"/>
    <w:rsid w:val="00727CE5"/>
    <w:rsid w:val="00727E4A"/>
    <w:rsid w:val="007303B5"/>
    <w:rsid w:val="007305DF"/>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8A9"/>
    <w:rsid w:val="00735967"/>
    <w:rsid w:val="00735A38"/>
    <w:rsid w:val="007368A4"/>
    <w:rsid w:val="007369D6"/>
    <w:rsid w:val="007371FC"/>
    <w:rsid w:val="0073769E"/>
    <w:rsid w:val="00737879"/>
    <w:rsid w:val="00737A0F"/>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69E"/>
    <w:rsid w:val="00751874"/>
    <w:rsid w:val="007520F4"/>
    <w:rsid w:val="00752166"/>
    <w:rsid w:val="0075235B"/>
    <w:rsid w:val="0075255C"/>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2EC"/>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50B"/>
    <w:rsid w:val="00774856"/>
    <w:rsid w:val="00774F6A"/>
    <w:rsid w:val="00775367"/>
    <w:rsid w:val="007756B8"/>
    <w:rsid w:val="00775748"/>
    <w:rsid w:val="00775B6B"/>
    <w:rsid w:val="00775FC6"/>
    <w:rsid w:val="007762AD"/>
    <w:rsid w:val="007764EF"/>
    <w:rsid w:val="00776875"/>
    <w:rsid w:val="00776D26"/>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5D1"/>
    <w:rsid w:val="007877EC"/>
    <w:rsid w:val="007879DA"/>
    <w:rsid w:val="00787A19"/>
    <w:rsid w:val="00787EE4"/>
    <w:rsid w:val="007902CA"/>
    <w:rsid w:val="00790412"/>
    <w:rsid w:val="00790520"/>
    <w:rsid w:val="0079186D"/>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B7E"/>
    <w:rsid w:val="00796EAB"/>
    <w:rsid w:val="00796F3F"/>
    <w:rsid w:val="007973F4"/>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26C"/>
    <w:rsid w:val="007C597D"/>
    <w:rsid w:val="007C68A4"/>
    <w:rsid w:val="007C6E51"/>
    <w:rsid w:val="007C70A1"/>
    <w:rsid w:val="007C7135"/>
    <w:rsid w:val="007C725F"/>
    <w:rsid w:val="007C7340"/>
    <w:rsid w:val="007C73FD"/>
    <w:rsid w:val="007C7453"/>
    <w:rsid w:val="007C75FA"/>
    <w:rsid w:val="007C7DE5"/>
    <w:rsid w:val="007D1052"/>
    <w:rsid w:val="007D123E"/>
    <w:rsid w:val="007D20CF"/>
    <w:rsid w:val="007D2646"/>
    <w:rsid w:val="007D2DA4"/>
    <w:rsid w:val="007D2EC1"/>
    <w:rsid w:val="007D2F28"/>
    <w:rsid w:val="007D3E05"/>
    <w:rsid w:val="007D3FE7"/>
    <w:rsid w:val="007D4088"/>
    <w:rsid w:val="007D4312"/>
    <w:rsid w:val="007D4960"/>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3295"/>
    <w:rsid w:val="007E36D7"/>
    <w:rsid w:val="007E3A9A"/>
    <w:rsid w:val="007E3AAE"/>
    <w:rsid w:val="007E3EE5"/>
    <w:rsid w:val="007E5354"/>
    <w:rsid w:val="007E5665"/>
    <w:rsid w:val="007E56A2"/>
    <w:rsid w:val="007E59D7"/>
    <w:rsid w:val="007E5FCB"/>
    <w:rsid w:val="007E6489"/>
    <w:rsid w:val="007E65D0"/>
    <w:rsid w:val="007E68A4"/>
    <w:rsid w:val="007E6F57"/>
    <w:rsid w:val="007E7738"/>
    <w:rsid w:val="007E7761"/>
    <w:rsid w:val="007F0104"/>
    <w:rsid w:val="007F048A"/>
    <w:rsid w:val="007F0673"/>
    <w:rsid w:val="007F086A"/>
    <w:rsid w:val="007F1692"/>
    <w:rsid w:val="007F200A"/>
    <w:rsid w:val="007F215F"/>
    <w:rsid w:val="007F2BB2"/>
    <w:rsid w:val="007F2F1D"/>
    <w:rsid w:val="007F3093"/>
    <w:rsid w:val="007F353C"/>
    <w:rsid w:val="007F367B"/>
    <w:rsid w:val="007F37DC"/>
    <w:rsid w:val="007F3A0A"/>
    <w:rsid w:val="007F3A69"/>
    <w:rsid w:val="007F439D"/>
    <w:rsid w:val="007F453B"/>
    <w:rsid w:val="007F6071"/>
    <w:rsid w:val="007F60DA"/>
    <w:rsid w:val="007F6345"/>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83"/>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5F1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4410"/>
    <w:rsid w:val="0082518F"/>
    <w:rsid w:val="00825230"/>
    <w:rsid w:val="00825971"/>
    <w:rsid w:val="00826302"/>
    <w:rsid w:val="00826CA9"/>
    <w:rsid w:val="008275DE"/>
    <w:rsid w:val="00827D0B"/>
    <w:rsid w:val="00830818"/>
    <w:rsid w:val="00830D7B"/>
    <w:rsid w:val="00830E0B"/>
    <w:rsid w:val="008312D7"/>
    <w:rsid w:val="008317D6"/>
    <w:rsid w:val="008318DC"/>
    <w:rsid w:val="0083196D"/>
    <w:rsid w:val="00833867"/>
    <w:rsid w:val="00833A3B"/>
    <w:rsid w:val="00833E33"/>
    <w:rsid w:val="0083473E"/>
    <w:rsid w:val="00835507"/>
    <w:rsid w:val="008356AF"/>
    <w:rsid w:val="0083597C"/>
    <w:rsid w:val="00835B1A"/>
    <w:rsid w:val="00835E31"/>
    <w:rsid w:val="0083658F"/>
    <w:rsid w:val="0083674B"/>
    <w:rsid w:val="00836EDF"/>
    <w:rsid w:val="0083700F"/>
    <w:rsid w:val="00837427"/>
    <w:rsid w:val="008379C0"/>
    <w:rsid w:val="008379F3"/>
    <w:rsid w:val="00837C77"/>
    <w:rsid w:val="00837E5E"/>
    <w:rsid w:val="00840158"/>
    <w:rsid w:val="00840238"/>
    <w:rsid w:val="008402DF"/>
    <w:rsid w:val="008407E7"/>
    <w:rsid w:val="00840A7A"/>
    <w:rsid w:val="00840E89"/>
    <w:rsid w:val="00841121"/>
    <w:rsid w:val="008414FF"/>
    <w:rsid w:val="008415C5"/>
    <w:rsid w:val="008415F9"/>
    <w:rsid w:val="008416D6"/>
    <w:rsid w:val="0084199B"/>
    <w:rsid w:val="00841CA1"/>
    <w:rsid w:val="00841CBA"/>
    <w:rsid w:val="00841F32"/>
    <w:rsid w:val="00842D9F"/>
    <w:rsid w:val="0084369F"/>
    <w:rsid w:val="008441FA"/>
    <w:rsid w:val="0084454A"/>
    <w:rsid w:val="008445D4"/>
    <w:rsid w:val="00844A72"/>
    <w:rsid w:val="00844AE8"/>
    <w:rsid w:val="008458DF"/>
    <w:rsid w:val="00845CE9"/>
    <w:rsid w:val="008468F9"/>
    <w:rsid w:val="008469B1"/>
    <w:rsid w:val="00847775"/>
    <w:rsid w:val="00847B22"/>
    <w:rsid w:val="00847FC6"/>
    <w:rsid w:val="00850220"/>
    <w:rsid w:val="008507AA"/>
    <w:rsid w:val="0085166A"/>
    <w:rsid w:val="00851899"/>
    <w:rsid w:val="00851A31"/>
    <w:rsid w:val="00851DE3"/>
    <w:rsid w:val="008520CE"/>
    <w:rsid w:val="00852823"/>
    <w:rsid w:val="00852BA7"/>
    <w:rsid w:val="00852D89"/>
    <w:rsid w:val="00852E15"/>
    <w:rsid w:val="008536C1"/>
    <w:rsid w:val="0085376C"/>
    <w:rsid w:val="0085448B"/>
    <w:rsid w:val="00854AA5"/>
    <w:rsid w:val="0085533D"/>
    <w:rsid w:val="0085551A"/>
    <w:rsid w:val="0085567D"/>
    <w:rsid w:val="008559B7"/>
    <w:rsid w:val="00856027"/>
    <w:rsid w:val="008562E9"/>
    <w:rsid w:val="0085635E"/>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3FF0"/>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5B9"/>
    <w:rsid w:val="0088072E"/>
    <w:rsid w:val="00880986"/>
    <w:rsid w:val="00880BD9"/>
    <w:rsid w:val="00880E4C"/>
    <w:rsid w:val="00880FAB"/>
    <w:rsid w:val="00881F8A"/>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38C"/>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C7BEF"/>
    <w:rsid w:val="008D06C3"/>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E31"/>
    <w:rsid w:val="008D674C"/>
    <w:rsid w:val="008D68F8"/>
    <w:rsid w:val="008D6CC6"/>
    <w:rsid w:val="008D753F"/>
    <w:rsid w:val="008E0036"/>
    <w:rsid w:val="008E08FB"/>
    <w:rsid w:val="008E0EA9"/>
    <w:rsid w:val="008E0FDC"/>
    <w:rsid w:val="008E15B2"/>
    <w:rsid w:val="008E1BC1"/>
    <w:rsid w:val="008E1F4C"/>
    <w:rsid w:val="008E28BB"/>
    <w:rsid w:val="008E2C81"/>
    <w:rsid w:val="008E2F58"/>
    <w:rsid w:val="008E34F7"/>
    <w:rsid w:val="008E357E"/>
    <w:rsid w:val="008E35BB"/>
    <w:rsid w:val="008E36DF"/>
    <w:rsid w:val="008E3A44"/>
    <w:rsid w:val="008E3D0B"/>
    <w:rsid w:val="008E4095"/>
    <w:rsid w:val="008E40B0"/>
    <w:rsid w:val="008E414A"/>
    <w:rsid w:val="008E46A6"/>
    <w:rsid w:val="008E50B2"/>
    <w:rsid w:val="008E5296"/>
    <w:rsid w:val="008E5538"/>
    <w:rsid w:val="008E5553"/>
    <w:rsid w:val="008E5652"/>
    <w:rsid w:val="008E63D8"/>
    <w:rsid w:val="008E67EB"/>
    <w:rsid w:val="008E6A8B"/>
    <w:rsid w:val="008E6F68"/>
    <w:rsid w:val="008E70E9"/>
    <w:rsid w:val="008E7452"/>
    <w:rsid w:val="008F070C"/>
    <w:rsid w:val="008F0A1B"/>
    <w:rsid w:val="008F1241"/>
    <w:rsid w:val="008F13CA"/>
    <w:rsid w:val="008F18E3"/>
    <w:rsid w:val="008F27D0"/>
    <w:rsid w:val="008F3155"/>
    <w:rsid w:val="008F342F"/>
    <w:rsid w:val="008F42C1"/>
    <w:rsid w:val="008F4A49"/>
    <w:rsid w:val="008F6025"/>
    <w:rsid w:val="008F6099"/>
    <w:rsid w:val="008F6402"/>
    <w:rsid w:val="008F6676"/>
    <w:rsid w:val="008F674C"/>
    <w:rsid w:val="008F6987"/>
    <w:rsid w:val="008F6EBC"/>
    <w:rsid w:val="008F7F81"/>
    <w:rsid w:val="0090007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3F34"/>
    <w:rsid w:val="00904100"/>
    <w:rsid w:val="009058D3"/>
    <w:rsid w:val="00905A92"/>
    <w:rsid w:val="00905CCC"/>
    <w:rsid w:val="00906620"/>
    <w:rsid w:val="00906711"/>
    <w:rsid w:val="009071B3"/>
    <w:rsid w:val="009073EB"/>
    <w:rsid w:val="00907B69"/>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DE"/>
    <w:rsid w:val="0091651A"/>
    <w:rsid w:val="00916DA1"/>
    <w:rsid w:val="00917DB7"/>
    <w:rsid w:val="0092001F"/>
    <w:rsid w:val="00920743"/>
    <w:rsid w:val="00920E7A"/>
    <w:rsid w:val="00921247"/>
    <w:rsid w:val="00922154"/>
    <w:rsid w:val="00922869"/>
    <w:rsid w:val="0092288B"/>
    <w:rsid w:val="00923932"/>
    <w:rsid w:val="00924205"/>
    <w:rsid w:val="00924275"/>
    <w:rsid w:val="009243BE"/>
    <w:rsid w:val="00925D65"/>
    <w:rsid w:val="009265E0"/>
    <w:rsid w:val="009266D0"/>
    <w:rsid w:val="00926AB3"/>
    <w:rsid w:val="00926B3E"/>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2DB7"/>
    <w:rsid w:val="0094393B"/>
    <w:rsid w:val="00943AB3"/>
    <w:rsid w:val="00943DA6"/>
    <w:rsid w:val="00943DCE"/>
    <w:rsid w:val="00944C33"/>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0256"/>
    <w:rsid w:val="009517D3"/>
    <w:rsid w:val="00951DC1"/>
    <w:rsid w:val="00951F6F"/>
    <w:rsid w:val="0095209C"/>
    <w:rsid w:val="0095236D"/>
    <w:rsid w:val="009531D7"/>
    <w:rsid w:val="00953628"/>
    <w:rsid w:val="009549A6"/>
    <w:rsid w:val="00954E21"/>
    <w:rsid w:val="0095566D"/>
    <w:rsid w:val="00956AA8"/>
    <w:rsid w:val="009570F2"/>
    <w:rsid w:val="00957694"/>
    <w:rsid w:val="00957D83"/>
    <w:rsid w:val="00957F65"/>
    <w:rsid w:val="00960100"/>
    <w:rsid w:val="00960328"/>
    <w:rsid w:val="00960FDA"/>
    <w:rsid w:val="009615D1"/>
    <w:rsid w:val="00961A3F"/>
    <w:rsid w:val="00963287"/>
    <w:rsid w:val="009635FB"/>
    <w:rsid w:val="00963A68"/>
    <w:rsid w:val="00964320"/>
    <w:rsid w:val="009644BB"/>
    <w:rsid w:val="00965025"/>
    <w:rsid w:val="009654EB"/>
    <w:rsid w:val="009655FB"/>
    <w:rsid w:val="00965820"/>
    <w:rsid w:val="009662CE"/>
    <w:rsid w:val="0096670B"/>
    <w:rsid w:val="00966BB4"/>
    <w:rsid w:val="00966C21"/>
    <w:rsid w:val="00966C84"/>
    <w:rsid w:val="00966D0C"/>
    <w:rsid w:val="009670F5"/>
    <w:rsid w:val="009679CA"/>
    <w:rsid w:val="00967D02"/>
    <w:rsid w:val="00970589"/>
    <w:rsid w:val="00970F64"/>
    <w:rsid w:val="00971071"/>
    <w:rsid w:val="00971204"/>
    <w:rsid w:val="00971487"/>
    <w:rsid w:val="00971550"/>
    <w:rsid w:val="0097188F"/>
    <w:rsid w:val="00971BAC"/>
    <w:rsid w:val="00972129"/>
    <w:rsid w:val="009721C1"/>
    <w:rsid w:val="00972207"/>
    <w:rsid w:val="0097226F"/>
    <w:rsid w:val="0097227D"/>
    <w:rsid w:val="0097251B"/>
    <w:rsid w:val="00972A47"/>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D22"/>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2B9"/>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2D1"/>
    <w:rsid w:val="009B038A"/>
    <w:rsid w:val="009B04E5"/>
    <w:rsid w:val="009B0883"/>
    <w:rsid w:val="009B1151"/>
    <w:rsid w:val="009B116E"/>
    <w:rsid w:val="009B13CE"/>
    <w:rsid w:val="009B1425"/>
    <w:rsid w:val="009B1A3B"/>
    <w:rsid w:val="009B205F"/>
    <w:rsid w:val="009B22C5"/>
    <w:rsid w:val="009B2B6D"/>
    <w:rsid w:val="009B3582"/>
    <w:rsid w:val="009B39D4"/>
    <w:rsid w:val="009B4324"/>
    <w:rsid w:val="009B4BF0"/>
    <w:rsid w:val="009B508F"/>
    <w:rsid w:val="009B50D6"/>
    <w:rsid w:val="009B50EE"/>
    <w:rsid w:val="009B541B"/>
    <w:rsid w:val="009B5D96"/>
    <w:rsid w:val="009B5DB9"/>
    <w:rsid w:val="009B5F85"/>
    <w:rsid w:val="009B6560"/>
    <w:rsid w:val="009B6C3F"/>
    <w:rsid w:val="009C00F0"/>
    <w:rsid w:val="009C01E2"/>
    <w:rsid w:val="009C098D"/>
    <w:rsid w:val="009C0FCA"/>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060"/>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7D7"/>
    <w:rsid w:val="009D6990"/>
    <w:rsid w:val="009D6AF9"/>
    <w:rsid w:val="009D7F31"/>
    <w:rsid w:val="009E013F"/>
    <w:rsid w:val="009E034C"/>
    <w:rsid w:val="009E05FD"/>
    <w:rsid w:val="009E0CC4"/>
    <w:rsid w:val="009E0D01"/>
    <w:rsid w:val="009E0D1C"/>
    <w:rsid w:val="009E0DC3"/>
    <w:rsid w:val="009E0E23"/>
    <w:rsid w:val="009E1058"/>
    <w:rsid w:val="009E11F3"/>
    <w:rsid w:val="009E12E4"/>
    <w:rsid w:val="009E1313"/>
    <w:rsid w:val="009E166E"/>
    <w:rsid w:val="009E1AED"/>
    <w:rsid w:val="009E1B44"/>
    <w:rsid w:val="009E1DA0"/>
    <w:rsid w:val="009E1E6B"/>
    <w:rsid w:val="009E24AD"/>
    <w:rsid w:val="009E29A7"/>
    <w:rsid w:val="009E2D4E"/>
    <w:rsid w:val="009E3D07"/>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08C3"/>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62E5"/>
    <w:rsid w:val="00A16D1A"/>
    <w:rsid w:val="00A16D29"/>
    <w:rsid w:val="00A1784D"/>
    <w:rsid w:val="00A17A92"/>
    <w:rsid w:val="00A17CCD"/>
    <w:rsid w:val="00A20471"/>
    <w:rsid w:val="00A20B4A"/>
    <w:rsid w:val="00A20F3F"/>
    <w:rsid w:val="00A2108F"/>
    <w:rsid w:val="00A210A0"/>
    <w:rsid w:val="00A21445"/>
    <w:rsid w:val="00A2162E"/>
    <w:rsid w:val="00A21FC3"/>
    <w:rsid w:val="00A22D1B"/>
    <w:rsid w:val="00A23691"/>
    <w:rsid w:val="00A238FA"/>
    <w:rsid w:val="00A23E11"/>
    <w:rsid w:val="00A244DD"/>
    <w:rsid w:val="00A24C54"/>
    <w:rsid w:val="00A24E9D"/>
    <w:rsid w:val="00A25059"/>
    <w:rsid w:val="00A25110"/>
    <w:rsid w:val="00A252AF"/>
    <w:rsid w:val="00A253A7"/>
    <w:rsid w:val="00A25CE2"/>
    <w:rsid w:val="00A25F9C"/>
    <w:rsid w:val="00A2667F"/>
    <w:rsid w:val="00A2699B"/>
    <w:rsid w:val="00A26B17"/>
    <w:rsid w:val="00A275D9"/>
    <w:rsid w:val="00A27AEF"/>
    <w:rsid w:val="00A27B0F"/>
    <w:rsid w:val="00A27DE8"/>
    <w:rsid w:val="00A30FCE"/>
    <w:rsid w:val="00A313B4"/>
    <w:rsid w:val="00A313D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34A9"/>
    <w:rsid w:val="00A640FF"/>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0B32"/>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0F2A"/>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2CD"/>
    <w:rsid w:val="00AB4496"/>
    <w:rsid w:val="00AB4A60"/>
    <w:rsid w:val="00AB5125"/>
    <w:rsid w:val="00AB574A"/>
    <w:rsid w:val="00AB5BCC"/>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4D7"/>
    <w:rsid w:val="00AD1B6D"/>
    <w:rsid w:val="00AD1E69"/>
    <w:rsid w:val="00AD2110"/>
    <w:rsid w:val="00AD2CCA"/>
    <w:rsid w:val="00AD2DF8"/>
    <w:rsid w:val="00AD325F"/>
    <w:rsid w:val="00AD5ACE"/>
    <w:rsid w:val="00AD6544"/>
    <w:rsid w:val="00AD6CE0"/>
    <w:rsid w:val="00AD72BF"/>
    <w:rsid w:val="00AD7AC5"/>
    <w:rsid w:val="00AD7DAE"/>
    <w:rsid w:val="00AE02C7"/>
    <w:rsid w:val="00AE0704"/>
    <w:rsid w:val="00AE07A2"/>
    <w:rsid w:val="00AE0947"/>
    <w:rsid w:val="00AE0D16"/>
    <w:rsid w:val="00AE129D"/>
    <w:rsid w:val="00AE1302"/>
    <w:rsid w:val="00AE13D6"/>
    <w:rsid w:val="00AE16DE"/>
    <w:rsid w:val="00AE1709"/>
    <w:rsid w:val="00AE1B52"/>
    <w:rsid w:val="00AE2096"/>
    <w:rsid w:val="00AE225A"/>
    <w:rsid w:val="00AE273A"/>
    <w:rsid w:val="00AE29D0"/>
    <w:rsid w:val="00AE2D81"/>
    <w:rsid w:val="00AE2FDE"/>
    <w:rsid w:val="00AE30A5"/>
    <w:rsid w:val="00AE313A"/>
    <w:rsid w:val="00AE337F"/>
    <w:rsid w:val="00AE3610"/>
    <w:rsid w:val="00AE383A"/>
    <w:rsid w:val="00AE39BA"/>
    <w:rsid w:val="00AE3BE4"/>
    <w:rsid w:val="00AE453C"/>
    <w:rsid w:val="00AE5306"/>
    <w:rsid w:val="00AE5BBA"/>
    <w:rsid w:val="00AE5C4E"/>
    <w:rsid w:val="00AE655B"/>
    <w:rsid w:val="00AE6594"/>
    <w:rsid w:val="00AE65CA"/>
    <w:rsid w:val="00AE70D8"/>
    <w:rsid w:val="00AE73CE"/>
    <w:rsid w:val="00AE768B"/>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896"/>
    <w:rsid w:val="00B002E8"/>
    <w:rsid w:val="00B00630"/>
    <w:rsid w:val="00B0100E"/>
    <w:rsid w:val="00B0169C"/>
    <w:rsid w:val="00B01A23"/>
    <w:rsid w:val="00B01B2D"/>
    <w:rsid w:val="00B01BAF"/>
    <w:rsid w:val="00B02001"/>
    <w:rsid w:val="00B0212D"/>
    <w:rsid w:val="00B02ACE"/>
    <w:rsid w:val="00B02FD7"/>
    <w:rsid w:val="00B03FC8"/>
    <w:rsid w:val="00B040E4"/>
    <w:rsid w:val="00B041DB"/>
    <w:rsid w:val="00B0434C"/>
    <w:rsid w:val="00B04554"/>
    <w:rsid w:val="00B04A1A"/>
    <w:rsid w:val="00B04B96"/>
    <w:rsid w:val="00B04C8D"/>
    <w:rsid w:val="00B04E94"/>
    <w:rsid w:val="00B050D3"/>
    <w:rsid w:val="00B0531B"/>
    <w:rsid w:val="00B0599B"/>
    <w:rsid w:val="00B05D50"/>
    <w:rsid w:val="00B05E35"/>
    <w:rsid w:val="00B06651"/>
    <w:rsid w:val="00B06797"/>
    <w:rsid w:val="00B06EF4"/>
    <w:rsid w:val="00B070B6"/>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517B"/>
    <w:rsid w:val="00B162A1"/>
    <w:rsid w:val="00B163BC"/>
    <w:rsid w:val="00B16977"/>
    <w:rsid w:val="00B175F8"/>
    <w:rsid w:val="00B20024"/>
    <w:rsid w:val="00B2025B"/>
    <w:rsid w:val="00B205B9"/>
    <w:rsid w:val="00B20DE9"/>
    <w:rsid w:val="00B2111B"/>
    <w:rsid w:val="00B2113C"/>
    <w:rsid w:val="00B21460"/>
    <w:rsid w:val="00B21774"/>
    <w:rsid w:val="00B2178F"/>
    <w:rsid w:val="00B2201B"/>
    <w:rsid w:val="00B228B8"/>
    <w:rsid w:val="00B22A82"/>
    <w:rsid w:val="00B22C71"/>
    <w:rsid w:val="00B2326E"/>
    <w:rsid w:val="00B24154"/>
    <w:rsid w:val="00B2427A"/>
    <w:rsid w:val="00B24D79"/>
    <w:rsid w:val="00B250EE"/>
    <w:rsid w:val="00B2593D"/>
    <w:rsid w:val="00B25DF0"/>
    <w:rsid w:val="00B262C5"/>
    <w:rsid w:val="00B26854"/>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216E"/>
    <w:rsid w:val="00B42408"/>
    <w:rsid w:val="00B43471"/>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07B5"/>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4C3"/>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65F"/>
    <w:rsid w:val="00B7473B"/>
    <w:rsid w:val="00B74C99"/>
    <w:rsid w:val="00B74FE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CB3"/>
    <w:rsid w:val="00B83EB9"/>
    <w:rsid w:val="00B83F1E"/>
    <w:rsid w:val="00B83F36"/>
    <w:rsid w:val="00B8443A"/>
    <w:rsid w:val="00B84750"/>
    <w:rsid w:val="00B8482F"/>
    <w:rsid w:val="00B84BB4"/>
    <w:rsid w:val="00B84E26"/>
    <w:rsid w:val="00B84F56"/>
    <w:rsid w:val="00B8545E"/>
    <w:rsid w:val="00B85D5A"/>
    <w:rsid w:val="00B85E2B"/>
    <w:rsid w:val="00B85F3D"/>
    <w:rsid w:val="00B865D7"/>
    <w:rsid w:val="00B8723D"/>
    <w:rsid w:val="00B8731B"/>
    <w:rsid w:val="00B8778E"/>
    <w:rsid w:val="00B87942"/>
    <w:rsid w:val="00B90076"/>
    <w:rsid w:val="00B90117"/>
    <w:rsid w:val="00B90CCD"/>
    <w:rsid w:val="00B90E41"/>
    <w:rsid w:val="00B90EF9"/>
    <w:rsid w:val="00B9128D"/>
    <w:rsid w:val="00B915E5"/>
    <w:rsid w:val="00B92A14"/>
    <w:rsid w:val="00B9305C"/>
    <w:rsid w:val="00B935B5"/>
    <w:rsid w:val="00B93991"/>
    <w:rsid w:val="00B946FA"/>
    <w:rsid w:val="00B949C7"/>
    <w:rsid w:val="00B94CD2"/>
    <w:rsid w:val="00B94E47"/>
    <w:rsid w:val="00B94E6D"/>
    <w:rsid w:val="00B956E5"/>
    <w:rsid w:val="00B95A08"/>
    <w:rsid w:val="00B96115"/>
    <w:rsid w:val="00B96289"/>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524"/>
    <w:rsid w:val="00BA2B00"/>
    <w:rsid w:val="00BA3318"/>
    <w:rsid w:val="00BA3A37"/>
    <w:rsid w:val="00BA3A82"/>
    <w:rsid w:val="00BA4E7C"/>
    <w:rsid w:val="00BA52D8"/>
    <w:rsid w:val="00BA54F2"/>
    <w:rsid w:val="00BA54F3"/>
    <w:rsid w:val="00BA58C8"/>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E4F"/>
    <w:rsid w:val="00BB2F9F"/>
    <w:rsid w:val="00BB4567"/>
    <w:rsid w:val="00BB4CB1"/>
    <w:rsid w:val="00BB550C"/>
    <w:rsid w:val="00BB5564"/>
    <w:rsid w:val="00BB593C"/>
    <w:rsid w:val="00BB5997"/>
    <w:rsid w:val="00BB6416"/>
    <w:rsid w:val="00BB67DE"/>
    <w:rsid w:val="00BB6EC5"/>
    <w:rsid w:val="00BB70C5"/>
    <w:rsid w:val="00BB74B1"/>
    <w:rsid w:val="00BB7560"/>
    <w:rsid w:val="00BB7A90"/>
    <w:rsid w:val="00BB7BF5"/>
    <w:rsid w:val="00BB7C3A"/>
    <w:rsid w:val="00BB7C41"/>
    <w:rsid w:val="00BC014F"/>
    <w:rsid w:val="00BC09CA"/>
    <w:rsid w:val="00BC1135"/>
    <w:rsid w:val="00BC126A"/>
    <w:rsid w:val="00BC1286"/>
    <w:rsid w:val="00BC1E48"/>
    <w:rsid w:val="00BC1EEA"/>
    <w:rsid w:val="00BC2169"/>
    <w:rsid w:val="00BC2D86"/>
    <w:rsid w:val="00BC3238"/>
    <w:rsid w:val="00BC4102"/>
    <w:rsid w:val="00BC4960"/>
    <w:rsid w:val="00BC5169"/>
    <w:rsid w:val="00BC5A5F"/>
    <w:rsid w:val="00BC5CB2"/>
    <w:rsid w:val="00BC63F1"/>
    <w:rsid w:val="00BC657F"/>
    <w:rsid w:val="00BC67C3"/>
    <w:rsid w:val="00BC75A5"/>
    <w:rsid w:val="00BD088E"/>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D7782"/>
    <w:rsid w:val="00BE0039"/>
    <w:rsid w:val="00BE0162"/>
    <w:rsid w:val="00BE049C"/>
    <w:rsid w:val="00BE0787"/>
    <w:rsid w:val="00BE08B4"/>
    <w:rsid w:val="00BE0D90"/>
    <w:rsid w:val="00BE0E54"/>
    <w:rsid w:val="00BE1363"/>
    <w:rsid w:val="00BE1D88"/>
    <w:rsid w:val="00BE231E"/>
    <w:rsid w:val="00BE293C"/>
    <w:rsid w:val="00BE33E5"/>
    <w:rsid w:val="00BE3506"/>
    <w:rsid w:val="00BE3580"/>
    <w:rsid w:val="00BE35D4"/>
    <w:rsid w:val="00BE3600"/>
    <w:rsid w:val="00BE4C79"/>
    <w:rsid w:val="00BE4F5E"/>
    <w:rsid w:val="00BE5A4C"/>
    <w:rsid w:val="00BE5F8C"/>
    <w:rsid w:val="00BE6110"/>
    <w:rsid w:val="00BE6304"/>
    <w:rsid w:val="00BE6472"/>
    <w:rsid w:val="00BE672B"/>
    <w:rsid w:val="00BE6746"/>
    <w:rsid w:val="00BE6A19"/>
    <w:rsid w:val="00BE6A81"/>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9D3"/>
    <w:rsid w:val="00C02C32"/>
    <w:rsid w:val="00C02F02"/>
    <w:rsid w:val="00C03006"/>
    <w:rsid w:val="00C03D4E"/>
    <w:rsid w:val="00C03DC3"/>
    <w:rsid w:val="00C03FAF"/>
    <w:rsid w:val="00C04018"/>
    <w:rsid w:val="00C04477"/>
    <w:rsid w:val="00C051EB"/>
    <w:rsid w:val="00C05C40"/>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2621"/>
    <w:rsid w:val="00C134B4"/>
    <w:rsid w:val="00C134CF"/>
    <w:rsid w:val="00C13592"/>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78B"/>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622"/>
    <w:rsid w:val="00C408A2"/>
    <w:rsid w:val="00C40DF6"/>
    <w:rsid w:val="00C40E04"/>
    <w:rsid w:val="00C40E1E"/>
    <w:rsid w:val="00C4116A"/>
    <w:rsid w:val="00C41500"/>
    <w:rsid w:val="00C41963"/>
    <w:rsid w:val="00C4260E"/>
    <w:rsid w:val="00C429DC"/>
    <w:rsid w:val="00C42A9F"/>
    <w:rsid w:val="00C42F76"/>
    <w:rsid w:val="00C435A7"/>
    <w:rsid w:val="00C43B3B"/>
    <w:rsid w:val="00C43BB2"/>
    <w:rsid w:val="00C44108"/>
    <w:rsid w:val="00C4465E"/>
    <w:rsid w:val="00C4470B"/>
    <w:rsid w:val="00C4480F"/>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001"/>
    <w:rsid w:val="00C5351C"/>
    <w:rsid w:val="00C54871"/>
    <w:rsid w:val="00C54875"/>
    <w:rsid w:val="00C54FC4"/>
    <w:rsid w:val="00C552DA"/>
    <w:rsid w:val="00C55941"/>
    <w:rsid w:val="00C55C04"/>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702BE"/>
    <w:rsid w:val="00C729A8"/>
    <w:rsid w:val="00C72E92"/>
    <w:rsid w:val="00C7332F"/>
    <w:rsid w:val="00C73ED8"/>
    <w:rsid w:val="00C74577"/>
    <w:rsid w:val="00C75253"/>
    <w:rsid w:val="00C7533B"/>
    <w:rsid w:val="00C7565F"/>
    <w:rsid w:val="00C758C8"/>
    <w:rsid w:val="00C765A2"/>
    <w:rsid w:val="00C76792"/>
    <w:rsid w:val="00C76835"/>
    <w:rsid w:val="00C76984"/>
    <w:rsid w:val="00C769F9"/>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632"/>
    <w:rsid w:val="00CB3839"/>
    <w:rsid w:val="00CB3FCE"/>
    <w:rsid w:val="00CB42A4"/>
    <w:rsid w:val="00CB4318"/>
    <w:rsid w:val="00CB482B"/>
    <w:rsid w:val="00CB48DE"/>
    <w:rsid w:val="00CB53D9"/>
    <w:rsid w:val="00CB56C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C10"/>
    <w:rsid w:val="00CD21D8"/>
    <w:rsid w:val="00CD228B"/>
    <w:rsid w:val="00CD2BA0"/>
    <w:rsid w:val="00CD2E32"/>
    <w:rsid w:val="00CD2E87"/>
    <w:rsid w:val="00CD34DD"/>
    <w:rsid w:val="00CD37ED"/>
    <w:rsid w:val="00CD3F12"/>
    <w:rsid w:val="00CD41F0"/>
    <w:rsid w:val="00CD4EC0"/>
    <w:rsid w:val="00CD5446"/>
    <w:rsid w:val="00CD5838"/>
    <w:rsid w:val="00CD58BF"/>
    <w:rsid w:val="00CD607C"/>
    <w:rsid w:val="00CD626D"/>
    <w:rsid w:val="00CD6590"/>
    <w:rsid w:val="00CD6792"/>
    <w:rsid w:val="00CD68AF"/>
    <w:rsid w:val="00CD68D0"/>
    <w:rsid w:val="00CE0240"/>
    <w:rsid w:val="00CE040C"/>
    <w:rsid w:val="00CE1340"/>
    <w:rsid w:val="00CE1B13"/>
    <w:rsid w:val="00CE250A"/>
    <w:rsid w:val="00CE2C98"/>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71A9"/>
    <w:rsid w:val="00CF75EC"/>
    <w:rsid w:val="00CF7E83"/>
    <w:rsid w:val="00D00293"/>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7186"/>
    <w:rsid w:val="00D077EB"/>
    <w:rsid w:val="00D07922"/>
    <w:rsid w:val="00D07C9D"/>
    <w:rsid w:val="00D07DC5"/>
    <w:rsid w:val="00D10B0E"/>
    <w:rsid w:val="00D111A1"/>
    <w:rsid w:val="00D112A4"/>
    <w:rsid w:val="00D11679"/>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8F7"/>
    <w:rsid w:val="00D23F90"/>
    <w:rsid w:val="00D25402"/>
    <w:rsid w:val="00D25C99"/>
    <w:rsid w:val="00D25EE7"/>
    <w:rsid w:val="00D2626D"/>
    <w:rsid w:val="00D27634"/>
    <w:rsid w:val="00D27A94"/>
    <w:rsid w:val="00D27BD5"/>
    <w:rsid w:val="00D27DC0"/>
    <w:rsid w:val="00D300D5"/>
    <w:rsid w:val="00D309D9"/>
    <w:rsid w:val="00D30C41"/>
    <w:rsid w:val="00D314E7"/>
    <w:rsid w:val="00D3199C"/>
    <w:rsid w:val="00D3209B"/>
    <w:rsid w:val="00D32999"/>
    <w:rsid w:val="00D32EE7"/>
    <w:rsid w:val="00D336A6"/>
    <w:rsid w:val="00D33A5A"/>
    <w:rsid w:val="00D33B2A"/>
    <w:rsid w:val="00D341D5"/>
    <w:rsid w:val="00D3472E"/>
    <w:rsid w:val="00D349ED"/>
    <w:rsid w:val="00D34A3E"/>
    <w:rsid w:val="00D34C9F"/>
    <w:rsid w:val="00D34D93"/>
    <w:rsid w:val="00D35319"/>
    <w:rsid w:val="00D35A38"/>
    <w:rsid w:val="00D35F02"/>
    <w:rsid w:val="00D366CC"/>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B13"/>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BA"/>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3F5"/>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E5C"/>
    <w:rsid w:val="00D634A3"/>
    <w:rsid w:val="00D6370F"/>
    <w:rsid w:val="00D63CA2"/>
    <w:rsid w:val="00D63DC8"/>
    <w:rsid w:val="00D642BB"/>
    <w:rsid w:val="00D643B3"/>
    <w:rsid w:val="00D64E94"/>
    <w:rsid w:val="00D65FC3"/>
    <w:rsid w:val="00D66020"/>
    <w:rsid w:val="00D66761"/>
    <w:rsid w:val="00D66A81"/>
    <w:rsid w:val="00D66DF3"/>
    <w:rsid w:val="00D67630"/>
    <w:rsid w:val="00D6765A"/>
    <w:rsid w:val="00D67677"/>
    <w:rsid w:val="00D70483"/>
    <w:rsid w:val="00D715F9"/>
    <w:rsid w:val="00D71C97"/>
    <w:rsid w:val="00D71EAA"/>
    <w:rsid w:val="00D728F8"/>
    <w:rsid w:val="00D7292F"/>
    <w:rsid w:val="00D72C08"/>
    <w:rsid w:val="00D74160"/>
    <w:rsid w:val="00D750F8"/>
    <w:rsid w:val="00D76612"/>
    <w:rsid w:val="00D76C2B"/>
    <w:rsid w:val="00D76D2A"/>
    <w:rsid w:val="00D76EAE"/>
    <w:rsid w:val="00D77041"/>
    <w:rsid w:val="00D771A3"/>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72B"/>
    <w:rsid w:val="00D967D8"/>
    <w:rsid w:val="00D969B1"/>
    <w:rsid w:val="00D97576"/>
    <w:rsid w:val="00D97710"/>
    <w:rsid w:val="00D979A3"/>
    <w:rsid w:val="00D97A92"/>
    <w:rsid w:val="00D97A95"/>
    <w:rsid w:val="00DA0040"/>
    <w:rsid w:val="00DA0C4A"/>
    <w:rsid w:val="00DA0D31"/>
    <w:rsid w:val="00DA1275"/>
    <w:rsid w:val="00DA16F2"/>
    <w:rsid w:val="00DA1CA5"/>
    <w:rsid w:val="00DA2A60"/>
    <w:rsid w:val="00DA2AF3"/>
    <w:rsid w:val="00DA2CCD"/>
    <w:rsid w:val="00DA33A6"/>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15"/>
    <w:rsid w:val="00DB01FF"/>
    <w:rsid w:val="00DB07FD"/>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32F"/>
    <w:rsid w:val="00DB6CC0"/>
    <w:rsid w:val="00DB745E"/>
    <w:rsid w:val="00DB7571"/>
    <w:rsid w:val="00DB78DA"/>
    <w:rsid w:val="00DB7A81"/>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BE9"/>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48A"/>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689"/>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A10"/>
    <w:rsid w:val="00DF5559"/>
    <w:rsid w:val="00DF5DA5"/>
    <w:rsid w:val="00DF61CB"/>
    <w:rsid w:val="00DF62CA"/>
    <w:rsid w:val="00DF67D4"/>
    <w:rsid w:val="00DF69EE"/>
    <w:rsid w:val="00DF6DB1"/>
    <w:rsid w:val="00DF6F3F"/>
    <w:rsid w:val="00DF7285"/>
    <w:rsid w:val="00DF7592"/>
    <w:rsid w:val="00DF782D"/>
    <w:rsid w:val="00DF78A2"/>
    <w:rsid w:val="00E008E0"/>
    <w:rsid w:val="00E01147"/>
    <w:rsid w:val="00E01739"/>
    <w:rsid w:val="00E017A6"/>
    <w:rsid w:val="00E01E04"/>
    <w:rsid w:val="00E024D2"/>
    <w:rsid w:val="00E0278A"/>
    <w:rsid w:val="00E0323E"/>
    <w:rsid w:val="00E03C64"/>
    <w:rsid w:val="00E03CA7"/>
    <w:rsid w:val="00E03EA3"/>
    <w:rsid w:val="00E03FCA"/>
    <w:rsid w:val="00E04253"/>
    <w:rsid w:val="00E04B22"/>
    <w:rsid w:val="00E057A2"/>
    <w:rsid w:val="00E059DA"/>
    <w:rsid w:val="00E06841"/>
    <w:rsid w:val="00E06E68"/>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71FF"/>
    <w:rsid w:val="00E173A9"/>
    <w:rsid w:val="00E17D35"/>
    <w:rsid w:val="00E17DA7"/>
    <w:rsid w:val="00E17F8C"/>
    <w:rsid w:val="00E200B0"/>
    <w:rsid w:val="00E20454"/>
    <w:rsid w:val="00E20674"/>
    <w:rsid w:val="00E21536"/>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B98"/>
    <w:rsid w:val="00E27C01"/>
    <w:rsid w:val="00E27E9A"/>
    <w:rsid w:val="00E300B3"/>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882"/>
    <w:rsid w:val="00E34905"/>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930"/>
    <w:rsid w:val="00E55E6F"/>
    <w:rsid w:val="00E55F8B"/>
    <w:rsid w:val="00E561C2"/>
    <w:rsid w:val="00E56AFC"/>
    <w:rsid w:val="00E57422"/>
    <w:rsid w:val="00E5746A"/>
    <w:rsid w:val="00E57BAD"/>
    <w:rsid w:val="00E57D6F"/>
    <w:rsid w:val="00E60831"/>
    <w:rsid w:val="00E60A58"/>
    <w:rsid w:val="00E60EE5"/>
    <w:rsid w:val="00E61C45"/>
    <w:rsid w:val="00E61C4E"/>
    <w:rsid w:val="00E61E1D"/>
    <w:rsid w:val="00E62065"/>
    <w:rsid w:val="00E62510"/>
    <w:rsid w:val="00E625C7"/>
    <w:rsid w:val="00E6293E"/>
    <w:rsid w:val="00E62EF5"/>
    <w:rsid w:val="00E63065"/>
    <w:rsid w:val="00E6315A"/>
    <w:rsid w:val="00E632DC"/>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5CE"/>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0AA8"/>
    <w:rsid w:val="00E81378"/>
    <w:rsid w:val="00E8161A"/>
    <w:rsid w:val="00E81954"/>
    <w:rsid w:val="00E81E01"/>
    <w:rsid w:val="00E81E9A"/>
    <w:rsid w:val="00E82130"/>
    <w:rsid w:val="00E82326"/>
    <w:rsid w:val="00E8251D"/>
    <w:rsid w:val="00E8312E"/>
    <w:rsid w:val="00E8454E"/>
    <w:rsid w:val="00E84B8B"/>
    <w:rsid w:val="00E84E6E"/>
    <w:rsid w:val="00E85E94"/>
    <w:rsid w:val="00E86002"/>
    <w:rsid w:val="00E867C7"/>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86C"/>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E65"/>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390"/>
    <w:rsid w:val="00EB2A76"/>
    <w:rsid w:val="00EB3866"/>
    <w:rsid w:val="00EB3A27"/>
    <w:rsid w:val="00EB45E9"/>
    <w:rsid w:val="00EB4869"/>
    <w:rsid w:val="00EB5189"/>
    <w:rsid w:val="00EB570A"/>
    <w:rsid w:val="00EB57C7"/>
    <w:rsid w:val="00EB5AA5"/>
    <w:rsid w:val="00EB5DFD"/>
    <w:rsid w:val="00EB607A"/>
    <w:rsid w:val="00EB66CC"/>
    <w:rsid w:val="00EB66F1"/>
    <w:rsid w:val="00EB69B5"/>
    <w:rsid w:val="00EB6D24"/>
    <w:rsid w:val="00EB6DDC"/>
    <w:rsid w:val="00EB6EA8"/>
    <w:rsid w:val="00EB7351"/>
    <w:rsid w:val="00EB7529"/>
    <w:rsid w:val="00EB760E"/>
    <w:rsid w:val="00EB79F2"/>
    <w:rsid w:val="00EB79F6"/>
    <w:rsid w:val="00EC00FE"/>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2E9C"/>
    <w:rsid w:val="00ED3FD8"/>
    <w:rsid w:val="00ED4296"/>
    <w:rsid w:val="00ED43EA"/>
    <w:rsid w:val="00ED4A44"/>
    <w:rsid w:val="00ED4BCF"/>
    <w:rsid w:val="00ED537A"/>
    <w:rsid w:val="00ED5D46"/>
    <w:rsid w:val="00ED5D9F"/>
    <w:rsid w:val="00ED648A"/>
    <w:rsid w:val="00ED6618"/>
    <w:rsid w:val="00ED6624"/>
    <w:rsid w:val="00ED6891"/>
    <w:rsid w:val="00ED6A6B"/>
    <w:rsid w:val="00ED6C55"/>
    <w:rsid w:val="00ED6DFC"/>
    <w:rsid w:val="00ED6E90"/>
    <w:rsid w:val="00ED73EE"/>
    <w:rsid w:val="00ED767D"/>
    <w:rsid w:val="00ED7C22"/>
    <w:rsid w:val="00ED7DD8"/>
    <w:rsid w:val="00EE0CCA"/>
    <w:rsid w:val="00EE0F96"/>
    <w:rsid w:val="00EE1167"/>
    <w:rsid w:val="00EE117F"/>
    <w:rsid w:val="00EE172A"/>
    <w:rsid w:val="00EE1B96"/>
    <w:rsid w:val="00EE223D"/>
    <w:rsid w:val="00EE2310"/>
    <w:rsid w:val="00EE240C"/>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7F1"/>
    <w:rsid w:val="00EF5C71"/>
    <w:rsid w:val="00EF617B"/>
    <w:rsid w:val="00EF62F0"/>
    <w:rsid w:val="00EF6575"/>
    <w:rsid w:val="00EF6AC9"/>
    <w:rsid w:val="00EF7020"/>
    <w:rsid w:val="00EF7303"/>
    <w:rsid w:val="00EF76B6"/>
    <w:rsid w:val="00EF7CF1"/>
    <w:rsid w:val="00F002F3"/>
    <w:rsid w:val="00F00329"/>
    <w:rsid w:val="00F00E5C"/>
    <w:rsid w:val="00F016D1"/>
    <w:rsid w:val="00F0234D"/>
    <w:rsid w:val="00F02E91"/>
    <w:rsid w:val="00F030F2"/>
    <w:rsid w:val="00F03174"/>
    <w:rsid w:val="00F03DB0"/>
    <w:rsid w:val="00F03F82"/>
    <w:rsid w:val="00F043FE"/>
    <w:rsid w:val="00F04417"/>
    <w:rsid w:val="00F04689"/>
    <w:rsid w:val="00F047D9"/>
    <w:rsid w:val="00F04828"/>
    <w:rsid w:val="00F04D2A"/>
    <w:rsid w:val="00F051C3"/>
    <w:rsid w:val="00F05341"/>
    <w:rsid w:val="00F05421"/>
    <w:rsid w:val="00F05FF5"/>
    <w:rsid w:val="00F06554"/>
    <w:rsid w:val="00F069B0"/>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07A"/>
    <w:rsid w:val="00F3431F"/>
    <w:rsid w:val="00F3536F"/>
    <w:rsid w:val="00F353B7"/>
    <w:rsid w:val="00F356AC"/>
    <w:rsid w:val="00F36035"/>
    <w:rsid w:val="00F363B0"/>
    <w:rsid w:val="00F36C3B"/>
    <w:rsid w:val="00F36C61"/>
    <w:rsid w:val="00F3771E"/>
    <w:rsid w:val="00F37B0B"/>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73EB"/>
    <w:rsid w:val="00F474A7"/>
    <w:rsid w:val="00F47B04"/>
    <w:rsid w:val="00F47E72"/>
    <w:rsid w:val="00F47F0D"/>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6F85"/>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343"/>
    <w:rsid w:val="00F7470F"/>
    <w:rsid w:val="00F74751"/>
    <w:rsid w:val="00F748BB"/>
    <w:rsid w:val="00F75473"/>
    <w:rsid w:val="00F75DC8"/>
    <w:rsid w:val="00F766A7"/>
    <w:rsid w:val="00F77636"/>
    <w:rsid w:val="00F804EB"/>
    <w:rsid w:val="00F81094"/>
    <w:rsid w:val="00F81CA8"/>
    <w:rsid w:val="00F81F27"/>
    <w:rsid w:val="00F81FE1"/>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1FD1"/>
    <w:rsid w:val="00FA23A5"/>
    <w:rsid w:val="00FA288E"/>
    <w:rsid w:val="00FA2D04"/>
    <w:rsid w:val="00FA323C"/>
    <w:rsid w:val="00FA3426"/>
    <w:rsid w:val="00FA3795"/>
    <w:rsid w:val="00FA45CD"/>
    <w:rsid w:val="00FA4697"/>
    <w:rsid w:val="00FA522C"/>
    <w:rsid w:val="00FA5301"/>
    <w:rsid w:val="00FA5CD2"/>
    <w:rsid w:val="00FA6386"/>
    <w:rsid w:val="00FA6666"/>
    <w:rsid w:val="00FA679B"/>
    <w:rsid w:val="00FA69EA"/>
    <w:rsid w:val="00FA6BAA"/>
    <w:rsid w:val="00FA6CEB"/>
    <w:rsid w:val="00FA6ED8"/>
    <w:rsid w:val="00FA6FAF"/>
    <w:rsid w:val="00FA79D7"/>
    <w:rsid w:val="00FB0027"/>
    <w:rsid w:val="00FB027A"/>
    <w:rsid w:val="00FB0B69"/>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955"/>
    <w:rsid w:val="00FC0BB0"/>
    <w:rsid w:val="00FC0F1A"/>
    <w:rsid w:val="00FC0F79"/>
    <w:rsid w:val="00FC15A9"/>
    <w:rsid w:val="00FC1D97"/>
    <w:rsid w:val="00FC2084"/>
    <w:rsid w:val="00FC23E2"/>
    <w:rsid w:val="00FC307B"/>
    <w:rsid w:val="00FC4832"/>
    <w:rsid w:val="00FC4A95"/>
    <w:rsid w:val="00FC5C2B"/>
    <w:rsid w:val="00FC6BEF"/>
    <w:rsid w:val="00FC75AD"/>
    <w:rsid w:val="00FC780B"/>
    <w:rsid w:val="00FD04E2"/>
    <w:rsid w:val="00FD07BA"/>
    <w:rsid w:val="00FD0A80"/>
    <w:rsid w:val="00FD0AD7"/>
    <w:rsid w:val="00FD101F"/>
    <w:rsid w:val="00FD13E7"/>
    <w:rsid w:val="00FD13F9"/>
    <w:rsid w:val="00FD1896"/>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A64"/>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145"/>
    <w:rsid w:val="00FE5456"/>
    <w:rsid w:val="00FE57E9"/>
    <w:rsid w:val="00FE5ECA"/>
    <w:rsid w:val="00FE6639"/>
    <w:rsid w:val="00FE672E"/>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FF5"/>
    <w:rsid w:val="00FF3CD4"/>
    <w:rsid w:val="00FF41EE"/>
    <w:rsid w:val="00FF4A12"/>
    <w:rsid w:val="00FF4CE5"/>
    <w:rsid w:val="00FF645E"/>
    <w:rsid w:val="00FF69E9"/>
    <w:rsid w:val="00FF6A31"/>
    <w:rsid w:val="00FF7016"/>
    <w:rsid w:val="00FF7D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3339BE"/>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6759"/>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76833244">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2722205">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138833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4035537">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23-01-030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nergetika-lj.si/zakonodaja/tehnicne-zahteve-za-graditev-toplot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vec_informacij_ponudniki.x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ED97F-2C8B-431A-8723-634E7460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14504</Words>
  <Characters>82678</Characters>
  <Application>Microsoft Office Word</Application>
  <DocSecurity>0</DocSecurity>
  <Lines>688</Lines>
  <Paragraphs>193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96989</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10</cp:revision>
  <cp:lastPrinted>2023-02-23T07:12:00Z</cp:lastPrinted>
  <dcterms:created xsi:type="dcterms:W3CDTF">2023-07-17T09:23:00Z</dcterms:created>
  <dcterms:modified xsi:type="dcterms:W3CDTF">2023-07-17T11:19:00Z</dcterms:modified>
</cp:coreProperties>
</file>