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2"/>
        <w:gridCol w:w="1241"/>
      </w:tblGrid>
      <w:tr w:rsidR="002216FE" w:rsidRPr="00112425" w14:paraId="6B627E90" w14:textId="77777777" w:rsidTr="004E3A6A"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hideMark/>
          </w:tcPr>
          <w:p w14:paraId="456EF0A0" w14:textId="688B29EA" w:rsidR="002216FE" w:rsidRPr="00112425" w:rsidRDefault="00DF6CF7" w:rsidP="00BA771A">
            <w:pPr>
              <w:keepNext/>
              <w:keepLines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VODOVODNI IN KANALIZACIJSKI MATERIAL</w:t>
            </w:r>
            <w:r w:rsidRPr="0011242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4C120BFB" w14:textId="1301CD2E" w:rsidR="002216FE" w:rsidRPr="00112425" w:rsidRDefault="002216FE" w:rsidP="00DF6CF7">
            <w:pPr>
              <w:keepNext/>
              <w:keepLines/>
              <w:rPr>
                <w:rFonts w:ascii="Tahoma" w:hAnsi="Tahoma" w:cs="Tahoma"/>
                <w:b/>
                <w:i/>
              </w:rPr>
            </w:pPr>
            <w:r w:rsidRPr="00112425">
              <w:rPr>
                <w:rFonts w:ascii="Tahoma" w:hAnsi="Tahoma" w:cs="Tahoma"/>
                <w:b/>
                <w:i/>
              </w:rPr>
              <w:t>Priloga 1</w:t>
            </w:r>
            <w:r w:rsidR="00DF6CF7">
              <w:rPr>
                <w:rFonts w:ascii="Tahoma" w:hAnsi="Tahoma" w:cs="Tahoma"/>
                <w:b/>
                <w:i/>
              </w:rPr>
              <w:t>5</w:t>
            </w:r>
          </w:p>
        </w:tc>
      </w:tr>
    </w:tbl>
    <w:p w14:paraId="3C9E471C" w14:textId="77777777" w:rsidR="00220F7D" w:rsidRPr="00112425" w:rsidRDefault="00220F7D" w:rsidP="00BA771A">
      <w:pPr>
        <w:keepNext/>
        <w:keepLines/>
        <w:rPr>
          <w:rFonts w:ascii="Tahoma" w:hAnsi="Tahoma" w:cs="Tahoma"/>
          <w:sz w:val="16"/>
        </w:rPr>
      </w:pPr>
    </w:p>
    <w:p w14:paraId="1F1ACD1F" w14:textId="1F5833D7" w:rsidR="00220F7D" w:rsidRDefault="00220F7D" w:rsidP="00BA771A">
      <w:pPr>
        <w:keepNext/>
        <w:keepLines/>
        <w:jc w:val="both"/>
        <w:rPr>
          <w:rFonts w:ascii="Tahoma" w:hAnsi="Tahoma" w:cs="Tahoma"/>
        </w:rPr>
      </w:pPr>
      <w:r w:rsidRPr="00112425">
        <w:rPr>
          <w:rFonts w:ascii="Tahoma" w:hAnsi="Tahoma" w:cs="Tahoma"/>
        </w:rPr>
        <w:t xml:space="preserve">Ponudnik mora v prilogi </w:t>
      </w:r>
      <w:r w:rsidR="00DF6CF7">
        <w:rPr>
          <w:rFonts w:ascii="Tahoma" w:hAnsi="Tahoma" w:cs="Tahoma"/>
        </w:rPr>
        <w:t>navesti material, ki ga je upošteval pri pripravi svoje ponudbe.</w:t>
      </w:r>
    </w:p>
    <w:p w14:paraId="15C97905" w14:textId="6D3468B4" w:rsidR="00DF6CF7" w:rsidRDefault="00DF6CF7" w:rsidP="00BA771A">
      <w:pPr>
        <w:keepNext/>
        <w:keepLines/>
        <w:jc w:val="both"/>
        <w:rPr>
          <w:rFonts w:ascii="Tahoma" w:hAnsi="Tahoma" w:cs="Tahoma"/>
        </w:rPr>
      </w:pPr>
    </w:p>
    <w:tbl>
      <w:tblPr>
        <w:tblStyle w:val="Tabelamre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DF6CF7" w:rsidRPr="00DF6CF7" w14:paraId="34BCE9F3" w14:textId="77777777" w:rsidTr="00DF6CF7">
        <w:tc>
          <w:tcPr>
            <w:tcW w:w="4672" w:type="dxa"/>
          </w:tcPr>
          <w:p w14:paraId="621E09F2" w14:textId="2367FD2C" w:rsidR="00DF6CF7" w:rsidRP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postavka</w:t>
            </w:r>
          </w:p>
        </w:tc>
        <w:tc>
          <w:tcPr>
            <w:tcW w:w="4672" w:type="dxa"/>
          </w:tcPr>
          <w:p w14:paraId="35706AC5" w14:textId="2A42A24B" w:rsidR="00DF6CF7" w:rsidRP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  <w:b/>
              </w:rPr>
            </w:pPr>
            <w:r w:rsidRPr="00DF6CF7">
              <w:rPr>
                <w:rFonts w:ascii="Tahoma" w:hAnsi="Tahoma" w:cs="Tahoma"/>
                <w:b/>
              </w:rPr>
              <w:t>proizvajalec/tip</w:t>
            </w:r>
          </w:p>
        </w:tc>
      </w:tr>
      <w:tr w:rsidR="00DF6CF7" w14:paraId="0EAA99C0" w14:textId="77777777" w:rsidTr="00DF6CF7">
        <w:tc>
          <w:tcPr>
            <w:tcW w:w="4672" w:type="dxa"/>
          </w:tcPr>
          <w:p w14:paraId="4E67D5B6" w14:textId="77777777" w:rsidR="00DF6CF7" w:rsidRDefault="00DF6CF7" w:rsidP="00BA771A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  <w:tc>
          <w:tcPr>
            <w:tcW w:w="4672" w:type="dxa"/>
          </w:tcPr>
          <w:p w14:paraId="007E7712" w14:textId="77777777" w:rsidR="00DF6CF7" w:rsidRDefault="00DF6CF7" w:rsidP="00BA771A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</w:tr>
      <w:tr w:rsidR="00DF6CF7" w14:paraId="15685920" w14:textId="77777777" w:rsidTr="00DF6CF7">
        <w:tc>
          <w:tcPr>
            <w:tcW w:w="4672" w:type="dxa"/>
          </w:tcPr>
          <w:p w14:paraId="41D914AC" w14:textId="12299CDC" w:rsidR="00DF6CF7" w:rsidRPr="00DF6CF7" w:rsidRDefault="00DF6CF7" w:rsidP="00BA771A">
            <w:pPr>
              <w:keepNext/>
              <w:keepLines/>
              <w:jc w:val="both"/>
              <w:rPr>
                <w:rFonts w:ascii="Tahoma" w:hAnsi="Tahoma" w:cs="Tahoma"/>
                <w:b/>
              </w:rPr>
            </w:pPr>
            <w:r w:rsidRPr="00DF6CF7">
              <w:rPr>
                <w:rFonts w:ascii="Tahoma" w:hAnsi="Tahoma" w:cs="Tahoma"/>
                <w:b/>
              </w:rPr>
              <w:t>VODOVOD</w:t>
            </w:r>
          </w:p>
        </w:tc>
        <w:tc>
          <w:tcPr>
            <w:tcW w:w="4672" w:type="dxa"/>
          </w:tcPr>
          <w:p w14:paraId="3FFAD91F" w14:textId="77777777" w:rsidR="00DF6CF7" w:rsidRDefault="00DF6CF7" w:rsidP="00BA771A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</w:tr>
      <w:tr w:rsidR="00DF6CF7" w14:paraId="29522DB2" w14:textId="77777777" w:rsidTr="00DF6CF7">
        <w:tc>
          <w:tcPr>
            <w:tcW w:w="4672" w:type="dxa"/>
          </w:tcPr>
          <w:p w14:paraId="5F2FD273" w14:textId="484E4666" w:rsidR="00DF6CF7" w:rsidRDefault="00DF6CF7" w:rsidP="00DF6CF7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DF6CF7">
              <w:rPr>
                <w:rFonts w:ascii="Tahoma" w:hAnsi="Tahoma" w:cs="Tahoma"/>
              </w:rPr>
              <w:t xml:space="preserve">Tlačne cevi z obojko iz nodularne litine (NL), tlačni razred C40; min. PN16, komplet s pripadajočimi obojčnimi tesnili prilagojenimi pogojem vgradnje. Osnovni standardni spoj - npr. STD, Tyton; oz. varovani sidrni neizvlečni spoj - npr. STD-Vi, Tyton-SIT,.. - glede na pogoje vgradnje. Sidrni spoj mora prenesti tlak vsaj 16 bar. </w:t>
            </w:r>
            <w:r>
              <w:rPr>
                <w:rFonts w:ascii="Tahoma" w:hAnsi="Tahoma" w:cs="Tahoma"/>
              </w:rPr>
              <w:t xml:space="preserve"> DN100, DN150</w:t>
            </w:r>
          </w:p>
        </w:tc>
        <w:tc>
          <w:tcPr>
            <w:tcW w:w="4672" w:type="dxa"/>
            <w:vAlign w:val="center"/>
          </w:tcPr>
          <w:p w14:paraId="48A97DF6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DF6CF7" w14:paraId="2748A923" w14:textId="77777777" w:rsidTr="00DF6CF7">
        <w:tc>
          <w:tcPr>
            <w:tcW w:w="4672" w:type="dxa"/>
          </w:tcPr>
          <w:p w14:paraId="50AFCBA5" w14:textId="77777777" w:rsidR="00DF6CF7" w:rsidRDefault="00DF6CF7" w:rsidP="00BA771A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  <w:tc>
          <w:tcPr>
            <w:tcW w:w="4672" w:type="dxa"/>
            <w:vAlign w:val="center"/>
          </w:tcPr>
          <w:p w14:paraId="03246BCF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DF6CF7" w14:paraId="7495D185" w14:textId="77777777" w:rsidTr="00DF6CF7">
        <w:tc>
          <w:tcPr>
            <w:tcW w:w="4672" w:type="dxa"/>
          </w:tcPr>
          <w:p w14:paraId="298D5B64" w14:textId="34B06078" w:rsidR="00DF6CF7" w:rsidRDefault="00DF6CF7" w:rsidP="00DF6CF7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DF6CF7">
              <w:rPr>
                <w:rFonts w:ascii="Tahoma" w:hAnsi="Tahoma" w:cs="Tahoma"/>
              </w:rPr>
              <w:t xml:space="preserve">"Podtalni hidrant PN 10-16 (npr. IMP armature, HAWLE,...). </w:t>
            </w:r>
            <w:r>
              <w:rPr>
                <w:rFonts w:ascii="Tahoma" w:hAnsi="Tahoma" w:cs="Tahoma"/>
              </w:rPr>
              <w:t xml:space="preserve"> </w:t>
            </w:r>
            <w:r w:rsidRPr="00DF6CF7">
              <w:rPr>
                <w:rFonts w:ascii="Tahoma" w:hAnsi="Tahoma" w:cs="Tahoma"/>
              </w:rPr>
              <w:t>Vključno z betonsko podložko cestne kape, cestno kapo s pokrovom iz nodularne litine skladna z DIN 4055 za vgradnjo v povozno površino."</w:t>
            </w:r>
            <w:r>
              <w:rPr>
                <w:rFonts w:ascii="Tahoma" w:hAnsi="Tahoma" w:cs="Tahoma"/>
              </w:rPr>
              <w:t xml:space="preserve">  DN80</w:t>
            </w:r>
          </w:p>
        </w:tc>
        <w:tc>
          <w:tcPr>
            <w:tcW w:w="4672" w:type="dxa"/>
            <w:vAlign w:val="center"/>
          </w:tcPr>
          <w:p w14:paraId="2EF7D43C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DF6CF7" w14:paraId="1ECF7249" w14:textId="77777777" w:rsidTr="00DF6CF7">
        <w:tc>
          <w:tcPr>
            <w:tcW w:w="4672" w:type="dxa"/>
          </w:tcPr>
          <w:p w14:paraId="3293BF59" w14:textId="77777777" w:rsidR="00DF6CF7" w:rsidRDefault="00DF6CF7" w:rsidP="00BA771A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  <w:tc>
          <w:tcPr>
            <w:tcW w:w="4672" w:type="dxa"/>
            <w:vAlign w:val="center"/>
          </w:tcPr>
          <w:p w14:paraId="69207FB0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DF6CF7" w14:paraId="6F486DAE" w14:textId="77777777" w:rsidTr="00DF6CF7">
        <w:tc>
          <w:tcPr>
            <w:tcW w:w="4672" w:type="dxa"/>
          </w:tcPr>
          <w:p w14:paraId="755685D7" w14:textId="77777777" w:rsidR="00DF6CF7" w:rsidRPr="00DF6CF7" w:rsidRDefault="00DF6CF7" w:rsidP="00DF6CF7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DF6CF7">
              <w:rPr>
                <w:rFonts w:ascii="Tahoma" w:hAnsi="Tahoma" w:cs="Tahoma"/>
              </w:rPr>
              <w:t xml:space="preserve">"Podtalni hidrant PN 10-16 s prostim pretokom - uporaba kot blatnik, s pripadajočim montažnim PP drenažnim elementom (npr. Hawle 490F+Z). </w:t>
            </w:r>
          </w:p>
          <w:p w14:paraId="17600ADA" w14:textId="1B4FB1D3" w:rsidR="00DF6CF7" w:rsidRDefault="00DF6CF7" w:rsidP="00DF6CF7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DF6CF7">
              <w:rPr>
                <w:rFonts w:ascii="Tahoma" w:hAnsi="Tahoma" w:cs="Tahoma"/>
              </w:rPr>
              <w:t>Vključno z betonsko podložko cestne kape, cestno kapo in pokrovom iz nodularne litine skladna z DIN 4055 za vgradnjo v povozno površino."</w:t>
            </w:r>
            <w:r>
              <w:rPr>
                <w:rFonts w:ascii="Tahoma" w:hAnsi="Tahoma" w:cs="Tahoma"/>
              </w:rPr>
              <w:t xml:space="preserve">  DN80</w:t>
            </w:r>
          </w:p>
        </w:tc>
        <w:tc>
          <w:tcPr>
            <w:tcW w:w="4672" w:type="dxa"/>
            <w:vAlign w:val="center"/>
          </w:tcPr>
          <w:p w14:paraId="5A8D06BD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DF6CF7" w14:paraId="69BD0721" w14:textId="77777777" w:rsidTr="00DF6CF7">
        <w:tc>
          <w:tcPr>
            <w:tcW w:w="4672" w:type="dxa"/>
          </w:tcPr>
          <w:p w14:paraId="79306403" w14:textId="77777777" w:rsidR="00DF6CF7" w:rsidRPr="00DF6CF7" w:rsidRDefault="00DF6CF7" w:rsidP="00DF6CF7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  <w:tc>
          <w:tcPr>
            <w:tcW w:w="4672" w:type="dxa"/>
            <w:vAlign w:val="center"/>
          </w:tcPr>
          <w:p w14:paraId="5079BFB9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DF6CF7" w14:paraId="493824C8" w14:textId="77777777" w:rsidTr="00DF6CF7">
        <w:tc>
          <w:tcPr>
            <w:tcW w:w="4672" w:type="dxa"/>
          </w:tcPr>
          <w:p w14:paraId="52F2D810" w14:textId="47725209" w:rsidR="00DF6CF7" w:rsidRPr="007C6E6C" w:rsidRDefault="00DF6CF7" w:rsidP="00DF6CF7">
            <w:pPr>
              <w:keepNext/>
              <w:keepLines/>
              <w:jc w:val="both"/>
              <w:rPr>
                <w:rFonts w:ascii="Tahoma" w:hAnsi="Tahoma" w:cs="Tahoma"/>
                <w:b/>
              </w:rPr>
            </w:pPr>
            <w:r w:rsidRPr="007C6E6C">
              <w:rPr>
                <w:rFonts w:ascii="Tahoma" w:hAnsi="Tahoma" w:cs="Tahoma"/>
                <w:b/>
              </w:rPr>
              <w:t>KANALIZACIJA</w:t>
            </w:r>
          </w:p>
        </w:tc>
        <w:tc>
          <w:tcPr>
            <w:tcW w:w="4672" w:type="dxa"/>
            <w:vAlign w:val="center"/>
          </w:tcPr>
          <w:p w14:paraId="4957D2A0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DF6CF7" w14:paraId="60DB19E4" w14:textId="77777777" w:rsidTr="00DF6CF7">
        <w:tc>
          <w:tcPr>
            <w:tcW w:w="4672" w:type="dxa"/>
          </w:tcPr>
          <w:p w14:paraId="697EC9FB" w14:textId="488A6C77" w:rsidR="00DF6CF7" w:rsidRDefault="007C6E6C" w:rsidP="007C6E6C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7C6E6C">
              <w:rPr>
                <w:rFonts w:ascii="Tahoma" w:hAnsi="Tahoma" w:cs="Tahoma"/>
              </w:rPr>
              <w:t xml:space="preserve">cevi DN 250 mm iz armiranega poliestra (GRP) izdelane po SIST EN 14364: 2013, nazivne togosti SN 10.000 N/m2, kompletno z potrebnimi spojkami. Cev ima na eni strani montirano spojko iz poliestra z EPDM tesnilom. Spoj (tesnilo) mora biti zaradi zagotovitve kvalitete spoja preizkušen skupaj s cevmi (certifikat). Notranji zaščitni sloj cevi iz čistega poliestra, brez polnila in ojačitve, mora imeti minimalno debelino 1,0 mm s ciljem doseganja tesnosti, kemijske in abrazijske obstojnosti in odpornosti na obrus pri visokotlačnem čiščenju. </w:t>
            </w:r>
          </w:p>
        </w:tc>
        <w:tc>
          <w:tcPr>
            <w:tcW w:w="4672" w:type="dxa"/>
            <w:vAlign w:val="center"/>
          </w:tcPr>
          <w:p w14:paraId="401781CB" w14:textId="77777777" w:rsidR="00DF6CF7" w:rsidRDefault="00DF6CF7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7C6E6C" w14:paraId="5ADBED1B" w14:textId="77777777" w:rsidTr="00DF6CF7">
        <w:tc>
          <w:tcPr>
            <w:tcW w:w="4672" w:type="dxa"/>
          </w:tcPr>
          <w:p w14:paraId="3C21089A" w14:textId="77777777" w:rsidR="007C6E6C" w:rsidRPr="007C6E6C" w:rsidRDefault="007C6E6C" w:rsidP="007C6E6C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  <w:tc>
          <w:tcPr>
            <w:tcW w:w="4672" w:type="dxa"/>
            <w:vAlign w:val="center"/>
          </w:tcPr>
          <w:p w14:paraId="5A53C5E6" w14:textId="77777777" w:rsidR="007C6E6C" w:rsidRDefault="007C6E6C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7C6E6C" w14:paraId="6BF6F7FF" w14:textId="77777777" w:rsidTr="00DF6CF7">
        <w:tc>
          <w:tcPr>
            <w:tcW w:w="4672" w:type="dxa"/>
          </w:tcPr>
          <w:p w14:paraId="12375C92" w14:textId="75D72ECB" w:rsidR="007C6E6C" w:rsidRPr="007C6E6C" w:rsidRDefault="007C6E6C" w:rsidP="007C6E6C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7C6E6C">
              <w:rPr>
                <w:rFonts w:ascii="Tahoma" w:hAnsi="Tahoma" w:cs="Tahoma"/>
              </w:rPr>
              <w:t>revizijski jašk</w:t>
            </w:r>
            <w:r>
              <w:rPr>
                <w:rFonts w:ascii="Tahoma" w:hAnsi="Tahoma" w:cs="Tahoma"/>
              </w:rPr>
              <w:t>i</w:t>
            </w:r>
            <w:r w:rsidRPr="007C6E6C">
              <w:rPr>
                <w:rFonts w:ascii="Tahoma" w:hAnsi="Tahoma" w:cs="Tahoma"/>
              </w:rPr>
              <w:t xml:space="preserve"> iz armiranega poliestra po SIST EN 14364, min. SN 5.000 N/m2, komplet z izdelano muldo in priključnimi cevmi (vtok, </w:t>
            </w:r>
            <w:r>
              <w:rPr>
                <w:rFonts w:ascii="Tahoma" w:hAnsi="Tahoma" w:cs="Tahoma"/>
              </w:rPr>
              <w:t>i</w:t>
            </w:r>
            <w:r w:rsidRPr="007C6E6C">
              <w:rPr>
                <w:rFonts w:ascii="Tahoma" w:hAnsi="Tahoma" w:cs="Tahoma"/>
              </w:rPr>
              <w:t>ztok).  Minimalna debelina sten revizijskega jaška je 15mm. Jaški morajo biti izdelani po enaki tehnologiji kot kanalizacijske cevi. Vgradnja po detajlu.</w:t>
            </w:r>
            <w:bookmarkStart w:id="0" w:name="_GoBack"/>
            <w:bookmarkEnd w:id="0"/>
          </w:p>
        </w:tc>
        <w:tc>
          <w:tcPr>
            <w:tcW w:w="4672" w:type="dxa"/>
            <w:vAlign w:val="center"/>
          </w:tcPr>
          <w:p w14:paraId="70E713FE" w14:textId="77777777" w:rsidR="007C6E6C" w:rsidRDefault="007C6E6C" w:rsidP="00DF6CF7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</w:tbl>
    <w:p w14:paraId="0EA1A636" w14:textId="77777777" w:rsidR="00DF6CF7" w:rsidRPr="00112425" w:rsidRDefault="00DF6CF7" w:rsidP="00BA771A">
      <w:pPr>
        <w:keepNext/>
        <w:keepLines/>
        <w:jc w:val="both"/>
        <w:rPr>
          <w:rFonts w:ascii="Tahoma" w:hAnsi="Tahoma" w:cs="Tahoma"/>
        </w:rPr>
      </w:pPr>
    </w:p>
    <w:p w14:paraId="623BF0D5" w14:textId="77777777" w:rsidR="00220F7D" w:rsidRPr="00112425" w:rsidRDefault="00220F7D" w:rsidP="00BA771A">
      <w:pPr>
        <w:keepNext/>
        <w:keepLines/>
      </w:pPr>
    </w:p>
    <w:p w14:paraId="716AB721" w14:textId="3DD3D9F6" w:rsidR="00220F7D" w:rsidRPr="00112425" w:rsidRDefault="00220F7D" w:rsidP="00DF6CF7">
      <w:pPr>
        <w:keepNext/>
        <w:keepLines/>
        <w:ind w:left="720"/>
        <w:jc w:val="both"/>
        <w:rPr>
          <w:rFonts w:ascii="Tahoma" w:hAnsi="Tahoma" w:cs="Tahoma"/>
        </w:rPr>
      </w:pPr>
    </w:p>
    <w:sectPr w:rsidR="00220F7D" w:rsidRPr="00112425" w:rsidSect="00FE6940">
      <w:headerReference w:type="default" r:id="rId8"/>
      <w:headerReference w:type="first" r:id="rId9"/>
      <w:footerReference w:type="first" r:id="rId10"/>
      <w:pgSz w:w="11906" w:h="16838" w:code="9"/>
      <w:pgMar w:top="709" w:right="1276" w:bottom="1474" w:left="1276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B76F0" w14:textId="77777777" w:rsidR="00DF6CF7" w:rsidRDefault="00DF6CF7">
      <w:r>
        <w:separator/>
      </w:r>
    </w:p>
  </w:endnote>
  <w:endnote w:type="continuationSeparator" w:id="0">
    <w:p w14:paraId="7CE5A32C" w14:textId="77777777" w:rsidR="00DF6CF7" w:rsidRDefault="00DF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haroni">
    <w:charset w:val="B1"/>
    <w:family w:val="auto"/>
    <w:pitch w:val="variable"/>
    <w:sig w:usb0="00000801" w:usb1="00000000" w:usb2="00000000" w:usb3="00000000" w:csb0="0000002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1D450" w14:textId="77777777" w:rsidR="00DF6CF7" w:rsidRDefault="00DF6CF7" w:rsidP="0073769E">
    <w:pPr>
      <w:pStyle w:val="Noga"/>
      <w:ind w:right="-1134"/>
      <w:jc w:val="right"/>
    </w:pPr>
    <w:r>
      <w:rPr>
        <w:noProof/>
        <w:lang w:val="sl-SI"/>
      </w:rPr>
      <w:drawing>
        <wp:inline distT="0" distB="0" distL="0" distR="0" wp14:anchorId="547DD6B0" wp14:editId="7AA20AA8">
          <wp:extent cx="3791585" cy="33655"/>
          <wp:effectExtent l="0" t="0" r="0" b="4445"/>
          <wp:docPr id="9" name="Slika 9" descr="dopis_nog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opis_nog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158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EACA31" w14:textId="77777777" w:rsidR="00DF6CF7" w:rsidRDefault="00DF6CF7" w:rsidP="0073769E">
    <w:pPr>
      <w:pStyle w:val="Noga"/>
      <w:jc w:val="center"/>
      <w:rPr>
        <w:sz w:val="16"/>
        <w:szCs w:val="16"/>
      </w:rPr>
    </w:pPr>
  </w:p>
  <w:p w14:paraId="075B9E6F" w14:textId="77777777" w:rsidR="00DF6CF7" w:rsidRDefault="00DF6CF7" w:rsidP="0073769E">
    <w:pPr>
      <w:pStyle w:val="Noga"/>
      <w:jc w:val="center"/>
      <w:rPr>
        <w:sz w:val="16"/>
        <w:szCs w:val="16"/>
      </w:rPr>
    </w:pPr>
    <w:r w:rsidRPr="00394716">
      <w:rPr>
        <w:sz w:val="16"/>
        <w:szCs w:val="16"/>
      </w:rPr>
      <w:fldChar w:fldCharType="begin"/>
    </w:r>
    <w:r w:rsidRPr="00394716">
      <w:rPr>
        <w:sz w:val="16"/>
        <w:szCs w:val="16"/>
      </w:rPr>
      <w:instrText xml:space="preserve"> PAGE   \* MERGEFORMAT </w:instrText>
    </w:r>
    <w:r w:rsidRPr="00394716">
      <w:rPr>
        <w:sz w:val="16"/>
        <w:szCs w:val="16"/>
      </w:rPr>
      <w:fldChar w:fldCharType="separate"/>
    </w:r>
    <w:r>
      <w:rPr>
        <w:noProof/>
        <w:sz w:val="16"/>
        <w:szCs w:val="16"/>
      </w:rPr>
      <w:t>32</w:t>
    </w:r>
    <w:r w:rsidRPr="00394716">
      <w:rPr>
        <w:sz w:val="16"/>
        <w:szCs w:val="16"/>
      </w:rPr>
      <w:fldChar w:fldCharType="end"/>
    </w:r>
  </w:p>
  <w:p w14:paraId="60D9B9A0" w14:textId="77777777" w:rsidR="00DF6CF7" w:rsidRDefault="00DF6CF7" w:rsidP="00D50242">
    <w:pPr>
      <w:pStyle w:val="Noga"/>
      <w:tabs>
        <w:tab w:val="clear" w:pos="4536"/>
        <w:tab w:val="clear" w:pos="9072"/>
        <w:tab w:val="center" w:pos="4395"/>
      </w:tabs>
      <w:jc w:val="right"/>
      <w:rPr>
        <w:rFonts w:ascii="Tahoma" w:hAnsi="Tahoma" w:cs="Tahoma"/>
        <w:snapToGrid w:val="0"/>
        <w:sz w:val="18"/>
        <w:szCs w:val="18"/>
      </w:rPr>
    </w:pPr>
    <w:r>
      <w:rPr>
        <w:rFonts w:ascii="Tahoma" w:hAnsi="Tahoma" w:cs="Tahoma"/>
        <w:snapToGrid w:val="0"/>
        <w:sz w:val="18"/>
        <w:szCs w:val="18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1EE5" w14:textId="77777777" w:rsidR="00DF6CF7" w:rsidRDefault="00DF6CF7">
      <w:r>
        <w:separator/>
      </w:r>
    </w:p>
  </w:footnote>
  <w:footnote w:type="continuationSeparator" w:id="0">
    <w:p w14:paraId="63B3CB1D" w14:textId="77777777" w:rsidR="00DF6CF7" w:rsidRDefault="00DF6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A5372" w14:textId="77777777" w:rsidR="00DF6CF7" w:rsidRDefault="00DF6CF7" w:rsidP="009670F5">
    <w:pPr>
      <w:pStyle w:val="Glava"/>
      <w:jc w:val="center"/>
    </w:pPr>
    <w:r>
      <w:rPr>
        <w:noProof/>
        <w:lang w:val="sl-SI"/>
      </w:rPr>
      <w:drawing>
        <wp:inline distT="0" distB="0" distL="0" distR="0" wp14:anchorId="53EADBC3" wp14:editId="73FD9CCE">
          <wp:extent cx="825500" cy="613410"/>
          <wp:effectExtent l="0" t="0" r="0" b="0"/>
          <wp:docPr id="4" name="Slika 4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opis_glav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0302D" w14:textId="77777777" w:rsidR="00DF6CF7" w:rsidRPr="00667509" w:rsidRDefault="00DF6CF7" w:rsidP="009670F5">
    <w:pPr>
      <w:pStyle w:val="Glava"/>
      <w:jc w:val="center"/>
      <w:rPr>
        <w:rFonts w:ascii="Tahoma" w:hAnsi="Tahoma" w:cs="Tahoma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10106" w14:textId="77777777" w:rsidR="00DF6CF7" w:rsidRDefault="00DF6CF7" w:rsidP="000C1E30">
    <w:pPr>
      <w:pStyle w:val="Glava"/>
      <w:jc w:val="center"/>
    </w:pPr>
    <w:r>
      <w:rPr>
        <w:noProof/>
        <w:lang w:val="sl-SI"/>
      </w:rPr>
      <w:drawing>
        <wp:inline distT="0" distB="0" distL="0" distR="0" wp14:anchorId="63758A4A" wp14:editId="2F4711AD">
          <wp:extent cx="825500" cy="613410"/>
          <wp:effectExtent l="0" t="0" r="0" b="0"/>
          <wp:docPr id="8" name="Slika 8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opis_glav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122CB" w14:textId="77777777" w:rsidR="00DF6CF7" w:rsidRDefault="00DF6CF7" w:rsidP="009670F5">
    <w:pPr>
      <w:pStyle w:val="Glava"/>
      <w:spacing w:after="120"/>
      <w:jc w:val="center"/>
    </w:pPr>
  </w:p>
  <w:p w14:paraId="51207088" w14:textId="77777777" w:rsidR="00DF6CF7" w:rsidRPr="00001A3E" w:rsidRDefault="00DF6CF7" w:rsidP="009670F5">
    <w:pPr>
      <w:pStyle w:val="Glava"/>
      <w:spacing w:after="12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―"/>
      <w:lvlJc w:val="left"/>
      <w:pPr>
        <w:tabs>
          <w:tab w:val="num" w:pos="0"/>
        </w:tabs>
        <w:ind w:left="0" w:firstLine="0"/>
      </w:pPr>
      <w:rPr>
        <w:rFonts w:ascii="Aharoni" w:hAnsi="Aharoni" w:cs="Times New Roman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0"/>
        </w:tabs>
      </w:pPr>
      <w:rPr>
        <w:rFonts w:ascii="StarSymbol" w:hAnsi="StarSymbol" w:cs="Times New Roman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000"/>
      <w:numFmt w:val="bullet"/>
      <w:lvlText w:val="-"/>
      <w:lvlJc w:val="left"/>
      <w:pPr>
        <w:tabs>
          <w:tab w:val="num" w:pos="350"/>
        </w:tabs>
      </w:pPr>
      <w:rPr>
        <w:rFonts w:ascii="Arial" w:hAnsi="Arial"/>
      </w:rPr>
    </w:lvl>
  </w:abstractNum>
  <w:abstractNum w:abstractNumId="3" w15:restartNumberingAfterBreak="0">
    <w:nsid w:val="00000037"/>
    <w:multiLevelType w:val="multilevel"/>
    <w:tmpl w:val="00000037"/>
    <w:name w:val="WW8Num6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(W1)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38"/>
    <w:multiLevelType w:val="multilevel"/>
    <w:tmpl w:val="00000038"/>
    <w:name w:val="WW8Num6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(W1)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2A82284"/>
    <w:multiLevelType w:val="hybridMultilevel"/>
    <w:tmpl w:val="0A5005CE"/>
    <w:lvl w:ilvl="0" w:tplc="1A4C288C">
      <w:numFmt w:val="bullet"/>
      <w:lvlText w:val="-"/>
      <w:lvlJc w:val="left"/>
      <w:pPr>
        <w:ind w:left="1065" w:hanging="705"/>
      </w:pPr>
      <w:rPr>
        <w:rFonts w:ascii="Tahoma" w:eastAsia="Frutiger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A37257"/>
    <w:multiLevelType w:val="multilevel"/>
    <w:tmpl w:val="03229D14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08D2087F"/>
    <w:multiLevelType w:val="hybridMultilevel"/>
    <w:tmpl w:val="1288641E"/>
    <w:lvl w:ilvl="0" w:tplc="4C94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096173"/>
    <w:multiLevelType w:val="hybridMultilevel"/>
    <w:tmpl w:val="EA267A24"/>
    <w:lvl w:ilvl="0" w:tplc="421C88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853692"/>
    <w:multiLevelType w:val="hybridMultilevel"/>
    <w:tmpl w:val="05828AD4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DB232A"/>
    <w:multiLevelType w:val="multilevel"/>
    <w:tmpl w:val="48E87720"/>
    <w:lvl w:ilvl="0">
      <w:start w:val="1"/>
      <w:numFmt w:val="decimal"/>
      <w:pStyle w:val="DOU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DOU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ADE220A"/>
    <w:multiLevelType w:val="hybridMultilevel"/>
    <w:tmpl w:val="5A340B1C"/>
    <w:lvl w:ilvl="0" w:tplc="54A257A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ahoma" w:hAnsi="Tahoma" w:cs="Tahoma" w:hint="default"/>
      </w:rPr>
    </w:lvl>
    <w:lvl w:ilvl="1" w:tplc="299221F4">
      <w:start w:val="3"/>
      <w:numFmt w:val="bullet"/>
      <w:lvlText w:val="-"/>
      <w:lvlJc w:val="left"/>
      <w:pPr>
        <w:tabs>
          <w:tab w:val="num" w:pos="1287"/>
        </w:tabs>
        <w:ind w:left="1287" w:hanging="207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1A4550"/>
    <w:multiLevelType w:val="hybridMultilevel"/>
    <w:tmpl w:val="C8AC2630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6944AC2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3F3F62"/>
    <w:multiLevelType w:val="hybridMultilevel"/>
    <w:tmpl w:val="BA1A26CA"/>
    <w:lvl w:ilvl="0" w:tplc="6B3C36DA">
      <w:start w:val="1000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6D3C89"/>
    <w:multiLevelType w:val="hybridMultilevel"/>
    <w:tmpl w:val="3FBC9824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206C90"/>
    <w:multiLevelType w:val="hybridMultilevel"/>
    <w:tmpl w:val="FF0C0EAC"/>
    <w:lvl w:ilvl="0" w:tplc="EC505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CD1C14"/>
    <w:multiLevelType w:val="hybridMultilevel"/>
    <w:tmpl w:val="9F169482"/>
    <w:lvl w:ilvl="0" w:tplc="927AEA3C">
      <w:start w:val="6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C766B6"/>
    <w:multiLevelType w:val="hybridMultilevel"/>
    <w:tmpl w:val="EA267A24"/>
    <w:lvl w:ilvl="0" w:tplc="421C88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E7472"/>
    <w:multiLevelType w:val="hybridMultilevel"/>
    <w:tmpl w:val="5E6CE8E4"/>
    <w:lvl w:ilvl="0" w:tplc="0C3CA12E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A67F5A"/>
    <w:multiLevelType w:val="multilevel"/>
    <w:tmpl w:val="03229D14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1" w15:restartNumberingAfterBreak="0">
    <w:nsid w:val="20116F4F"/>
    <w:multiLevelType w:val="multilevel"/>
    <w:tmpl w:val="A19C6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2" w15:restartNumberingAfterBreak="0">
    <w:nsid w:val="22141FA8"/>
    <w:multiLevelType w:val="hybridMultilevel"/>
    <w:tmpl w:val="31B08F32"/>
    <w:lvl w:ilvl="0" w:tplc="2C5C1DF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ahoma" w:eastAsia="Times New Roman" w:hAnsi="Tahoma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D505BA"/>
    <w:multiLevelType w:val="hybridMultilevel"/>
    <w:tmpl w:val="8BB41AB4"/>
    <w:lvl w:ilvl="0" w:tplc="61B8312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D0431B"/>
    <w:multiLevelType w:val="hybridMultilevel"/>
    <w:tmpl w:val="798ECC5C"/>
    <w:lvl w:ilvl="0" w:tplc="F2FE9BDC">
      <w:start w:val="1"/>
      <w:numFmt w:val="bullet"/>
      <w:lvlText w:val=""/>
      <w:lvlJc w:val="left"/>
      <w:pPr>
        <w:tabs>
          <w:tab w:val="num" w:pos="1077"/>
        </w:tabs>
        <w:ind w:left="1077" w:hanging="170"/>
      </w:pPr>
      <w:rPr>
        <w:rFonts w:ascii="Symbol" w:hAnsi="Symbol" w:hint="default"/>
      </w:rPr>
    </w:lvl>
    <w:lvl w:ilvl="1" w:tplc="6BD64932">
      <w:start w:val="1"/>
      <w:numFmt w:val="bullet"/>
      <w:lvlText w:val=""/>
      <w:lvlJc w:val="left"/>
      <w:pPr>
        <w:tabs>
          <w:tab w:val="num" w:pos="1365"/>
        </w:tabs>
        <w:ind w:left="1365" w:hanging="285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F172FD"/>
    <w:multiLevelType w:val="hybridMultilevel"/>
    <w:tmpl w:val="AF82B836"/>
    <w:lvl w:ilvl="0" w:tplc="1A4C288C">
      <w:numFmt w:val="bullet"/>
      <w:lvlText w:val="-"/>
      <w:lvlJc w:val="left"/>
      <w:pPr>
        <w:ind w:left="1065" w:hanging="705"/>
      </w:pPr>
      <w:rPr>
        <w:rFonts w:ascii="Tahoma" w:eastAsia="Frutiger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7F131B"/>
    <w:multiLevelType w:val="hybridMultilevel"/>
    <w:tmpl w:val="FF0C0EAC"/>
    <w:lvl w:ilvl="0" w:tplc="EC505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FD2EE5"/>
    <w:multiLevelType w:val="singleLevel"/>
    <w:tmpl w:val="704A57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45F5A10"/>
    <w:multiLevelType w:val="hybridMultilevel"/>
    <w:tmpl w:val="3894ED9C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1B1B8D"/>
    <w:multiLevelType w:val="hybridMultilevel"/>
    <w:tmpl w:val="359AE694"/>
    <w:lvl w:ilvl="0" w:tplc="1A4C288C">
      <w:numFmt w:val="bullet"/>
      <w:lvlText w:val="-"/>
      <w:lvlJc w:val="left"/>
      <w:pPr>
        <w:ind w:left="1065" w:hanging="705"/>
      </w:pPr>
      <w:rPr>
        <w:rFonts w:ascii="Tahoma" w:eastAsia="Frutiger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3D7666"/>
    <w:multiLevelType w:val="hybridMultilevel"/>
    <w:tmpl w:val="D046C4B6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893A87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BC59C7"/>
    <w:multiLevelType w:val="hybridMultilevel"/>
    <w:tmpl w:val="6ADE20FA"/>
    <w:lvl w:ilvl="0" w:tplc="802CB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0712AB"/>
    <w:multiLevelType w:val="hybridMultilevel"/>
    <w:tmpl w:val="56EAA10A"/>
    <w:lvl w:ilvl="0" w:tplc="B0C622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9327378"/>
    <w:multiLevelType w:val="hybridMultilevel"/>
    <w:tmpl w:val="1B34EDBE"/>
    <w:lvl w:ilvl="0" w:tplc="6B3C36DA">
      <w:start w:val="1000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D61303"/>
    <w:multiLevelType w:val="singleLevel"/>
    <w:tmpl w:val="D340D2A4"/>
    <w:lvl w:ilvl="0">
      <w:start w:val="1"/>
      <w:numFmt w:val="decimal"/>
      <w:lvlText w:val="%1."/>
      <w:lvlJc w:val="left"/>
      <w:pPr>
        <w:tabs>
          <w:tab w:val="num" w:pos="360"/>
        </w:tabs>
        <w:ind w:left="454" w:hanging="454"/>
      </w:pPr>
      <w:rPr>
        <w:rFonts w:hint="default"/>
      </w:rPr>
    </w:lvl>
  </w:abstractNum>
  <w:abstractNum w:abstractNumId="36" w15:restartNumberingAfterBreak="0">
    <w:nsid w:val="3FA02F15"/>
    <w:multiLevelType w:val="hybridMultilevel"/>
    <w:tmpl w:val="4CE2DCA4"/>
    <w:lvl w:ilvl="0" w:tplc="0424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7" w15:restartNumberingAfterBreak="0">
    <w:nsid w:val="409A23A7"/>
    <w:multiLevelType w:val="hybridMultilevel"/>
    <w:tmpl w:val="A4E0ABA0"/>
    <w:lvl w:ilvl="0" w:tplc="1A4C288C">
      <w:numFmt w:val="bullet"/>
      <w:lvlText w:val="-"/>
      <w:lvlJc w:val="left"/>
      <w:pPr>
        <w:ind w:left="1065" w:hanging="705"/>
      </w:pPr>
      <w:rPr>
        <w:rFonts w:ascii="Tahoma" w:eastAsia="Frutiger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D02F1C"/>
    <w:multiLevelType w:val="hybridMultilevel"/>
    <w:tmpl w:val="2E42DEC4"/>
    <w:lvl w:ilvl="0" w:tplc="32262180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C632079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1480BFD0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1E106F6"/>
    <w:multiLevelType w:val="hybridMultilevel"/>
    <w:tmpl w:val="79A4F844"/>
    <w:lvl w:ilvl="0" w:tplc="B3CC4D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44D90E1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45452F7B"/>
    <w:multiLevelType w:val="singleLevel"/>
    <w:tmpl w:val="9D8C90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47A83FE0"/>
    <w:multiLevelType w:val="hybridMultilevel"/>
    <w:tmpl w:val="82D6B1D0"/>
    <w:lvl w:ilvl="0" w:tplc="669278AE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D2132FF"/>
    <w:multiLevelType w:val="multilevel"/>
    <w:tmpl w:val="03229D14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4" w15:restartNumberingAfterBreak="0">
    <w:nsid w:val="51B43746"/>
    <w:multiLevelType w:val="hybridMultilevel"/>
    <w:tmpl w:val="657A9A0E"/>
    <w:lvl w:ilvl="0" w:tplc="0C021464">
      <w:start w:val="1"/>
      <w:numFmt w:val="bullet"/>
      <w:lvlText w:val=""/>
      <w:lvlJc w:val="left"/>
      <w:pPr>
        <w:ind w:left="780" w:hanging="360"/>
      </w:pPr>
      <w:rPr>
        <w:rFonts w:ascii="Symbol" w:hAnsi="Symbol" w:hint="default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568276F2"/>
    <w:multiLevelType w:val="hybridMultilevel"/>
    <w:tmpl w:val="63AC371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ED0AA3"/>
    <w:multiLevelType w:val="hybridMultilevel"/>
    <w:tmpl w:val="4BA6A658"/>
    <w:lvl w:ilvl="0" w:tplc="0C02146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F474E3"/>
    <w:multiLevelType w:val="singleLevel"/>
    <w:tmpl w:val="D340D2A4"/>
    <w:lvl w:ilvl="0">
      <w:start w:val="1"/>
      <w:numFmt w:val="decimal"/>
      <w:lvlText w:val="%1."/>
      <w:lvlJc w:val="left"/>
      <w:pPr>
        <w:tabs>
          <w:tab w:val="num" w:pos="360"/>
        </w:tabs>
        <w:ind w:left="454" w:hanging="454"/>
      </w:pPr>
      <w:rPr>
        <w:rFonts w:hint="default"/>
      </w:rPr>
    </w:lvl>
  </w:abstractNum>
  <w:abstractNum w:abstractNumId="48" w15:restartNumberingAfterBreak="0">
    <w:nsid w:val="5ABA4CFA"/>
    <w:multiLevelType w:val="hybridMultilevel"/>
    <w:tmpl w:val="14649134"/>
    <w:lvl w:ilvl="0" w:tplc="61649596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517F78"/>
    <w:multiLevelType w:val="hybridMultilevel"/>
    <w:tmpl w:val="DED069EE"/>
    <w:lvl w:ilvl="0" w:tplc="4062670C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4905AD"/>
    <w:multiLevelType w:val="multilevel"/>
    <w:tmpl w:val="03229D14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51" w15:restartNumberingAfterBreak="0">
    <w:nsid w:val="616E09AF"/>
    <w:multiLevelType w:val="hybridMultilevel"/>
    <w:tmpl w:val="CE1CBA8E"/>
    <w:lvl w:ilvl="0" w:tplc="56AC9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927C2B"/>
    <w:multiLevelType w:val="hybridMultilevel"/>
    <w:tmpl w:val="ED4AEEEA"/>
    <w:lvl w:ilvl="0" w:tplc="8A3A7A66">
      <w:start w:val="1"/>
      <w:numFmt w:val="upperRoman"/>
      <w:lvlText w:val="%1."/>
      <w:lvlJc w:val="left"/>
      <w:pPr>
        <w:tabs>
          <w:tab w:val="num" w:pos="794"/>
        </w:tabs>
        <w:ind w:left="737" w:hanging="397"/>
      </w:pPr>
      <w:rPr>
        <w:rFonts w:hint="default"/>
      </w:rPr>
    </w:lvl>
    <w:lvl w:ilvl="1" w:tplc="4062670C">
      <w:start w:val="10"/>
      <w:numFmt w:val="bullet"/>
      <w:lvlText w:val="-"/>
      <w:lvlJc w:val="left"/>
      <w:pPr>
        <w:tabs>
          <w:tab w:val="num" w:pos="1800"/>
        </w:tabs>
        <w:ind w:left="1797" w:hanging="357"/>
      </w:pPr>
      <w:rPr>
        <w:rFonts w:hint="default"/>
      </w:rPr>
    </w:lvl>
    <w:lvl w:ilvl="2" w:tplc="1E723D4C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766853EA"/>
    <w:multiLevelType w:val="multilevel"/>
    <w:tmpl w:val="182A48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4" w15:restartNumberingAfterBreak="0">
    <w:nsid w:val="77135C6D"/>
    <w:multiLevelType w:val="hybridMultilevel"/>
    <w:tmpl w:val="199609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BB23FD"/>
    <w:multiLevelType w:val="hybridMultilevel"/>
    <w:tmpl w:val="9CF4DCD8"/>
    <w:lvl w:ilvl="0" w:tplc="00000009">
      <w:numFmt w:val="bullet"/>
      <w:lvlText w:val="-"/>
      <w:lvlJc w:val="left"/>
      <w:pPr>
        <w:ind w:left="720" w:hanging="360"/>
      </w:pPr>
      <w:rPr>
        <w:rFonts w:ascii="StarSymbol" w:hAnsi="StarSymbol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32837"/>
    <w:multiLevelType w:val="hybridMultilevel"/>
    <w:tmpl w:val="6CBA7FFE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19024A"/>
    <w:multiLevelType w:val="hybridMultilevel"/>
    <w:tmpl w:val="175C8E56"/>
    <w:lvl w:ilvl="0" w:tplc="1A4C288C">
      <w:numFmt w:val="bullet"/>
      <w:lvlText w:val="-"/>
      <w:lvlJc w:val="left"/>
      <w:pPr>
        <w:ind w:left="1065" w:hanging="705"/>
      </w:pPr>
      <w:rPr>
        <w:rFonts w:ascii="Tahoma" w:eastAsia="Frutiger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554D19"/>
    <w:multiLevelType w:val="hybridMultilevel"/>
    <w:tmpl w:val="E1540E62"/>
    <w:lvl w:ilvl="0" w:tplc="1A4C288C">
      <w:numFmt w:val="bullet"/>
      <w:lvlText w:val="-"/>
      <w:lvlJc w:val="left"/>
      <w:pPr>
        <w:ind w:left="1272" w:hanging="705"/>
      </w:pPr>
      <w:rPr>
        <w:rFonts w:ascii="Tahoma" w:eastAsia="Frutiger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9" w15:restartNumberingAfterBreak="0">
    <w:nsid w:val="7BCD427B"/>
    <w:multiLevelType w:val="hybridMultilevel"/>
    <w:tmpl w:val="44DC129A"/>
    <w:lvl w:ilvl="0" w:tplc="FFFFFFFF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43110"/>
    <w:multiLevelType w:val="multilevel"/>
    <w:tmpl w:val="182A48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41"/>
  </w:num>
  <w:num w:numId="4">
    <w:abstractNumId w:val="32"/>
  </w:num>
  <w:num w:numId="5">
    <w:abstractNumId w:val="38"/>
  </w:num>
  <w:num w:numId="6">
    <w:abstractNumId w:val="28"/>
  </w:num>
  <w:num w:numId="7">
    <w:abstractNumId w:val="17"/>
  </w:num>
  <w:num w:numId="8">
    <w:abstractNumId w:val="56"/>
  </w:num>
  <w:num w:numId="9">
    <w:abstractNumId w:val="53"/>
  </w:num>
  <w:num w:numId="10">
    <w:abstractNumId w:val="60"/>
  </w:num>
  <w:num w:numId="11">
    <w:abstractNumId w:val="10"/>
  </w:num>
  <w:num w:numId="12">
    <w:abstractNumId w:val="20"/>
  </w:num>
  <w:num w:numId="13">
    <w:abstractNumId w:val="50"/>
  </w:num>
  <w:num w:numId="14">
    <w:abstractNumId w:val="43"/>
  </w:num>
  <w:num w:numId="15">
    <w:abstractNumId w:val="7"/>
  </w:num>
  <w:num w:numId="16">
    <w:abstractNumId w:val="36"/>
  </w:num>
  <w:num w:numId="17">
    <w:abstractNumId w:val="40"/>
    <w:lvlOverride w:ilvl="0">
      <w:startOverride w:val="1"/>
    </w:lvlOverride>
  </w:num>
  <w:num w:numId="18">
    <w:abstractNumId w:val="27"/>
  </w:num>
  <w:num w:numId="19">
    <w:abstractNumId w:val="34"/>
  </w:num>
  <w:num w:numId="20">
    <w:abstractNumId w:val="14"/>
  </w:num>
  <w:num w:numId="21">
    <w:abstractNumId w:val="54"/>
  </w:num>
  <w:num w:numId="22">
    <w:abstractNumId w:val="18"/>
  </w:num>
  <w:num w:numId="23">
    <w:abstractNumId w:val="24"/>
  </w:num>
  <w:num w:numId="24">
    <w:abstractNumId w:val="35"/>
  </w:num>
  <w:num w:numId="25">
    <w:abstractNumId w:val="9"/>
  </w:num>
  <w:num w:numId="26">
    <w:abstractNumId w:val="48"/>
  </w:num>
  <w:num w:numId="27">
    <w:abstractNumId w:val="15"/>
  </w:num>
  <w:num w:numId="28">
    <w:abstractNumId w:val="26"/>
  </w:num>
  <w:num w:numId="29">
    <w:abstractNumId w:val="23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51"/>
  </w:num>
  <w:num w:numId="33">
    <w:abstractNumId w:val="19"/>
  </w:num>
  <w:num w:numId="34">
    <w:abstractNumId w:val="39"/>
  </w:num>
  <w:num w:numId="35">
    <w:abstractNumId w:val="44"/>
  </w:num>
  <w:num w:numId="36">
    <w:abstractNumId w:val="8"/>
  </w:num>
  <w:num w:numId="37">
    <w:abstractNumId w:val="55"/>
  </w:num>
  <w:num w:numId="38">
    <w:abstractNumId w:val="5"/>
  </w:num>
  <w:num w:numId="39">
    <w:abstractNumId w:val="25"/>
  </w:num>
  <w:num w:numId="40">
    <w:abstractNumId w:val="29"/>
  </w:num>
  <w:num w:numId="41">
    <w:abstractNumId w:val="58"/>
  </w:num>
  <w:num w:numId="42">
    <w:abstractNumId w:val="37"/>
  </w:num>
  <w:num w:numId="43">
    <w:abstractNumId w:val="57"/>
  </w:num>
  <w:num w:numId="44">
    <w:abstractNumId w:val="30"/>
  </w:num>
  <w:num w:numId="45">
    <w:abstractNumId w:val="52"/>
  </w:num>
  <w:num w:numId="46">
    <w:abstractNumId w:val="59"/>
  </w:num>
  <w:num w:numId="47">
    <w:abstractNumId w:val="12"/>
  </w:num>
  <w:num w:numId="48">
    <w:abstractNumId w:val="49"/>
  </w:num>
  <w:num w:numId="49">
    <w:abstractNumId w:val="22"/>
  </w:num>
  <w:num w:numId="50">
    <w:abstractNumId w:val="42"/>
  </w:num>
  <w:num w:numId="51">
    <w:abstractNumId w:val="6"/>
  </w:num>
  <w:num w:numId="52">
    <w:abstractNumId w:val="47"/>
  </w:num>
  <w:num w:numId="53">
    <w:abstractNumId w:val="16"/>
  </w:num>
  <w:num w:numId="54">
    <w:abstractNumId w:val="31"/>
  </w:num>
  <w:num w:numId="55">
    <w:abstractNumId w:val="33"/>
  </w:num>
  <w:num w:numId="56">
    <w:abstractNumId w:val="13"/>
  </w:num>
  <w:num w:numId="57">
    <w:abstractNumId w:val="4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A1"/>
    <w:rsid w:val="00000429"/>
    <w:rsid w:val="00000933"/>
    <w:rsid w:val="00000A76"/>
    <w:rsid w:val="00000C8A"/>
    <w:rsid w:val="000010EE"/>
    <w:rsid w:val="000016A3"/>
    <w:rsid w:val="000018E7"/>
    <w:rsid w:val="00001A3E"/>
    <w:rsid w:val="0000206B"/>
    <w:rsid w:val="00002128"/>
    <w:rsid w:val="00002F77"/>
    <w:rsid w:val="00003E1B"/>
    <w:rsid w:val="000043F8"/>
    <w:rsid w:val="000049DE"/>
    <w:rsid w:val="0000525A"/>
    <w:rsid w:val="0000613B"/>
    <w:rsid w:val="0000632E"/>
    <w:rsid w:val="0000689D"/>
    <w:rsid w:val="00007700"/>
    <w:rsid w:val="000104C0"/>
    <w:rsid w:val="00011059"/>
    <w:rsid w:val="00011089"/>
    <w:rsid w:val="00011B83"/>
    <w:rsid w:val="000128D6"/>
    <w:rsid w:val="000128FF"/>
    <w:rsid w:val="00012CF8"/>
    <w:rsid w:val="000132DD"/>
    <w:rsid w:val="000145A5"/>
    <w:rsid w:val="000156DB"/>
    <w:rsid w:val="00016B2B"/>
    <w:rsid w:val="00016B4D"/>
    <w:rsid w:val="00016C1F"/>
    <w:rsid w:val="00016F7F"/>
    <w:rsid w:val="0001756F"/>
    <w:rsid w:val="0001763F"/>
    <w:rsid w:val="0001786E"/>
    <w:rsid w:val="00017E33"/>
    <w:rsid w:val="0002040F"/>
    <w:rsid w:val="00020B2D"/>
    <w:rsid w:val="0002142C"/>
    <w:rsid w:val="00021A15"/>
    <w:rsid w:val="000225B9"/>
    <w:rsid w:val="0002284B"/>
    <w:rsid w:val="00022F38"/>
    <w:rsid w:val="00023203"/>
    <w:rsid w:val="00023D23"/>
    <w:rsid w:val="0002451C"/>
    <w:rsid w:val="00024685"/>
    <w:rsid w:val="00025064"/>
    <w:rsid w:val="0002511B"/>
    <w:rsid w:val="00025464"/>
    <w:rsid w:val="00025755"/>
    <w:rsid w:val="00026CAA"/>
    <w:rsid w:val="0002764C"/>
    <w:rsid w:val="00027695"/>
    <w:rsid w:val="0003244D"/>
    <w:rsid w:val="00032754"/>
    <w:rsid w:val="00033F69"/>
    <w:rsid w:val="00034339"/>
    <w:rsid w:val="00037051"/>
    <w:rsid w:val="000378AD"/>
    <w:rsid w:val="00037AB0"/>
    <w:rsid w:val="00041C5E"/>
    <w:rsid w:val="00041DD6"/>
    <w:rsid w:val="000453C1"/>
    <w:rsid w:val="0004599E"/>
    <w:rsid w:val="00045E2C"/>
    <w:rsid w:val="00047537"/>
    <w:rsid w:val="00047732"/>
    <w:rsid w:val="000478FE"/>
    <w:rsid w:val="00047A04"/>
    <w:rsid w:val="00047A4C"/>
    <w:rsid w:val="00047F19"/>
    <w:rsid w:val="00051141"/>
    <w:rsid w:val="000514D8"/>
    <w:rsid w:val="0005162B"/>
    <w:rsid w:val="00051E9C"/>
    <w:rsid w:val="000524C5"/>
    <w:rsid w:val="0005290E"/>
    <w:rsid w:val="000538C0"/>
    <w:rsid w:val="00053B0A"/>
    <w:rsid w:val="00053CA8"/>
    <w:rsid w:val="00053E2F"/>
    <w:rsid w:val="00060B3A"/>
    <w:rsid w:val="000611F7"/>
    <w:rsid w:val="00062286"/>
    <w:rsid w:val="00062317"/>
    <w:rsid w:val="00062896"/>
    <w:rsid w:val="00063039"/>
    <w:rsid w:val="00063A9D"/>
    <w:rsid w:val="00065F10"/>
    <w:rsid w:val="00066178"/>
    <w:rsid w:val="00066C8F"/>
    <w:rsid w:val="00070790"/>
    <w:rsid w:val="000708EC"/>
    <w:rsid w:val="000709F5"/>
    <w:rsid w:val="000710B3"/>
    <w:rsid w:val="000716E5"/>
    <w:rsid w:val="00071F40"/>
    <w:rsid w:val="00072391"/>
    <w:rsid w:val="00072448"/>
    <w:rsid w:val="0007251E"/>
    <w:rsid w:val="00072BA4"/>
    <w:rsid w:val="00072CCA"/>
    <w:rsid w:val="00073172"/>
    <w:rsid w:val="000731D2"/>
    <w:rsid w:val="00073387"/>
    <w:rsid w:val="00073561"/>
    <w:rsid w:val="000736D6"/>
    <w:rsid w:val="0007392D"/>
    <w:rsid w:val="00073B9B"/>
    <w:rsid w:val="0007407D"/>
    <w:rsid w:val="0007502E"/>
    <w:rsid w:val="0007574B"/>
    <w:rsid w:val="00076A62"/>
    <w:rsid w:val="00076AC9"/>
    <w:rsid w:val="00076DDE"/>
    <w:rsid w:val="000770E8"/>
    <w:rsid w:val="00077899"/>
    <w:rsid w:val="000778AC"/>
    <w:rsid w:val="00077C1A"/>
    <w:rsid w:val="000808BD"/>
    <w:rsid w:val="00080ABE"/>
    <w:rsid w:val="00081916"/>
    <w:rsid w:val="000822AE"/>
    <w:rsid w:val="0008284A"/>
    <w:rsid w:val="00083AE8"/>
    <w:rsid w:val="00084441"/>
    <w:rsid w:val="00086FBF"/>
    <w:rsid w:val="00087C1C"/>
    <w:rsid w:val="00087D1D"/>
    <w:rsid w:val="0009013F"/>
    <w:rsid w:val="0009108D"/>
    <w:rsid w:val="00091F5D"/>
    <w:rsid w:val="00093B83"/>
    <w:rsid w:val="0009543C"/>
    <w:rsid w:val="0009631F"/>
    <w:rsid w:val="000963B1"/>
    <w:rsid w:val="00096C88"/>
    <w:rsid w:val="000975D4"/>
    <w:rsid w:val="000A076D"/>
    <w:rsid w:val="000A104F"/>
    <w:rsid w:val="000A1B77"/>
    <w:rsid w:val="000A22D9"/>
    <w:rsid w:val="000A22E0"/>
    <w:rsid w:val="000A2723"/>
    <w:rsid w:val="000A33DA"/>
    <w:rsid w:val="000A35E1"/>
    <w:rsid w:val="000A4A0A"/>
    <w:rsid w:val="000A4C1C"/>
    <w:rsid w:val="000A57D6"/>
    <w:rsid w:val="000A589F"/>
    <w:rsid w:val="000A6530"/>
    <w:rsid w:val="000A6E22"/>
    <w:rsid w:val="000A6F22"/>
    <w:rsid w:val="000A777D"/>
    <w:rsid w:val="000A7EC5"/>
    <w:rsid w:val="000B00D1"/>
    <w:rsid w:val="000B012B"/>
    <w:rsid w:val="000B23F0"/>
    <w:rsid w:val="000B3212"/>
    <w:rsid w:val="000B3585"/>
    <w:rsid w:val="000B474F"/>
    <w:rsid w:val="000B4901"/>
    <w:rsid w:val="000B52BE"/>
    <w:rsid w:val="000B70E6"/>
    <w:rsid w:val="000B7531"/>
    <w:rsid w:val="000C051B"/>
    <w:rsid w:val="000C1023"/>
    <w:rsid w:val="000C1295"/>
    <w:rsid w:val="000C1E30"/>
    <w:rsid w:val="000C28FF"/>
    <w:rsid w:val="000C3267"/>
    <w:rsid w:val="000C36A2"/>
    <w:rsid w:val="000C424C"/>
    <w:rsid w:val="000C4341"/>
    <w:rsid w:val="000C4BF7"/>
    <w:rsid w:val="000C52F6"/>
    <w:rsid w:val="000C58D2"/>
    <w:rsid w:val="000C5BDF"/>
    <w:rsid w:val="000C77F8"/>
    <w:rsid w:val="000D11D5"/>
    <w:rsid w:val="000D1340"/>
    <w:rsid w:val="000D1988"/>
    <w:rsid w:val="000D3507"/>
    <w:rsid w:val="000D3E47"/>
    <w:rsid w:val="000D5042"/>
    <w:rsid w:val="000D55CA"/>
    <w:rsid w:val="000D5DDC"/>
    <w:rsid w:val="000D6F21"/>
    <w:rsid w:val="000D748B"/>
    <w:rsid w:val="000D79BC"/>
    <w:rsid w:val="000D7E09"/>
    <w:rsid w:val="000D7F61"/>
    <w:rsid w:val="000E0371"/>
    <w:rsid w:val="000E0D70"/>
    <w:rsid w:val="000E1BF4"/>
    <w:rsid w:val="000E1C4B"/>
    <w:rsid w:val="000E2191"/>
    <w:rsid w:val="000E2293"/>
    <w:rsid w:val="000E2B07"/>
    <w:rsid w:val="000E450B"/>
    <w:rsid w:val="000E4A63"/>
    <w:rsid w:val="000E4D70"/>
    <w:rsid w:val="000E5D53"/>
    <w:rsid w:val="000E683E"/>
    <w:rsid w:val="000F0360"/>
    <w:rsid w:val="000F12A7"/>
    <w:rsid w:val="000F12C2"/>
    <w:rsid w:val="000F2296"/>
    <w:rsid w:val="000F2ACA"/>
    <w:rsid w:val="000F3CFA"/>
    <w:rsid w:val="000F48DB"/>
    <w:rsid w:val="000F49B5"/>
    <w:rsid w:val="000F4A51"/>
    <w:rsid w:val="000F4A74"/>
    <w:rsid w:val="000F5089"/>
    <w:rsid w:val="000F5416"/>
    <w:rsid w:val="000F5939"/>
    <w:rsid w:val="000F5AE8"/>
    <w:rsid w:val="000F5D5A"/>
    <w:rsid w:val="000F6570"/>
    <w:rsid w:val="000F695C"/>
    <w:rsid w:val="000F6CA3"/>
    <w:rsid w:val="00100668"/>
    <w:rsid w:val="00100A01"/>
    <w:rsid w:val="001010B1"/>
    <w:rsid w:val="001015DC"/>
    <w:rsid w:val="00102BE1"/>
    <w:rsid w:val="00103CBD"/>
    <w:rsid w:val="001041EB"/>
    <w:rsid w:val="00104E2A"/>
    <w:rsid w:val="00105856"/>
    <w:rsid w:val="001060E9"/>
    <w:rsid w:val="00106233"/>
    <w:rsid w:val="0010683B"/>
    <w:rsid w:val="001070B0"/>
    <w:rsid w:val="001071F2"/>
    <w:rsid w:val="0010720B"/>
    <w:rsid w:val="001073E7"/>
    <w:rsid w:val="001101EB"/>
    <w:rsid w:val="00110BE2"/>
    <w:rsid w:val="00111F91"/>
    <w:rsid w:val="00112425"/>
    <w:rsid w:val="001124A5"/>
    <w:rsid w:val="00113530"/>
    <w:rsid w:val="00114554"/>
    <w:rsid w:val="0011505E"/>
    <w:rsid w:val="001159B2"/>
    <w:rsid w:val="0011669D"/>
    <w:rsid w:val="00116838"/>
    <w:rsid w:val="00116877"/>
    <w:rsid w:val="00120195"/>
    <w:rsid w:val="00120B84"/>
    <w:rsid w:val="001212B7"/>
    <w:rsid w:val="00121926"/>
    <w:rsid w:val="00121CF3"/>
    <w:rsid w:val="00121EF8"/>
    <w:rsid w:val="00122441"/>
    <w:rsid w:val="0012294E"/>
    <w:rsid w:val="001239D5"/>
    <w:rsid w:val="00123B12"/>
    <w:rsid w:val="00123C11"/>
    <w:rsid w:val="00125875"/>
    <w:rsid w:val="00125EAA"/>
    <w:rsid w:val="00127B2B"/>
    <w:rsid w:val="00127B82"/>
    <w:rsid w:val="0013034E"/>
    <w:rsid w:val="0013056B"/>
    <w:rsid w:val="00131C69"/>
    <w:rsid w:val="001322E7"/>
    <w:rsid w:val="001324DC"/>
    <w:rsid w:val="00132FD8"/>
    <w:rsid w:val="0013381C"/>
    <w:rsid w:val="00134107"/>
    <w:rsid w:val="0013461E"/>
    <w:rsid w:val="00135152"/>
    <w:rsid w:val="00136DA0"/>
    <w:rsid w:val="001372AD"/>
    <w:rsid w:val="00137BF1"/>
    <w:rsid w:val="001403D5"/>
    <w:rsid w:val="001417B7"/>
    <w:rsid w:val="00141D57"/>
    <w:rsid w:val="0014292D"/>
    <w:rsid w:val="00143913"/>
    <w:rsid w:val="00143AA2"/>
    <w:rsid w:val="00143AEF"/>
    <w:rsid w:val="001441BA"/>
    <w:rsid w:val="0014486A"/>
    <w:rsid w:val="00144AEB"/>
    <w:rsid w:val="00144B04"/>
    <w:rsid w:val="00145AB9"/>
    <w:rsid w:val="00145F0E"/>
    <w:rsid w:val="001468EB"/>
    <w:rsid w:val="00146A30"/>
    <w:rsid w:val="00146BBA"/>
    <w:rsid w:val="00146E76"/>
    <w:rsid w:val="0014775B"/>
    <w:rsid w:val="001514B7"/>
    <w:rsid w:val="0015217E"/>
    <w:rsid w:val="00152C07"/>
    <w:rsid w:val="00153208"/>
    <w:rsid w:val="0015365F"/>
    <w:rsid w:val="001547CA"/>
    <w:rsid w:val="00154859"/>
    <w:rsid w:val="0015537A"/>
    <w:rsid w:val="001554E4"/>
    <w:rsid w:val="0015615A"/>
    <w:rsid w:val="00156AC3"/>
    <w:rsid w:val="0015756F"/>
    <w:rsid w:val="0015781A"/>
    <w:rsid w:val="001579DE"/>
    <w:rsid w:val="00157A3B"/>
    <w:rsid w:val="00157C20"/>
    <w:rsid w:val="001602BD"/>
    <w:rsid w:val="0016069E"/>
    <w:rsid w:val="0016514D"/>
    <w:rsid w:val="0016578F"/>
    <w:rsid w:val="00165C5E"/>
    <w:rsid w:val="00165E0E"/>
    <w:rsid w:val="001660D4"/>
    <w:rsid w:val="00167029"/>
    <w:rsid w:val="00167CDD"/>
    <w:rsid w:val="00171476"/>
    <w:rsid w:val="001736C4"/>
    <w:rsid w:val="00173DE8"/>
    <w:rsid w:val="00175156"/>
    <w:rsid w:val="001769DE"/>
    <w:rsid w:val="00177058"/>
    <w:rsid w:val="00177EED"/>
    <w:rsid w:val="001802A4"/>
    <w:rsid w:val="00180C5C"/>
    <w:rsid w:val="00181CFB"/>
    <w:rsid w:val="00182A9D"/>
    <w:rsid w:val="0018369E"/>
    <w:rsid w:val="00184478"/>
    <w:rsid w:val="00185B2B"/>
    <w:rsid w:val="00185F8A"/>
    <w:rsid w:val="001872DC"/>
    <w:rsid w:val="00187759"/>
    <w:rsid w:val="001906CF"/>
    <w:rsid w:val="001929B7"/>
    <w:rsid w:val="00193548"/>
    <w:rsid w:val="00193E0E"/>
    <w:rsid w:val="00194C32"/>
    <w:rsid w:val="001953EE"/>
    <w:rsid w:val="00195E67"/>
    <w:rsid w:val="001966E8"/>
    <w:rsid w:val="001967B1"/>
    <w:rsid w:val="00197D54"/>
    <w:rsid w:val="001A0819"/>
    <w:rsid w:val="001A230D"/>
    <w:rsid w:val="001A2465"/>
    <w:rsid w:val="001A2C12"/>
    <w:rsid w:val="001A3264"/>
    <w:rsid w:val="001A3F49"/>
    <w:rsid w:val="001A4502"/>
    <w:rsid w:val="001A4C49"/>
    <w:rsid w:val="001A4DCC"/>
    <w:rsid w:val="001A558C"/>
    <w:rsid w:val="001A58AB"/>
    <w:rsid w:val="001A6C1F"/>
    <w:rsid w:val="001A6D49"/>
    <w:rsid w:val="001B0125"/>
    <w:rsid w:val="001B10C8"/>
    <w:rsid w:val="001B1358"/>
    <w:rsid w:val="001B23F1"/>
    <w:rsid w:val="001B4792"/>
    <w:rsid w:val="001B4909"/>
    <w:rsid w:val="001B4C04"/>
    <w:rsid w:val="001B6B7C"/>
    <w:rsid w:val="001B73BD"/>
    <w:rsid w:val="001B7B78"/>
    <w:rsid w:val="001C014E"/>
    <w:rsid w:val="001C0FAC"/>
    <w:rsid w:val="001C24AB"/>
    <w:rsid w:val="001C29A6"/>
    <w:rsid w:val="001C2CC6"/>
    <w:rsid w:val="001C46A4"/>
    <w:rsid w:val="001C48A2"/>
    <w:rsid w:val="001C4B03"/>
    <w:rsid w:val="001C4D5E"/>
    <w:rsid w:val="001C5517"/>
    <w:rsid w:val="001C5613"/>
    <w:rsid w:val="001C5BC7"/>
    <w:rsid w:val="001C5E30"/>
    <w:rsid w:val="001C619A"/>
    <w:rsid w:val="001C6336"/>
    <w:rsid w:val="001C6509"/>
    <w:rsid w:val="001C7160"/>
    <w:rsid w:val="001C7C6B"/>
    <w:rsid w:val="001D1728"/>
    <w:rsid w:val="001D2276"/>
    <w:rsid w:val="001D263F"/>
    <w:rsid w:val="001D27BC"/>
    <w:rsid w:val="001D2FDD"/>
    <w:rsid w:val="001D42EF"/>
    <w:rsid w:val="001D45B9"/>
    <w:rsid w:val="001D4BF8"/>
    <w:rsid w:val="001D5105"/>
    <w:rsid w:val="001D7147"/>
    <w:rsid w:val="001D7DAB"/>
    <w:rsid w:val="001E0530"/>
    <w:rsid w:val="001E0589"/>
    <w:rsid w:val="001E083D"/>
    <w:rsid w:val="001E0C30"/>
    <w:rsid w:val="001E2814"/>
    <w:rsid w:val="001E282E"/>
    <w:rsid w:val="001E2B42"/>
    <w:rsid w:val="001E382F"/>
    <w:rsid w:val="001E5626"/>
    <w:rsid w:val="001E5CA5"/>
    <w:rsid w:val="001E6327"/>
    <w:rsid w:val="001E6702"/>
    <w:rsid w:val="001E7C3E"/>
    <w:rsid w:val="001F014D"/>
    <w:rsid w:val="001F1157"/>
    <w:rsid w:val="001F157C"/>
    <w:rsid w:val="001F195B"/>
    <w:rsid w:val="001F2ECF"/>
    <w:rsid w:val="001F2F26"/>
    <w:rsid w:val="001F39E8"/>
    <w:rsid w:val="001F4055"/>
    <w:rsid w:val="001F4DA5"/>
    <w:rsid w:val="001F4DA9"/>
    <w:rsid w:val="001F50EE"/>
    <w:rsid w:val="001F68AB"/>
    <w:rsid w:val="001F6EA2"/>
    <w:rsid w:val="001F7D65"/>
    <w:rsid w:val="0020005E"/>
    <w:rsid w:val="0020034D"/>
    <w:rsid w:val="00200B1B"/>
    <w:rsid w:val="00200C77"/>
    <w:rsid w:val="0020162A"/>
    <w:rsid w:val="00201C6F"/>
    <w:rsid w:val="00202AE5"/>
    <w:rsid w:val="00202D6F"/>
    <w:rsid w:val="00203567"/>
    <w:rsid w:val="002038A0"/>
    <w:rsid w:val="00203C40"/>
    <w:rsid w:val="00203D01"/>
    <w:rsid w:val="00203ED6"/>
    <w:rsid w:val="002048B2"/>
    <w:rsid w:val="00204F4A"/>
    <w:rsid w:val="00205841"/>
    <w:rsid w:val="00205BB5"/>
    <w:rsid w:val="00206554"/>
    <w:rsid w:val="00207925"/>
    <w:rsid w:val="002103C6"/>
    <w:rsid w:val="00210613"/>
    <w:rsid w:val="0021122B"/>
    <w:rsid w:val="00211345"/>
    <w:rsid w:val="00212690"/>
    <w:rsid w:val="002134D1"/>
    <w:rsid w:val="00213E93"/>
    <w:rsid w:val="00214449"/>
    <w:rsid w:val="00214578"/>
    <w:rsid w:val="002150F8"/>
    <w:rsid w:val="002156D6"/>
    <w:rsid w:val="0021668E"/>
    <w:rsid w:val="00216F53"/>
    <w:rsid w:val="00217EC0"/>
    <w:rsid w:val="00220217"/>
    <w:rsid w:val="00220F7D"/>
    <w:rsid w:val="002216FE"/>
    <w:rsid w:val="00223656"/>
    <w:rsid w:val="002249BC"/>
    <w:rsid w:val="00224B82"/>
    <w:rsid w:val="00225583"/>
    <w:rsid w:val="00225B84"/>
    <w:rsid w:val="002260D2"/>
    <w:rsid w:val="002278F1"/>
    <w:rsid w:val="00227B41"/>
    <w:rsid w:val="00227C5C"/>
    <w:rsid w:val="00227EFF"/>
    <w:rsid w:val="002303FA"/>
    <w:rsid w:val="00230C90"/>
    <w:rsid w:val="00231756"/>
    <w:rsid w:val="00231ED8"/>
    <w:rsid w:val="00232ED7"/>
    <w:rsid w:val="002339A4"/>
    <w:rsid w:val="00233E61"/>
    <w:rsid w:val="002342E8"/>
    <w:rsid w:val="00234CD6"/>
    <w:rsid w:val="002353E4"/>
    <w:rsid w:val="00235DFA"/>
    <w:rsid w:val="0023623C"/>
    <w:rsid w:val="002370CD"/>
    <w:rsid w:val="0023782F"/>
    <w:rsid w:val="00237975"/>
    <w:rsid w:val="002410D4"/>
    <w:rsid w:val="002419A3"/>
    <w:rsid w:val="00242434"/>
    <w:rsid w:val="00243F99"/>
    <w:rsid w:val="0024588D"/>
    <w:rsid w:val="00245CB8"/>
    <w:rsid w:val="00246082"/>
    <w:rsid w:val="002465E8"/>
    <w:rsid w:val="0024670B"/>
    <w:rsid w:val="00246CC6"/>
    <w:rsid w:val="00246CFE"/>
    <w:rsid w:val="002505DE"/>
    <w:rsid w:val="00250832"/>
    <w:rsid w:val="00253AB2"/>
    <w:rsid w:val="00254ECA"/>
    <w:rsid w:val="00256812"/>
    <w:rsid w:val="002569F7"/>
    <w:rsid w:val="00256CA6"/>
    <w:rsid w:val="00256D56"/>
    <w:rsid w:val="0025712B"/>
    <w:rsid w:val="00260574"/>
    <w:rsid w:val="0026110C"/>
    <w:rsid w:val="00261B43"/>
    <w:rsid w:val="00261B4D"/>
    <w:rsid w:val="00261DC6"/>
    <w:rsid w:val="002623C4"/>
    <w:rsid w:val="00263156"/>
    <w:rsid w:val="002632AE"/>
    <w:rsid w:val="002657B7"/>
    <w:rsid w:val="00265B46"/>
    <w:rsid w:val="00266155"/>
    <w:rsid w:val="002672BA"/>
    <w:rsid w:val="0026746C"/>
    <w:rsid w:val="00267BA6"/>
    <w:rsid w:val="00267C71"/>
    <w:rsid w:val="00267F19"/>
    <w:rsid w:val="0027040F"/>
    <w:rsid w:val="00271894"/>
    <w:rsid w:val="002719ED"/>
    <w:rsid w:val="00271C81"/>
    <w:rsid w:val="00272513"/>
    <w:rsid w:val="00273CD4"/>
    <w:rsid w:val="00273DFF"/>
    <w:rsid w:val="002750C1"/>
    <w:rsid w:val="0027636D"/>
    <w:rsid w:val="002768C9"/>
    <w:rsid w:val="00277BDE"/>
    <w:rsid w:val="00277D7D"/>
    <w:rsid w:val="00277E1B"/>
    <w:rsid w:val="00280A2F"/>
    <w:rsid w:val="00281417"/>
    <w:rsid w:val="00281C09"/>
    <w:rsid w:val="00282B8D"/>
    <w:rsid w:val="00283781"/>
    <w:rsid w:val="0028458E"/>
    <w:rsid w:val="00284CE2"/>
    <w:rsid w:val="00285F18"/>
    <w:rsid w:val="00286AA3"/>
    <w:rsid w:val="00286C9E"/>
    <w:rsid w:val="00287DE1"/>
    <w:rsid w:val="0029058B"/>
    <w:rsid w:val="002908E8"/>
    <w:rsid w:val="00290F3E"/>
    <w:rsid w:val="00291B3D"/>
    <w:rsid w:val="00291BCA"/>
    <w:rsid w:val="00292D87"/>
    <w:rsid w:val="002933E2"/>
    <w:rsid w:val="0029348C"/>
    <w:rsid w:val="00293950"/>
    <w:rsid w:val="00293B48"/>
    <w:rsid w:val="00294A03"/>
    <w:rsid w:val="00294F86"/>
    <w:rsid w:val="0029557A"/>
    <w:rsid w:val="00295A10"/>
    <w:rsid w:val="0029692E"/>
    <w:rsid w:val="002A0C54"/>
    <w:rsid w:val="002A27AA"/>
    <w:rsid w:val="002A4640"/>
    <w:rsid w:val="002A482E"/>
    <w:rsid w:val="002A4DF3"/>
    <w:rsid w:val="002A4ECB"/>
    <w:rsid w:val="002A550C"/>
    <w:rsid w:val="002A5D90"/>
    <w:rsid w:val="002A5D9A"/>
    <w:rsid w:val="002A687B"/>
    <w:rsid w:val="002A6BE2"/>
    <w:rsid w:val="002B1399"/>
    <w:rsid w:val="002B2389"/>
    <w:rsid w:val="002B2B3A"/>
    <w:rsid w:val="002B2D0F"/>
    <w:rsid w:val="002B3693"/>
    <w:rsid w:val="002B3E04"/>
    <w:rsid w:val="002B5329"/>
    <w:rsid w:val="002B54C0"/>
    <w:rsid w:val="002B5C42"/>
    <w:rsid w:val="002B78A9"/>
    <w:rsid w:val="002B7DF6"/>
    <w:rsid w:val="002C03D2"/>
    <w:rsid w:val="002C0B2F"/>
    <w:rsid w:val="002C21F5"/>
    <w:rsid w:val="002C3000"/>
    <w:rsid w:val="002C43CE"/>
    <w:rsid w:val="002C5A51"/>
    <w:rsid w:val="002C6059"/>
    <w:rsid w:val="002C60A1"/>
    <w:rsid w:val="002C6799"/>
    <w:rsid w:val="002C6872"/>
    <w:rsid w:val="002C70CC"/>
    <w:rsid w:val="002C72F1"/>
    <w:rsid w:val="002C7D53"/>
    <w:rsid w:val="002D0222"/>
    <w:rsid w:val="002D05E7"/>
    <w:rsid w:val="002D1223"/>
    <w:rsid w:val="002D1C0E"/>
    <w:rsid w:val="002D280C"/>
    <w:rsid w:val="002D339A"/>
    <w:rsid w:val="002D4200"/>
    <w:rsid w:val="002D5EE1"/>
    <w:rsid w:val="002D6576"/>
    <w:rsid w:val="002D67CD"/>
    <w:rsid w:val="002E07C4"/>
    <w:rsid w:val="002E14E4"/>
    <w:rsid w:val="002E50EF"/>
    <w:rsid w:val="002E6452"/>
    <w:rsid w:val="002E6A8B"/>
    <w:rsid w:val="002E6DA4"/>
    <w:rsid w:val="002E6E4A"/>
    <w:rsid w:val="002F0256"/>
    <w:rsid w:val="002F0F08"/>
    <w:rsid w:val="002F1C53"/>
    <w:rsid w:val="002F1FE6"/>
    <w:rsid w:val="002F248B"/>
    <w:rsid w:val="002F2490"/>
    <w:rsid w:val="002F2DD2"/>
    <w:rsid w:val="002F37E3"/>
    <w:rsid w:val="002F3B96"/>
    <w:rsid w:val="002F40F0"/>
    <w:rsid w:val="002F4376"/>
    <w:rsid w:val="002F4A49"/>
    <w:rsid w:val="002F4E5A"/>
    <w:rsid w:val="002F7144"/>
    <w:rsid w:val="002F7590"/>
    <w:rsid w:val="00300D38"/>
    <w:rsid w:val="0030280F"/>
    <w:rsid w:val="00303280"/>
    <w:rsid w:val="0030461C"/>
    <w:rsid w:val="00304ABD"/>
    <w:rsid w:val="00304F4A"/>
    <w:rsid w:val="00305132"/>
    <w:rsid w:val="003061FB"/>
    <w:rsid w:val="003079AB"/>
    <w:rsid w:val="003105CD"/>
    <w:rsid w:val="003106D8"/>
    <w:rsid w:val="00312A62"/>
    <w:rsid w:val="0031341A"/>
    <w:rsid w:val="00313D65"/>
    <w:rsid w:val="00314B12"/>
    <w:rsid w:val="0031519C"/>
    <w:rsid w:val="003153A2"/>
    <w:rsid w:val="00315AE1"/>
    <w:rsid w:val="00316474"/>
    <w:rsid w:val="003164CD"/>
    <w:rsid w:val="00316A5E"/>
    <w:rsid w:val="00317F3E"/>
    <w:rsid w:val="00320304"/>
    <w:rsid w:val="00320A1B"/>
    <w:rsid w:val="00321FFC"/>
    <w:rsid w:val="00322004"/>
    <w:rsid w:val="0032220F"/>
    <w:rsid w:val="0032256F"/>
    <w:rsid w:val="00322BBD"/>
    <w:rsid w:val="0032379D"/>
    <w:rsid w:val="00323D8E"/>
    <w:rsid w:val="00324BDA"/>
    <w:rsid w:val="00325548"/>
    <w:rsid w:val="003264EF"/>
    <w:rsid w:val="00327A67"/>
    <w:rsid w:val="00327EB3"/>
    <w:rsid w:val="003300FC"/>
    <w:rsid w:val="003322FF"/>
    <w:rsid w:val="00332D2C"/>
    <w:rsid w:val="0033313E"/>
    <w:rsid w:val="003346CB"/>
    <w:rsid w:val="003357C0"/>
    <w:rsid w:val="00335D52"/>
    <w:rsid w:val="00336F2F"/>
    <w:rsid w:val="00336FAD"/>
    <w:rsid w:val="00337464"/>
    <w:rsid w:val="00337D51"/>
    <w:rsid w:val="00337E4A"/>
    <w:rsid w:val="0034044D"/>
    <w:rsid w:val="0034095F"/>
    <w:rsid w:val="00340E89"/>
    <w:rsid w:val="003411B0"/>
    <w:rsid w:val="003419FC"/>
    <w:rsid w:val="00342A7D"/>
    <w:rsid w:val="00344027"/>
    <w:rsid w:val="003444EE"/>
    <w:rsid w:val="00344B3F"/>
    <w:rsid w:val="00344CE0"/>
    <w:rsid w:val="0034548F"/>
    <w:rsid w:val="00345B26"/>
    <w:rsid w:val="0034637A"/>
    <w:rsid w:val="003470A3"/>
    <w:rsid w:val="003470AA"/>
    <w:rsid w:val="0034712E"/>
    <w:rsid w:val="003504F7"/>
    <w:rsid w:val="003508A3"/>
    <w:rsid w:val="003509D6"/>
    <w:rsid w:val="00350F16"/>
    <w:rsid w:val="0035149A"/>
    <w:rsid w:val="00352176"/>
    <w:rsid w:val="00352782"/>
    <w:rsid w:val="00352EA1"/>
    <w:rsid w:val="003534F1"/>
    <w:rsid w:val="00355386"/>
    <w:rsid w:val="003556C7"/>
    <w:rsid w:val="00357BC9"/>
    <w:rsid w:val="00361C09"/>
    <w:rsid w:val="00362492"/>
    <w:rsid w:val="00362905"/>
    <w:rsid w:val="00363745"/>
    <w:rsid w:val="003647C5"/>
    <w:rsid w:val="00364982"/>
    <w:rsid w:val="00365A69"/>
    <w:rsid w:val="00365ABA"/>
    <w:rsid w:val="0036621D"/>
    <w:rsid w:val="0037187E"/>
    <w:rsid w:val="003727E4"/>
    <w:rsid w:val="00373040"/>
    <w:rsid w:val="0037361A"/>
    <w:rsid w:val="00374657"/>
    <w:rsid w:val="003746A1"/>
    <w:rsid w:val="003747EA"/>
    <w:rsid w:val="0037613B"/>
    <w:rsid w:val="003768FA"/>
    <w:rsid w:val="00376BDF"/>
    <w:rsid w:val="00376D4F"/>
    <w:rsid w:val="0037703A"/>
    <w:rsid w:val="003772AA"/>
    <w:rsid w:val="0037750A"/>
    <w:rsid w:val="0038049C"/>
    <w:rsid w:val="003811D2"/>
    <w:rsid w:val="00381695"/>
    <w:rsid w:val="00383246"/>
    <w:rsid w:val="00383E92"/>
    <w:rsid w:val="003844B0"/>
    <w:rsid w:val="00385E71"/>
    <w:rsid w:val="00386015"/>
    <w:rsid w:val="003865F8"/>
    <w:rsid w:val="00386EE2"/>
    <w:rsid w:val="003875B4"/>
    <w:rsid w:val="003876B3"/>
    <w:rsid w:val="0038772B"/>
    <w:rsid w:val="0038776E"/>
    <w:rsid w:val="00387DC1"/>
    <w:rsid w:val="00391627"/>
    <w:rsid w:val="00391FBD"/>
    <w:rsid w:val="00392053"/>
    <w:rsid w:val="003924BA"/>
    <w:rsid w:val="00392CD1"/>
    <w:rsid w:val="003949F5"/>
    <w:rsid w:val="00395702"/>
    <w:rsid w:val="00395842"/>
    <w:rsid w:val="00395BE7"/>
    <w:rsid w:val="00395D2B"/>
    <w:rsid w:val="003963C6"/>
    <w:rsid w:val="0039665F"/>
    <w:rsid w:val="00396A51"/>
    <w:rsid w:val="00396CFF"/>
    <w:rsid w:val="00397CEF"/>
    <w:rsid w:val="00397D57"/>
    <w:rsid w:val="003A033F"/>
    <w:rsid w:val="003A0B3A"/>
    <w:rsid w:val="003A2E38"/>
    <w:rsid w:val="003A3421"/>
    <w:rsid w:val="003A3642"/>
    <w:rsid w:val="003A391A"/>
    <w:rsid w:val="003A3B08"/>
    <w:rsid w:val="003A3E5F"/>
    <w:rsid w:val="003A51DB"/>
    <w:rsid w:val="003A555C"/>
    <w:rsid w:val="003A6132"/>
    <w:rsid w:val="003A6ABC"/>
    <w:rsid w:val="003A6D8E"/>
    <w:rsid w:val="003A706B"/>
    <w:rsid w:val="003A7275"/>
    <w:rsid w:val="003B0048"/>
    <w:rsid w:val="003B01C7"/>
    <w:rsid w:val="003B047F"/>
    <w:rsid w:val="003B176A"/>
    <w:rsid w:val="003B34D4"/>
    <w:rsid w:val="003B38A4"/>
    <w:rsid w:val="003B4866"/>
    <w:rsid w:val="003B4D58"/>
    <w:rsid w:val="003B5EEA"/>
    <w:rsid w:val="003B620D"/>
    <w:rsid w:val="003B6810"/>
    <w:rsid w:val="003B7285"/>
    <w:rsid w:val="003B734F"/>
    <w:rsid w:val="003B757D"/>
    <w:rsid w:val="003C01C9"/>
    <w:rsid w:val="003C06CE"/>
    <w:rsid w:val="003C0C8E"/>
    <w:rsid w:val="003C1EE1"/>
    <w:rsid w:val="003C2396"/>
    <w:rsid w:val="003C2483"/>
    <w:rsid w:val="003C3655"/>
    <w:rsid w:val="003C55BF"/>
    <w:rsid w:val="003C5C71"/>
    <w:rsid w:val="003C5E66"/>
    <w:rsid w:val="003D1610"/>
    <w:rsid w:val="003D1969"/>
    <w:rsid w:val="003D21B1"/>
    <w:rsid w:val="003D3C32"/>
    <w:rsid w:val="003D3E5D"/>
    <w:rsid w:val="003D474F"/>
    <w:rsid w:val="003D49F3"/>
    <w:rsid w:val="003D581F"/>
    <w:rsid w:val="003D58F7"/>
    <w:rsid w:val="003D67F9"/>
    <w:rsid w:val="003D7413"/>
    <w:rsid w:val="003E0E55"/>
    <w:rsid w:val="003E1D36"/>
    <w:rsid w:val="003E1D94"/>
    <w:rsid w:val="003E22C5"/>
    <w:rsid w:val="003E2910"/>
    <w:rsid w:val="003E2F40"/>
    <w:rsid w:val="003E3489"/>
    <w:rsid w:val="003E34FB"/>
    <w:rsid w:val="003E38A6"/>
    <w:rsid w:val="003E445A"/>
    <w:rsid w:val="003E514D"/>
    <w:rsid w:val="003E5A1B"/>
    <w:rsid w:val="003E5C4C"/>
    <w:rsid w:val="003E6024"/>
    <w:rsid w:val="003E65B5"/>
    <w:rsid w:val="003F0B7D"/>
    <w:rsid w:val="003F10E4"/>
    <w:rsid w:val="003F2ADC"/>
    <w:rsid w:val="003F2E7C"/>
    <w:rsid w:val="003F32EF"/>
    <w:rsid w:val="003F3419"/>
    <w:rsid w:val="003F3442"/>
    <w:rsid w:val="003F38C2"/>
    <w:rsid w:val="003F4473"/>
    <w:rsid w:val="003F480B"/>
    <w:rsid w:val="003F5593"/>
    <w:rsid w:val="003F64BB"/>
    <w:rsid w:val="003F7B8A"/>
    <w:rsid w:val="003F7C6F"/>
    <w:rsid w:val="004010A5"/>
    <w:rsid w:val="0040123A"/>
    <w:rsid w:val="00401A67"/>
    <w:rsid w:val="004024B1"/>
    <w:rsid w:val="00402885"/>
    <w:rsid w:val="004029AD"/>
    <w:rsid w:val="00402BC1"/>
    <w:rsid w:val="00402E6E"/>
    <w:rsid w:val="004033A3"/>
    <w:rsid w:val="004040B5"/>
    <w:rsid w:val="004040D8"/>
    <w:rsid w:val="00404199"/>
    <w:rsid w:val="00404661"/>
    <w:rsid w:val="00404799"/>
    <w:rsid w:val="00404F6D"/>
    <w:rsid w:val="0040526A"/>
    <w:rsid w:val="004078DB"/>
    <w:rsid w:val="004118F5"/>
    <w:rsid w:val="00411C8D"/>
    <w:rsid w:val="00411CC5"/>
    <w:rsid w:val="00411DBE"/>
    <w:rsid w:val="004121E4"/>
    <w:rsid w:val="00412757"/>
    <w:rsid w:val="0041309E"/>
    <w:rsid w:val="00413199"/>
    <w:rsid w:val="00413359"/>
    <w:rsid w:val="00413E3D"/>
    <w:rsid w:val="004140C9"/>
    <w:rsid w:val="0041451D"/>
    <w:rsid w:val="00414937"/>
    <w:rsid w:val="004151F8"/>
    <w:rsid w:val="004154CE"/>
    <w:rsid w:val="0041777B"/>
    <w:rsid w:val="004200A7"/>
    <w:rsid w:val="00420889"/>
    <w:rsid w:val="004213C6"/>
    <w:rsid w:val="00421DBA"/>
    <w:rsid w:val="00422341"/>
    <w:rsid w:val="00422687"/>
    <w:rsid w:val="00422D72"/>
    <w:rsid w:val="0042338B"/>
    <w:rsid w:val="004236DB"/>
    <w:rsid w:val="0042419F"/>
    <w:rsid w:val="004243D5"/>
    <w:rsid w:val="004244F8"/>
    <w:rsid w:val="004255AB"/>
    <w:rsid w:val="00425FE7"/>
    <w:rsid w:val="004270BD"/>
    <w:rsid w:val="004278C4"/>
    <w:rsid w:val="00427EF5"/>
    <w:rsid w:val="00431F6D"/>
    <w:rsid w:val="004320E0"/>
    <w:rsid w:val="00433345"/>
    <w:rsid w:val="004341E0"/>
    <w:rsid w:val="00434564"/>
    <w:rsid w:val="00435319"/>
    <w:rsid w:val="00436657"/>
    <w:rsid w:val="00437150"/>
    <w:rsid w:val="00437BD0"/>
    <w:rsid w:val="00440318"/>
    <w:rsid w:val="004405F4"/>
    <w:rsid w:val="004406D2"/>
    <w:rsid w:val="00440A2E"/>
    <w:rsid w:val="00440B99"/>
    <w:rsid w:val="004413D4"/>
    <w:rsid w:val="00442DD1"/>
    <w:rsid w:val="0044357E"/>
    <w:rsid w:val="0044526C"/>
    <w:rsid w:val="00445FFF"/>
    <w:rsid w:val="00447181"/>
    <w:rsid w:val="00447825"/>
    <w:rsid w:val="0045023B"/>
    <w:rsid w:val="004502BD"/>
    <w:rsid w:val="00450B01"/>
    <w:rsid w:val="00451EB5"/>
    <w:rsid w:val="0045341C"/>
    <w:rsid w:val="0045356E"/>
    <w:rsid w:val="00454346"/>
    <w:rsid w:val="004543A0"/>
    <w:rsid w:val="0045490B"/>
    <w:rsid w:val="004569E9"/>
    <w:rsid w:val="00457302"/>
    <w:rsid w:val="00457982"/>
    <w:rsid w:val="00460372"/>
    <w:rsid w:val="00460544"/>
    <w:rsid w:val="00460C04"/>
    <w:rsid w:val="00461414"/>
    <w:rsid w:val="00461504"/>
    <w:rsid w:val="00462372"/>
    <w:rsid w:val="004636C5"/>
    <w:rsid w:val="0046423D"/>
    <w:rsid w:val="00464EA7"/>
    <w:rsid w:val="0046576E"/>
    <w:rsid w:val="00465D1B"/>
    <w:rsid w:val="00467A95"/>
    <w:rsid w:val="00472446"/>
    <w:rsid w:val="00474527"/>
    <w:rsid w:val="004750EE"/>
    <w:rsid w:val="00475828"/>
    <w:rsid w:val="00475A78"/>
    <w:rsid w:val="0047610A"/>
    <w:rsid w:val="00476A9D"/>
    <w:rsid w:val="00477729"/>
    <w:rsid w:val="0048036B"/>
    <w:rsid w:val="004806E8"/>
    <w:rsid w:val="00481853"/>
    <w:rsid w:val="00482D63"/>
    <w:rsid w:val="004833AD"/>
    <w:rsid w:val="00484E32"/>
    <w:rsid w:val="00485860"/>
    <w:rsid w:val="00486AF1"/>
    <w:rsid w:val="00487AD0"/>
    <w:rsid w:val="00487CD6"/>
    <w:rsid w:val="00490C99"/>
    <w:rsid w:val="004915A1"/>
    <w:rsid w:val="004930D6"/>
    <w:rsid w:val="0049349A"/>
    <w:rsid w:val="004942AA"/>
    <w:rsid w:val="00494B8F"/>
    <w:rsid w:val="00495391"/>
    <w:rsid w:val="00495496"/>
    <w:rsid w:val="004955B6"/>
    <w:rsid w:val="004958CB"/>
    <w:rsid w:val="0049599C"/>
    <w:rsid w:val="00496A3D"/>
    <w:rsid w:val="00497684"/>
    <w:rsid w:val="00497D26"/>
    <w:rsid w:val="004A144C"/>
    <w:rsid w:val="004A1752"/>
    <w:rsid w:val="004A1868"/>
    <w:rsid w:val="004A2656"/>
    <w:rsid w:val="004A32F0"/>
    <w:rsid w:val="004A4A50"/>
    <w:rsid w:val="004A4F5F"/>
    <w:rsid w:val="004A595E"/>
    <w:rsid w:val="004B0595"/>
    <w:rsid w:val="004B1383"/>
    <w:rsid w:val="004B15B4"/>
    <w:rsid w:val="004B1D68"/>
    <w:rsid w:val="004B5FBD"/>
    <w:rsid w:val="004B6D95"/>
    <w:rsid w:val="004B7452"/>
    <w:rsid w:val="004B7C74"/>
    <w:rsid w:val="004C11B3"/>
    <w:rsid w:val="004C1A65"/>
    <w:rsid w:val="004C1F13"/>
    <w:rsid w:val="004C1F78"/>
    <w:rsid w:val="004C22FF"/>
    <w:rsid w:val="004C352F"/>
    <w:rsid w:val="004C56CE"/>
    <w:rsid w:val="004C6231"/>
    <w:rsid w:val="004C63A0"/>
    <w:rsid w:val="004C6E2B"/>
    <w:rsid w:val="004D047C"/>
    <w:rsid w:val="004D0903"/>
    <w:rsid w:val="004D191E"/>
    <w:rsid w:val="004D2034"/>
    <w:rsid w:val="004D2DB8"/>
    <w:rsid w:val="004D34C7"/>
    <w:rsid w:val="004D3797"/>
    <w:rsid w:val="004D44F9"/>
    <w:rsid w:val="004D54AB"/>
    <w:rsid w:val="004D76B4"/>
    <w:rsid w:val="004D79F5"/>
    <w:rsid w:val="004D7DCB"/>
    <w:rsid w:val="004D7E63"/>
    <w:rsid w:val="004E042F"/>
    <w:rsid w:val="004E10F2"/>
    <w:rsid w:val="004E34E4"/>
    <w:rsid w:val="004E3531"/>
    <w:rsid w:val="004E3A6A"/>
    <w:rsid w:val="004E5B60"/>
    <w:rsid w:val="004E644A"/>
    <w:rsid w:val="004E6B5E"/>
    <w:rsid w:val="004E73A5"/>
    <w:rsid w:val="004E7656"/>
    <w:rsid w:val="004E7686"/>
    <w:rsid w:val="004F0A28"/>
    <w:rsid w:val="004F161D"/>
    <w:rsid w:val="004F1672"/>
    <w:rsid w:val="004F272A"/>
    <w:rsid w:val="004F2741"/>
    <w:rsid w:val="004F3E1B"/>
    <w:rsid w:val="004F498B"/>
    <w:rsid w:val="004F4FC8"/>
    <w:rsid w:val="004F5FEB"/>
    <w:rsid w:val="004F7C9D"/>
    <w:rsid w:val="005001BB"/>
    <w:rsid w:val="0050052F"/>
    <w:rsid w:val="005017C8"/>
    <w:rsid w:val="00502536"/>
    <w:rsid w:val="00502E8E"/>
    <w:rsid w:val="00503651"/>
    <w:rsid w:val="00503933"/>
    <w:rsid w:val="00503EAA"/>
    <w:rsid w:val="00504187"/>
    <w:rsid w:val="00504509"/>
    <w:rsid w:val="0050476B"/>
    <w:rsid w:val="00504AA6"/>
    <w:rsid w:val="00504DF0"/>
    <w:rsid w:val="00505430"/>
    <w:rsid w:val="00505C46"/>
    <w:rsid w:val="00506A2F"/>
    <w:rsid w:val="00507E89"/>
    <w:rsid w:val="005105F2"/>
    <w:rsid w:val="005119D7"/>
    <w:rsid w:val="0051252B"/>
    <w:rsid w:val="005132B2"/>
    <w:rsid w:val="005135D4"/>
    <w:rsid w:val="005141C5"/>
    <w:rsid w:val="0051437D"/>
    <w:rsid w:val="0051443B"/>
    <w:rsid w:val="0051464E"/>
    <w:rsid w:val="005154C7"/>
    <w:rsid w:val="00515749"/>
    <w:rsid w:val="00515B01"/>
    <w:rsid w:val="00515F9D"/>
    <w:rsid w:val="005175A3"/>
    <w:rsid w:val="005179F6"/>
    <w:rsid w:val="00520623"/>
    <w:rsid w:val="00521F60"/>
    <w:rsid w:val="00522C41"/>
    <w:rsid w:val="0052365B"/>
    <w:rsid w:val="005250B9"/>
    <w:rsid w:val="005251BD"/>
    <w:rsid w:val="00525655"/>
    <w:rsid w:val="00525778"/>
    <w:rsid w:val="00525D40"/>
    <w:rsid w:val="00526271"/>
    <w:rsid w:val="005265A3"/>
    <w:rsid w:val="00526E21"/>
    <w:rsid w:val="00526FF5"/>
    <w:rsid w:val="00527046"/>
    <w:rsid w:val="005271CA"/>
    <w:rsid w:val="00527B47"/>
    <w:rsid w:val="00527C01"/>
    <w:rsid w:val="00527DE8"/>
    <w:rsid w:val="005300DB"/>
    <w:rsid w:val="005302DC"/>
    <w:rsid w:val="00530474"/>
    <w:rsid w:val="00530900"/>
    <w:rsid w:val="00531397"/>
    <w:rsid w:val="0053192F"/>
    <w:rsid w:val="00531A66"/>
    <w:rsid w:val="0053224C"/>
    <w:rsid w:val="005323B1"/>
    <w:rsid w:val="005325A1"/>
    <w:rsid w:val="0053285A"/>
    <w:rsid w:val="0053319D"/>
    <w:rsid w:val="005346DF"/>
    <w:rsid w:val="005347F7"/>
    <w:rsid w:val="00534944"/>
    <w:rsid w:val="005350AC"/>
    <w:rsid w:val="005354C2"/>
    <w:rsid w:val="00536746"/>
    <w:rsid w:val="005368B8"/>
    <w:rsid w:val="005377E3"/>
    <w:rsid w:val="0054060F"/>
    <w:rsid w:val="00541484"/>
    <w:rsid w:val="0054173D"/>
    <w:rsid w:val="00541C22"/>
    <w:rsid w:val="00542462"/>
    <w:rsid w:val="00544C84"/>
    <w:rsid w:val="005450C5"/>
    <w:rsid w:val="005455A5"/>
    <w:rsid w:val="005462AB"/>
    <w:rsid w:val="00546B3C"/>
    <w:rsid w:val="00547CFC"/>
    <w:rsid w:val="00547E77"/>
    <w:rsid w:val="005510DA"/>
    <w:rsid w:val="00551824"/>
    <w:rsid w:val="00551CF2"/>
    <w:rsid w:val="00552305"/>
    <w:rsid w:val="00552401"/>
    <w:rsid w:val="00552729"/>
    <w:rsid w:val="0055321F"/>
    <w:rsid w:val="00553BC5"/>
    <w:rsid w:val="0055405A"/>
    <w:rsid w:val="00555417"/>
    <w:rsid w:val="005558C5"/>
    <w:rsid w:val="00555F22"/>
    <w:rsid w:val="00557CA4"/>
    <w:rsid w:val="005611D7"/>
    <w:rsid w:val="00561F2D"/>
    <w:rsid w:val="005626AE"/>
    <w:rsid w:val="005629A1"/>
    <w:rsid w:val="0056309F"/>
    <w:rsid w:val="0056453C"/>
    <w:rsid w:val="00564949"/>
    <w:rsid w:val="005649BD"/>
    <w:rsid w:val="00565B27"/>
    <w:rsid w:val="00565BD3"/>
    <w:rsid w:val="0056639B"/>
    <w:rsid w:val="00566537"/>
    <w:rsid w:val="0056659C"/>
    <w:rsid w:val="005668F6"/>
    <w:rsid w:val="00570602"/>
    <w:rsid w:val="00572D95"/>
    <w:rsid w:val="00572E68"/>
    <w:rsid w:val="00573F4D"/>
    <w:rsid w:val="00574381"/>
    <w:rsid w:val="00574C47"/>
    <w:rsid w:val="00575828"/>
    <w:rsid w:val="00575CCE"/>
    <w:rsid w:val="005762CA"/>
    <w:rsid w:val="00576326"/>
    <w:rsid w:val="00576404"/>
    <w:rsid w:val="00576F4B"/>
    <w:rsid w:val="005770E5"/>
    <w:rsid w:val="00580115"/>
    <w:rsid w:val="005807AD"/>
    <w:rsid w:val="005809CA"/>
    <w:rsid w:val="00581FA8"/>
    <w:rsid w:val="00582E4F"/>
    <w:rsid w:val="00585A6B"/>
    <w:rsid w:val="00585C50"/>
    <w:rsid w:val="00586216"/>
    <w:rsid w:val="005871AF"/>
    <w:rsid w:val="005901B6"/>
    <w:rsid w:val="0059104E"/>
    <w:rsid w:val="005913C9"/>
    <w:rsid w:val="0059245B"/>
    <w:rsid w:val="00592DDD"/>
    <w:rsid w:val="00592F86"/>
    <w:rsid w:val="00595569"/>
    <w:rsid w:val="00596328"/>
    <w:rsid w:val="00596DA5"/>
    <w:rsid w:val="00597459"/>
    <w:rsid w:val="005A0B2E"/>
    <w:rsid w:val="005A13E4"/>
    <w:rsid w:val="005A1C2F"/>
    <w:rsid w:val="005A2020"/>
    <w:rsid w:val="005A2C38"/>
    <w:rsid w:val="005A2F76"/>
    <w:rsid w:val="005A3001"/>
    <w:rsid w:val="005A54C5"/>
    <w:rsid w:val="005A6DA7"/>
    <w:rsid w:val="005B107D"/>
    <w:rsid w:val="005B12F2"/>
    <w:rsid w:val="005B15DC"/>
    <w:rsid w:val="005B19E0"/>
    <w:rsid w:val="005B26BE"/>
    <w:rsid w:val="005B288F"/>
    <w:rsid w:val="005B2B2C"/>
    <w:rsid w:val="005B2E09"/>
    <w:rsid w:val="005B3CB1"/>
    <w:rsid w:val="005B43E7"/>
    <w:rsid w:val="005B67DD"/>
    <w:rsid w:val="005C0234"/>
    <w:rsid w:val="005C0559"/>
    <w:rsid w:val="005C0A41"/>
    <w:rsid w:val="005C2F39"/>
    <w:rsid w:val="005C4321"/>
    <w:rsid w:val="005C476A"/>
    <w:rsid w:val="005C4F9A"/>
    <w:rsid w:val="005C5602"/>
    <w:rsid w:val="005C5A5A"/>
    <w:rsid w:val="005C5ABF"/>
    <w:rsid w:val="005C619E"/>
    <w:rsid w:val="005C6210"/>
    <w:rsid w:val="005C7118"/>
    <w:rsid w:val="005C7255"/>
    <w:rsid w:val="005C7429"/>
    <w:rsid w:val="005C745E"/>
    <w:rsid w:val="005C7683"/>
    <w:rsid w:val="005D1089"/>
    <w:rsid w:val="005D16C8"/>
    <w:rsid w:val="005D1D6C"/>
    <w:rsid w:val="005D21AB"/>
    <w:rsid w:val="005D2387"/>
    <w:rsid w:val="005D2618"/>
    <w:rsid w:val="005D4649"/>
    <w:rsid w:val="005D562B"/>
    <w:rsid w:val="005D5C08"/>
    <w:rsid w:val="005D694D"/>
    <w:rsid w:val="005E1233"/>
    <w:rsid w:val="005E3499"/>
    <w:rsid w:val="005E3D5E"/>
    <w:rsid w:val="005E3D8D"/>
    <w:rsid w:val="005E4125"/>
    <w:rsid w:val="005E58F8"/>
    <w:rsid w:val="005E606A"/>
    <w:rsid w:val="005E77E8"/>
    <w:rsid w:val="005E7F25"/>
    <w:rsid w:val="005F043B"/>
    <w:rsid w:val="005F0926"/>
    <w:rsid w:val="005F28EB"/>
    <w:rsid w:val="005F4DEE"/>
    <w:rsid w:val="005F50D1"/>
    <w:rsid w:val="005F5E43"/>
    <w:rsid w:val="005F6E4D"/>
    <w:rsid w:val="0060010A"/>
    <w:rsid w:val="00600663"/>
    <w:rsid w:val="006009C0"/>
    <w:rsid w:val="00600F77"/>
    <w:rsid w:val="006023E7"/>
    <w:rsid w:val="00602923"/>
    <w:rsid w:val="006036E7"/>
    <w:rsid w:val="00605F9C"/>
    <w:rsid w:val="00606D23"/>
    <w:rsid w:val="00610362"/>
    <w:rsid w:val="006109AD"/>
    <w:rsid w:val="00610C0E"/>
    <w:rsid w:val="00611D81"/>
    <w:rsid w:val="00613CF9"/>
    <w:rsid w:val="00613E0A"/>
    <w:rsid w:val="0061411C"/>
    <w:rsid w:val="00614F5D"/>
    <w:rsid w:val="006200BB"/>
    <w:rsid w:val="006209ED"/>
    <w:rsid w:val="00621688"/>
    <w:rsid w:val="006229C2"/>
    <w:rsid w:val="00622A16"/>
    <w:rsid w:val="006230FB"/>
    <w:rsid w:val="00623689"/>
    <w:rsid w:val="00623B62"/>
    <w:rsid w:val="0062423C"/>
    <w:rsid w:val="00624274"/>
    <w:rsid w:val="00624B0B"/>
    <w:rsid w:val="00625C56"/>
    <w:rsid w:val="00625D4B"/>
    <w:rsid w:val="006266F4"/>
    <w:rsid w:val="00626AFA"/>
    <w:rsid w:val="00630109"/>
    <w:rsid w:val="00630B13"/>
    <w:rsid w:val="00630E88"/>
    <w:rsid w:val="0063267A"/>
    <w:rsid w:val="00632ABA"/>
    <w:rsid w:val="00634ABD"/>
    <w:rsid w:val="00634AEA"/>
    <w:rsid w:val="00636000"/>
    <w:rsid w:val="00636A36"/>
    <w:rsid w:val="006372F5"/>
    <w:rsid w:val="006374A0"/>
    <w:rsid w:val="00637A2C"/>
    <w:rsid w:val="00640063"/>
    <w:rsid w:val="006402A9"/>
    <w:rsid w:val="00640975"/>
    <w:rsid w:val="00640D45"/>
    <w:rsid w:val="00640F3C"/>
    <w:rsid w:val="00641D52"/>
    <w:rsid w:val="0064381A"/>
    <w:rsid w:val="00644812"/>
    <w:rsid w:val="00644936"/>
    <w:rsid w:val="006452C8"/>
    <w:rsid w:val="0064590F"/>
    <w:rsid w:val="00646FBE"/>
    <w:rsid w:val="00646FC7"/>
    <w:rsid w:val="0064743D"/>
    <w:rsid w:val="00647468"/>
    <w:rsid w:val="0064780E"/>
    <w:rsid w:val="00650419"/>
    <w:rsid w:val="00650A38"/>
    <w:rsid w:val="00650C75"/>
    <w:rsid w:val="00650EEB"/>
    <w:rsid w:val="00651714"/>
    <w:rsid w:val="00652148"/>
    <w:rsid w:val="006529ED"/>
    <w:rsid w:val="00652BEC"/>
    <w:rsid w:val="0065302A"/>
    <w:rsid w:val="00655D22"/>
    <w:rsid w:val="00656A2B"/>
    <w:rsid w:val="00656EBB"/>
    <w:rsid w:val="00656F3D"/>
    <w:rsid w:val="0065782C"/>
    <w:rsid w:val="00657A97"/>
    <w:rsid w:val="00660691"/>
    <w:rsid w:val="00661254"/>
    <w:rsid w:val="00662FA6"/>
    <w:rsid w:val="00663151"/>
    <w:rsid w:val="0066345E"/>
    <w:rsid w:val="0066378D"/>
    <w:rsid w:val="00666FB0"/>
    <w:rsid w:val="006670EB"/>
    <w:rsid w:val="00667509"/>
    <w:rsid w:val="0066794B"/>
    <w:rsid w:val="00670077"/>
    <w:rsid w:val="006719A1"/>
    <w:rsid w:val="00671F68"/>
    <w:rsid w:val="0067207E"/>
    <w:rsid w:val="00672F7B"/>
    <w:rsid w:val="00673771"/>
    <w:rsid w:val="0067388A"/>
    <w:rsid w:val="006739B3"/>
    <w:rsid w:val="006748B9"/>
    <w:rsid w:val="0067582A"/>
    <w:rsid w:val="00675D6B"/>
    <w:rsid w:val="00676A5A"/>
    <w:rsid w:val="00677476"/>
    <w:rsid w:val="00681E22"/>
    <w:rsid w:val="00682213"/>
    <w:rsid w:val="00682247"/>
    <w:rsid w:val="00682FF4"/>
    <w:rsid w:val="00683E27"/>
    <w:rsid w:val="00683F3A"/>
    <w:rsid w:val="0068432A"/>
    <w:rsid w:val="0068458E"/>
    <w:rsid w:val="00685D3B"/>
    <w:rsid w:val="006860B7"/>
    <w:rsid w:val="00686279"/>
    <w:rsid w:val="0068683C"/>
    <w:rsid w:val="006871B2"/>
    <w:rsid w:val="006907E9"/>
    <w:rsid w:val="00692007"/>
    <w:rsid w:val="00694C64"/>
    <w:rsid w:val="00695813"/>
    <w:rsid w:val="00695C63"/>
    <w:rsid w:val="00697E9D"/>
    <w:rsid w:val="006A0A32"/>
    <w:rsid w:val="006A15FC"/>
    <w:rsid w:val="006A1B91"/>
    <w:rsid w:val="006A368E"/>
    <w:rsid w:val="006A4B58"/>
    <w:rsid w:val="006A5327"/>
    <w:rsid w:val="006A5D86"/>
    <w:rsid w:val="006A613A"/>
    <w:rsid w:val="006A6E68"/>
    <w:rsid w:val="006B0BE7"/>
    <w:rsid w:val="006B1834"/>
    <w:rsid w:val="006B1EDB"/>
    <w:rsid w:val="006B30E9"/>
    <w:rsid w:val="006B44D3"/>
    <w:rsid w:val="006B4D76"/>
    <w:rsid w:val="006B4E6F"/>
    <w:rsid w:val="006B562B"/>
    <w:rsid w:val="006B5B2B"/>
    <w:rsid w:val="006B67C5"/>
    <w:rsid w:val="006B6C6B"/>
    <w:rsid w:val="006B6E4E"/>
    <w:rsid w:val="006B73DD"/>
    <w:rsid w:val="006C0A71"/>
    <w:rsid w:val="006C0F10"/>
    <w:rsid w:val="006C211F"/>
    <w:rsid w:val="006C2FC7"/>
    <w:rsid w:val="006C3E29"/>
    <w:rsid w:val="006C41EC"/>
    <w:rsid w:val="006C489F"/>
    <w:rsid w:val="006C4BC4"/>
    <w:rsid w:val="006C5D48"/>
    <w:rsid w:val="006C6277"/>
    <w:rsid w:val="006C6470"/>
    <w:rsid w:val="006C74A1"/>
    <w:rsid w:val="006C78C2"/>
    <w:rsid w:val="006C79BA"/>
    <w:rsid w:val="006D03DC"/>
    <w:rsid w:val="006D0668"/>
    <w:rsid w:val="006D2369"/>
    <w:rsid w:val="006D3316"/>
    <w:rsid w:val="006D360D"/>
    <w:rsid w:val="006D45F1"/>
    <w:rsid w:val="006D53B7"/>
    <w:rsid w:val="006D57D9"/>
    <w:rsid w:val="006D6E39"/>
    <w:rsid w:val="006D7DEE"/>
    <w:rsid w:val="006E0216"/>
    <w:rsid w:val="006E0A56"/>
    <w:rsid w:val="006E1B8B"/>
    <w:rsid w:val="006E2AF4"/>
    <w:rsid w:val="006E350D"/>
    <w:rsid w:val="006E3F6B"/>
    <w:rsid w:val="006E3FD9"/>
    <w:rsid w:val="006E49FD"/>
    <w:rsid w:val="006E5AF6"/>
    <w:rsid w:val="006E65FF"/>
    <w:rsid w:val="006E6FDD"/>
    <w:rsid w:val="006E71C3"/>
    <w:rsid w:val="006E7C2D"/>
    <w:rsid w:val="006F05F5"/>
    <w:rsid w:val="006F0770"/>
    <w:rsid w:val="006F2B25"/>
    <w:rsid w:val="006F31E4"/>
    <w:rsid w:val="006F35B6"/>
    <w:rsid w:val="006F3C51"/>
    <w:rsid w:val="006F4206"/>
    <w:rsid w:val="006F4B76"/>
    <w:rsid w:val="006F4DD0"/>
    <w:rsid w:val="006F53DE"/>
    <w:rsid w:val="006F5550"/>
    <w:rsid w:val="006F56EA"/>
    <w:rsid w:val="006F5C66"/>
    <w:rsid w:val="006F5E2C"/>
    <w:rsid w:val="006F6B85"/>
    <w:rsid w:val="0070203D"/>
    <w:rsid w:val="00703B47"/>
    <w:rsid w:val="00704627"/>
    <w:rsid w:val="00704807"/>
    <w:rsid w:val="007049AC"/>
    <w:rsid w:val="00706821"/>
    <w:rsid w:val="00706A0E"/>
    <w:rsid w:val="00706C97"/>
    <w:rsid w:val="00706F0F"/>
    <w:rsid w:val="007079C1"/>
    <w:rsid w:val="007116AE"/>
    <w:rsid w:val="00712029"/>
    <w:rsid w:val="00712C35"/>
    <w:rsid w:val="00712EF3"/>
    <w:rsid w:val="007159A9"/>
    <w:rsid w:val="00715FDB"/>
    <w:rsid w:val="0071601B"/>
    <w:rsid w:val="00716F57"/>
    <w:rsid w:val="007176E4"/>
    <w:rsid w:val="00717732"/>
    <w:rsid w:val="0071786F"/>
    <w:rsid w:val="00717F3A"/>
    <w:rsid w:val="007209B7"/>
    <w:rsid w:val="0072252C"/>
    <w:rsid w:val="00722BFF"/>
    <w:rsid w:val="00722C27"/>
    <w:rsid w:val="00722E68"/>
    <w:rsid w:val="00723283"/>
    <w:rsid w:val="007237CA"/>
    <w:rsid w:val="00723B9D"/>
    <w:rsid w:val="0072434B"/>
    <w:rsid w:val="00724726"/>
    <w:rsid w:val="00725277"/>
    <w:rsid w:val="007255A4"/>
    <w:rsid w:val="0072612D"/>
    <w:rsid w:val="00727416"/>
    <w:rsid w:val="00727E4A"/>
    <w:rsid w:val="00730E71"/>
    <w:rsid w:val="0073107C"/>
    <w:rsid w:val="0073174F"/>
    <w:rsid w:val="00732720"/>
    <w:rsid w:val="0073278E"/>
    <w:rsid w:val="007327C8"/>
    <w:rsid w:val="00733011"/>
    <w:rsid w:val="007334DD"/>
    <w:rsid w:val="00733C52"/>
    <w:rsid w:val="00734BA6"/>
    <w:rsid w:val="00734CBC"/>
    <w:rsid w:val="00734DC1"/>
    <w:rsid w:val="0073593B"/>
    <w:rsid w:val="00735A38"/>
    <w:rsid w:val="0073769E"/>
    <w:rsid w:val="00737C91"/>
    <w:rsid w:val="00740329"/>
    <w:rsid w:val="00741F43"/>
    <w:rsid w:val="007428C4"/>
    <w:rsid w:val="007439FA"/>
    <w:rsid w:val="00744808"/>
    <w:rsid w:val="007464D7"/>
    <w:rsid w:val="00746757"/>
    <w:rsid w:val="00746DA9"/>
    <w:rsid w:val="0074756C"/>
    <w:rsid w:val="00747A4D"/>
    <w:rsid w:val="00750063"/>
    <w:rsid w:val="00750AE3"/>
    <w:rsid w:val="00750F4A"/>
    <w:rsid w:val="007512B4"/>
    <w:rsid w:val="0075212D"/>
    <w:rsid w:val="00752166"/>
    <w:rsid w:val="007527D4"/>
    <w:rsid w:val="00752886"/>
    <w:rsid w:val="007528AA"/>
    <w:rsid w:val="0075292D"/>
    <w:rsid w:val="00752C48"/>
    <w:rsid w:val="00752E51"/>
    <w:rsid w:val="00753A50"/>
    <w:rsid w:val="00754141"/>
    <w:rsid w:val="00754508"/>
    <w:rsid w:val="00754A9D"/>
    <w:rsid w:val="00756602"/>
    <w:rsid w:val="007566EF"/>
    <w:rsid w:val="00756C15"/>
    <w:rsid w:val="00756C7A"/>
    <w:rsid w:val="007573A6"/>
    <w:rsid w:val="0075744A"/>
    <w:rsid w:val="007576D4"/>
    <w:rsid w:val="0076076B"/>
    <w:rsid w:val="00761639"/>
    <w:rsid w:val="007627B6"/>
    <w:rsid w:val="00762B2D"/>
    <w:rsid w:val="00763427"/>
    <w:rsid w:val="00763FCA"/>
    <w:rsid w:val="007648BE"/>
    <w:rsid w:val="00764D21"/>
    <w:rsid w:val="00764D5D"/>
    <w:rsid w:val="007653AE"/>
    <w:rsid w:val="0076685B"/>
    <w:rsid w:val="0076719B"/>
    <w:rsid w:val="00770BA7"/>
    <w:rsid w:val="00770FAF"/>
    <w:rsid w:val="007717F3"/>
    <w:rsid w:val="0077185C"/>
    <w:rsid w:val="00771F23"/>
    <w:rsid w:val="00771FCE"/>
    <w:rsid w:val="007721B3"/>
    <w:rsid w:val="007723D2"/>
    <w:rsid w:val="00772553"/>
    <w:rsid w:val="00773962"/>
    <w:rsid w:val="007762AD"/>
    <w:rsid w:val="007779B6"/>
    <w:rsid w:val="00777A28"/>
    <w:rsid w:val="00777C67"/>
    <w:rsid w:val="0078076A"/>
    <w:rsid w:val="00780B68"/>
    <w:rsid w:val="007824BD"/>
    <w:rsid w:val="007827C9"/>
    <w:rsid w:val="00783304"/>
    <w:rsid w:val="00783E84"/>
    <w:rsid w:val="007858D8"/>
    <w:rsid w:val="00786DCD"/>
    <w:rsid w:val="00787A19"/>
    <w:rsid w:val="007900E6"/>
    <w:rsid w:val="00790991"/>
    <w:rsid w:val="00790C1F"/>
    <w:rsid w:val="00791816"/>
    <w:rsid w:val="00792B66"/>
    <w:rsid w:val="007930F8"/>
    <w:rsid w:val="00793D49"/>
    <w:rsid w:val="00793DFD"/>
    <w:rsid w:val="00793F8D"/>
    <w:rsid w:val="007945EA"/>
    <w:rsid w:val="007946A6"/>
    <w:rsid w:val="00794965"/>
    <w:rsid w:val="007949E0"/>
    <w:rsid w:val="00796176"/>
    <w:rsid w:val="0079623D"/>
    <w:rsid w:val="0079624A"/>
    <w:rsid w:val="007973F4"/>
    <w:rsid w:val="00797B65"/>
    <w:rsid w:val="007A0F7D"/>
    <w:rsid w:val="007A1247"/>
    <w:rsid w:val="007A196E"/>
    <w:rsid w:val="007A2625"/>
    <w:rsid w:val="007A2D6A"/>
    <w:rsid w:val="007A2EEF"/>
    <w:rsid w:val="007A3216"/>
    <w:rsid w:val="007A383B"/>
    <w:rsid w:val="007A4125"/>
    <w:rsid w:val="007A61EF"/>
    <w:rsid w:val="007A6292"/>
    <w:rsid w:val="007A6500"/>
    <w:rsid w:val="007A6938"/>
    <w:rsid w:val="007A79FA"/>
    <w:rsid w:val="007A7E23"/>
    <w:rsid w:val="007A7F20"/>
    <w:rsid w:val="007B0225"/>
    <w:rsid w:val="007B0F40"/>
    <w:rsid w:val="007B15C9"/>
    <w:rsid w:val="007B2E9A"/>
    <w:rsid w:val="007B3CF9"/>
    <w:rsid w:val="007B47A3"/>
    <w:rsid w:val="007B493B"/>
    <w:rsid w:val="007B607B"/>
    <w:rsid w:val="007B6BD0"/>
    <w:rsid w:val="007B6ED8"/>
    <w:rsid w:val="007B6F8E"/>
    <w:rsid w:val="007C00D2"/>
    <w:rsid w:val="007C04A3"/>
    <w:rsid w:val="007C1A68"/>
    <w:rsid w:val="007C1F65"/>
    <w:rsid w:val="007C2635"/>
    <w:rsid w:val="007C2A43"/>
    <w:rsid w:val="007C2C5D"/>
    <w:rsid w:val="007C3B98"/>
    <w:rsid w:val="007C4273"/>
    <w:rsid w:val="007C4308"/>
    <w:rsid w:val="007C4447"/>
    <w:rsid w:val="007C4A1C"/>
    <w:rsid w:val="007C588C"/>
    <w:rsid w:val="007C6E6C"/>
    <w:rsid w:val="007C70A1"/>
    <w:rsid w:val="007C75FA"/>
    <w:rsid w:val="007C7D9D"/>
    <w:rsid w:val="007C7DE5"/>
    <w:rsid w:val="007D1052"/>
    <w:rsid w:val="007D2154"/>
    <w:rsid w:val="007D2FB9"/>
    <w:rsid w:val="007D3BC3"/>
    <w:rsid w:val="007D4B3D"/>
    <w:rsid w:val="007D4F1A"/>
    <w:rsid w:val="007D57A1"/>
    <w:rsid w:val="007D5C7C"/>
    <w:rsid w:val="007D7739"/>
    <w:rsid w:val="007D7DB7"/>
    <w:rsid w:val="007E02BF"/>
    <w:rsid w:val="007E075E"/>
    <w:rsid w:val="007E0D26"/>
    <w:rsid w:val="007E0FDD"/>
    <w:rsid w:val="007E1365"/>
    <w:rsid w:val="007E1752"/>
    <w:rsid w:val="007E2B40"/>
    <w:rsid w:val="007E531E"/>
    <w:rsid w:val="007E5354"/>
    <w:rsid w:val="007E59D7"/>
    <w:rsid w:val="007E5FCB"/>
    <w:rsid w:val="007E68A4"/>
    <w:rsid w:val="007E6A06"/>
    <w:rsid w:val="007E6C84"/>
    <w:rsid w:val="007E7259"/>
    <w:rsid w:val="007E7738"/>
    <w:rsid w:val="007F0673"/>
    <w:rsid w:val="007F091A"/>
    <w:rsid w:val="007F1035"/>
    <w:rsid w:val="007F200A"/>
    <w:rsid w:val="007F2A6E"/>
    <w:rsid w:val="007F2BB2"/>
    <w:rsid w:val="007F367B"/>
    <w:rsid w:val="007F3A0A"/>
    <w:rsid w:val="007F60DA"/>
    <w:rsid w:val="007F6180"/>
    <w:rsid w:val="007F63F7"/>
    <w:rsid w:val="007F6935"/>
    <w:rsid w:val="007F7344"/>
    <w:rsid w:val="007F7568"/>
    <w:rsid w:val="007F76FD"/>
    <w:rsid w:val="00801AFA"/>
    <w:rsid w:val="008025EB"/>
    <w:rsid w:val="00804576"/>
    <w:rsid w:val="00804B15"/>
    <w:rsid w:val="0080547E"/>
    <w:rsid w:val="008066AF"/>
    <w:rsid w:val="00806CF6"/>
    <w:rsid w:val="00806D09"/>
    <w:rsid w:val="0080784D"/>
    <w:rsid w:val="00807F3E"/>
    <w:rsid w:val="008107BE"/>
    <w:rsid w:val="00810CF9"/>
    <w:rsid w:val="00811161"/>
    <w:rsid w:val="008113B6"/>
    <w:rsid w:val="0081145B"/>
    <w:rsid w:val="008123FF"/>
    <w:rsid w:val="0081255E"/>
    <w:rsid w:val="00813A49"/>
    <w:rsid w:val="008142C7"/>
    <w:rsid w:val="0081434D"/>
    <w:rsid w:val="00814485"/>
    <w:rsid w:val="00814BC5"/>
    <w:rsid w:val="00814DF3"/>
    <w:rsid w:val="008152D8"/>
    <w:rsid w:val="00815E58"/>
    <w:rsid w:val="008167D8"/>
    <w:rsid w:val="00816F86"/>
    <w:rsid w:val="008176F2"/>
    <w:rsid w:val="00817F13"/>
    <w:rsid w:val="00820164"/>
    <w:rsid w:val="00820298"/>
    <w:rsid w:val="00820F9B"/>
    <w:rsid w:val="00821200"/>
    <w:rsid w:val="0082197C"/>
    <w:rsid w:val="00821CE8"/>
    <w:rsid w:val="0082224C"/>
    <w:rsid w:val="008229D9"/>
    <w:rsid w:val="00822A63"/>
    <w:rsid w:val="0082423D"/>
    <w:rsid w:val="00824780"/>
    <w:rsid w:val="00825E2E"/>
    <w:rsid w:val="00826302"/>
    <w:rsid w:val="00826385"/>
    <w:rsid w:val="00827A45"/>
    <w:rsid w:val="00830818"/>
    <w:rsid w:val="00830E0B"/>
    <w:rsid w:val="008312D7"/>
    <w:rsid w:val="0083172D"/>
    <w:rsid w:val="008317D6"/>
    <w:rsid w:val="00831B2E"/>
    <w:rsid w:val="00832012"/>
    <w:rsid w:val="00832C13"/>
    <w:rsid w:val="008334D3"/>
    <w:rsid w:val="00833658"/>
    <w:rsid w:val="00833EB0"/>
    <w:rsid w:val="00834D93"/>
    <w:rsid w:val="00835618"/>
    <w:rsid w:val="00835E31"/>
    <w:rsid w:val="008362FC"/>
    <w:rsid w:val="0083700F"/>
    <w:rsid w:val="00837427"/>
    <w:rsid w:val="00837C77"/>
    <w:rsid w:val="00840597"/>
    <w:rsid w:val="00840786"/>
    <w:rsid w:val="00840D9E"/>
    <w:rsid w:val="00841121"/>
    <w:rsid w:val="00841519"/>
    <w:rsid w:val="008415F9"/>
    <w:rsid w:val="0084198B"/>
    <w:rsid w:val="00841B3B"/>
    <w:rsid w:val="00841F32"/>
    <w:rsid w:val="008423AB"/>
    <w:rsid w:val="00843095"/>
    <w:rsid w:val="008455D5"/>
    <w:rsid w:val="00846EB6"/>
    <w:rsid w:val="008473A4"/>
    <w:rsid w:val="00847B22"/>
    <w:rsid w:val="00847FC6"/>
    <w:rsid w:val="00850117"/>
    <w:rsid w:val="008507AA"/>
    <w:rsid w:val="0085166A"/>
    <w:rsid w:val="00851899"/>
    <w:rsid w:val="00852BA7"/>
    <w:rsid w:val="00852E15"/>
    <w:rsid w:val="008538F7"/>
    <w:rsid w:val="00856C2A"/>
    <w:rsid w:val="00856F7B"/>
    <w:rsid w:val="00857099"/>
    <w:rsid w:val="00857969"/>
    <w:rsid w:val="00857B7F"/>
    <w:rsid w:val="00860385"/>
    <w:rsid w:val="00860686"/>
    <w:rsid w:val="008619FC"/>
    <w:rsid w:val="00862BE1"/>
    <w:rsid w:val="00862E4D"/>
    <w:rsid w:val="00864212"/>
    <w:rsid w:val="00865D9C"/>
    <w:rsid w:val="00866041"/>
    <w:rsid w:val="0086655C"/>
    <w:rsid w:val="00866CA5"/>
    <w:rsid w:val="0086757F"/>
    <w:rsid w:val="00867760"/>
    <w:rsid w:val="00870FF7"/>
    <w:rsid w:val="00871DB7"/>
    <w:rsid w:val="008720E4"/>
    <w:rsid w:val="00872B92"/>
    <w:rsid w:val="008740EB"/>
    <w:rsid w:val="00876572"/>
    <w:rsid w:val="00876CDD"/>
    <w:rsid w:val="00876D80"/>
    <w:rsid w:val="00880986"/>
    <w:rsid w:val="00880BD9"/>
    <w:rsid w:val="00881E9A"/>
    <w:rsid w:val="0088204C"/>
    <w:rsid w:val="008823DE"/>
    <w:rsid w:val="008827E0"/>
    <w:rsid w:val="00882F58"/>
    <w:rsid w:val="00882F7E"/>
    <w:rsid w:val="0088353E"/>
    <w:rsid w:val="0088391D"/>
    <w:rsid w:val="00883B5B"/>
    <w:rsid w:val="00883E91"/>
    <w:rsid w:val="0088494F"/>
    <w:rsid w:val="00884A87"/>
    <w:rsid w:val="008856B4"/>
    <w:rsid w:val="00885C27"/>
    <w:rsid w:val="00886163"/>
    <w:rsid w:val="008873D9"/>
    <w:rsid w:val="0089020B"/>
    <w:rsid w:val="00890FA5"/>
    <w:rsid w:val="008910EA"/>
    <w:rsid w:val="00891B39"/>
    <w:rsid w:val="00891B75"/>
    <w:rsid w:val="00893CB9"/>
    <w:rsid w:val="0089420A"/>
    <w:rsid w:val="00894ABA"/>
    <w:rsid w:val="00895276"/>
    <w:rsid w:val="0089619A"/>
    <w:rsid w:val="00896A50"/>
    <w:rsid w:val="00896B94"/>
    <w:rsid w:val="00896CE9"/>
    <w:rsid w:val="008971F6"/>
    <w:rsid w:val="0089759E"/>
    <w:rsid w:val="00897660"/>
    <w:rsid w:val="00897922"/>
    <w:rsid w:val="00897D48"/>
    <w:rsid w:val="008A0D6E"/>
    <w:rsid w:val="008A14C8"/>
    <w:rsid w:val="008A1E65"/>
    <w:rsid w:val="008A2081"/>
    <w:rsid w:val="008A2986"/>
    <w:rsid w:val="008A3CC8"/>
    <w:rsid w:val="008A4CC5"/>
    <w:rsid w:val="008A56AD"/>
    <w:rsid w:val="008A5E83"/>
    <w:rsid w:val="008A5FA6"/>
    <w:rsid w:val="008A60C0"/>
    <w:rsid w:val="008A7473"/>
    <w:rsid w:val="008A75A6"/>
    <w:rsid w:val="008A75FB"/>
    <w:rsid w:val="008A7DC7"/>
    <w:rsid w:val="008B04F9"/>
    <w:rsid w:val="008B15BA"/>
    <w:rsid w:val="008B15FE"/>
    <w:rsid w:val="008B1B10"/>
    <w:rsid w:val="008B238F"/>
    <w:rsid w:val="008B258B"/>
    <w:rsid w:val="008B2DBA"/>
    <w:rsid w:val="008B3297"/>
    <w:rsid w:val="008B3571"/>
    <w:rsid w:val="008B469A"/>
    <w:rsid w:val="008B5092"/>
    <w:rsid w:val="008B517D"/>
    <w:rsid w:val="008B7D08"/>
    <w:rsid w:val="008C06C7"/>
    <w:rsid w:val="008C22F8"/>
    <w:rsid w:val="008C2594"/>
    <w:rsid w:val="008C2784"/>
    <w:rsid w:val="008C28F1"/>
    <w:rsid w:val="008C2FE1"/>
    <w:rsid w:val="008C303D"/>
    <w:rsid w:val="008C3165"/>
    <w:rsid w:val="008C3FC1"/>
    <w:rsid w:val="008C411A"/>
    <w:rsid w:val="008C4E52"/>
    <w:rsid w:val="008C5391"/>
    <w:rsid w:val="008C5601"/>
    <w:rsid w:val="008C6000"/>
    <w:rsid w:val="008C7494"/>
    <w:rsid w:val="008C7A21"/>
    <w:rsid w:val="008C7D78"/>
    <w:rsid w:val="008D1188"/>
    <w:rsid w:val="008D1A04"/>
    <w:rsid w:val="008D2C80"/>
    <w:rsid w:val="008D31FA"/>
    <w:rsid w:val="008D4357"/>
    <w:rsid w:val="008D501F"/>
    <w:rsid w:val="008D5E31"/>
    <w:rsid w:val="008D6434"/>
    <w:rsid w:val="008D650A"/>
    <w:rsid w:val="008D660E"/>
    <w:rsid w:val="008D6CC6"/>
    <w:rsid w:val="008D767B"/>
    <w:rsid w:val="008E0AED"/>
    <w:rsid w:val="008E15B2"/>
    <w:rsid w:val="008E187B"/>
    <w:rsid w:val="008E3093"/>
    <w:rsid w:val="008E3702"/>
    <w:rsid w:val="008E4095"/>
    <w:rsid w:val="008E4176"/>
    <w:rsid w:val="008E5199"/>
    <w:rsid w:val="008E5296"/>
    <w:rsid w:val="008E62F2"/>
    <w:rsid w:val="008E79D6"/>
    <w:rsid w:val="008F13CA"/>
    <w:rsid w:val="008F2C3A"/>
    <w:rsid w:val="008F4A49"/>
    <w:rsid w:val="008F5749"/>
    <w:rsid w:val="008F6099"/>
    <w:rsid w:val="008F62D7"/>
    <w:rsid w:val="008F674C"/>
    <w:rsid w:val="008F6CF8"/>
    <w:rsid w:val="008F6EBC"/>
    <w:rsid w:val="008F7264"/>
    <w:rsid w:val="00900033"/>
    <w:rsid w:val="009000F9"/>
    <w:rsid w:val="009012A0"/>
    <w:rsid w:val="009015C1"/>
    <w:rsid w:val="00901752"/>
    <w:rsid w:val="00901ECB"/>
    <w:rsid w:val="0090331F"/>
    <w:rsid w:val="0090351C"/>
    <w:rsid w:val="009036C3"/>
    <w:rsid w:val="00904ECF"/>
    <w:rsid w:val="009058D3"/>
    <w:rsid w:val="00905A92"/>
    <w:rsid w:val="00906709"/>
    <w:rsid w:val="00906B04"/>
    <w:rsid w:val="009071B3"/>
    <w:rsid w:val="00910E0F"/>
    <w:rsid w:val="00911A81"/>
    <w:rsid w:val="00912130"/>
    <w:rsid w:val="00912AFC"/>
    <w:rsid w:val="00912DA9"/>
    <w:rsid w:val="00913139"/>
    <w:rsid w:val="0091402B"/>
    <w:rsid w:val="009147A2"/>
    <w:rsid w:val="00916975"/>
    <w:rsid w:val="00917FBB"/>
    <w:rsid w:val="009211A2"/>
    <w:rsid w:val="0092288B"/>
    <w:rsid w:val="00922ADB"/>
    <w:rsid w:val="00923943"/>
    <w:rsid w:val="0092437A"/>
    <w:rsid w:val="00925D65"/>
    <w:rsid w:val="009265E0"/>
    <w:rsid w:val="00926CE6"/>
    <w:rsid w:val="00927173"/>
    <w:rsid w:val="00931F2A"/>
    <w:rsid w:val="00932189"/>
    <w:rsid w:val="00932798"/>
    <w:rsid w:val="00933D25"/>
    <w:rsid w:val="00934635"/>
    <w:rsid w:val="00934719"/>
    <w:rsid w:val="009351D4"/>
    <w:rsid w:val="009354B5"/>
    <w:rsid w:val="00935E5D"/>
    <w:rsid w:val="00936304"/>
    <w:rsid w:val="00936962"/>
    <w:rsid w:val="009372A4"/>
    <w:rsid w:val="00940008"/>
    <w:rsid w:val="009409AD"/>
    <w:rsid w:val="00940CEB"/>
    <w:rsid w:val="00941637"/>
    <w:rsid w:val="00941EAC"/>
    <w:rsid w:val="00943997"/>
    <w:rsid w:val="00945D8F"/>
    <w:rsid w:val="009472A8"/>
    <w:rsid w:val="00947427"/>
    <w:rsid w:val="0094743D"/>
    <w:rsid w:val="009504E5"/>
    <w:rsid w:val="0095068C"/>
    <w:rsid w:val="0095082D"/>
    <w:rsid w:val="00950D46"/>
    <w:rsid w:val="00950ED1"/>
    <w:rsid w:val="00951475"/>
    <w:rsid w:val="00952968"/>
    <w:rsid w:val="009553BD"/>
    <w:rsid w:val="00955BD8"/>
    <w:rsid w:val="00956E80"/>
    <w:rsid w:val="00957E2C"/>
    <w:rsid w:val="00957F65"/>
    <w:rsid w:val="009635FB"/>
    <w:rsid w:val="00964CFC"/>
    <w:rsid w:val="00965025"/>
    <w:rsid w:val="0096587C"/>
    <w:rsid w:val="00965DCE"/>
    <w:rsid w:val="009667D1"/>
    <w:rsid w:val="00966BE6"/>
    <w:rsid w:val="00966D0C"/>
    <w:rsid w:val="009670F5"/>
    <w:rsid w:val="00970351"/>
    <w:rsid w:val="00971BAC"/>
    <w:rsid w:val="0097226F"/>
    <w:rsid w:val="00972A47"/>
    <w:rsid w:val="00972DE2"/>
    <w:rsid w:val="009733A0"/>
    <w:rsid w:val="009733DF"/>
    <w:rsid w:val="00975CD1"/>
    <w:rsid w:val="00975D54"/>
    <w:rsid w:val="009763A7"/>
    <w:rsid w:val="00976999"/>
    <w:rsid w:val="00976A92"/>
    <w:rsid w:val="00977247"/>
    <w:rsid w:val="0097733A"/>
    <w:rsid w:val="00977549"/>
    <w:rsid w:val="00977B57"/>
    <w:rsid w:val="009810A8"/>
    <w:rsid w:val="0098148C"/>
    <w:rsid w:val="0098185D"/>
    <w:rsid w:val="00981C12"/>
    <w:rsid w:val="009828C4"/>
    <w:rsid w:val="00984E5C"/>
    <w:rsid w:val="009876E3"/>
    <w:rsid w:val="009902DC"/>
    <w:rsid w:val="009908BF"/>
    <w:rsid w:val="00990C38"/>
    <w:rsid w:val="009919D2"/>
    <w:rsid w:val="00991FCD"/>
    <w:rsid w:val="00993612"/>
    <w:rsid w:val="009938CB"/>
    <w:rsid w:val="0099406B"/>
    <w:rsid w:val="00994647"/>
    <w:rsid w:val="0099466C"/>
    <w:rsid w:val="009949ED"/>
    <w:rsid w:val="0099508C"/>
    <w:rsid w:val="0099563B"/>
    <w:rsid w:val="00995A41"/>
    <w:rsid w:val="00995C6A"/>
    <w:rsid w:val="009963ED"/>
    <w:rsid w:val="0099760F"/>
    <w:rsid w:val="00997EB7"/>
    <w:rsid w:val="009A0D9B"/>
    <w:rsid w:val="009A1164"/>
    <w:rsid w:val="009A1F22"/>
    <w:rsid w:val="009A2A2E"/>
    <w:rsid w:val="009A36A7"/>
    <w:rsid w:val="009A3997"/>
    <w:rsid w:val="009A3DC9"/>
    <w:rsid w:val="009A5802"/>
    <w:rsid w:val="009A5CF0"/>
    <w:rsid w:val="009A5F76"/>
    <w:rsid w:val="009A6B0F"/>
    <w:rsid w:val="009A6DF9"/>
    <w:rsid w:val="009A7811"/>
    <w:rsid w:val="009B08F5"/>
    <w:rsid w:val="009B10A8"/>
    <w:rsid w:val="009B1B96"/>
    <w:rsid w:val="009B1E96"/>
    <w:rsid w:val="009B2B6D"/>
    <w:rsid w:val="009B371A"/>
    <w:rsid w:val="009B39D4"/>
    <w:rsid w:val="009B436F"/>
    <w:rsid w:val="009B4B8F"/>
    <w:rsid w:val="009B4F05"/>
    <w:rsid w:val="009B5D96"/>
    <w:rsid w:val="009B6560"/>
    <w:rsid w:val="009B663C"/>
    <w:rsid w:val="009B6C3F"/>
    <w:rsid w:val="009C0150"/>
    <w:rsid w:val="009C01E2"/>
    <w:rsid w:val="009C07FD"/>
    <w:rsid w:val="009C09DD"/>
    <w:rsid w:val="009C32C3"/>
    <w:rsid w:val="009C3789"/>
    <w:rsid w:val="009C40D2"/>
    <w:rsid w:val="009C42E3"/>
    <w:rsid w:val="009C59C9"/>
    <w:rsid w:val="009C629E"/>
    <w:rsid w:val="009C631F"/>
    <w:rsid w:val="009C70B4"/>
    <w:rsid w:val="009D030E"/>
    <w:rsid w:val="009D047D"/>
    <w:rsid w:val="009D059B"/>
    <w:rsid w:val="009D09D0"/>
    <w:rsid w:val="009D0A0F"/>
    <w:rsid w:val="009D1BCD"/>
    <w:rsid w:val="009D30C5"/>
    <w:rsid w:val="009D3176"/>
    <w:rsid w:val="009D3405"/>
    <w:rsid w:val="009D3B4C"/>
    <w:rsid w:val="009D3D5B"/>
    <w:rsid w:val="009D4EFE"/>
    <w:rsid w:val="009D5236"/>
    <w:rsid w:val="009D61F2"/>
    <w:rsid w:val="009D6655"/>
    <w:rsid w:val="009D68DF"/>
    <w:rsid w:val="009D7932"/>
    <w:rsid w:val="009D7D5C"/>
    <w:rsid w:val="009D7F31"/>
    <w:rsid w:val="009E05FD"/>
    <w:rsid w:val="009E06CB"/>
    <w:rsid w:val="009E0D1C"/>
    <w:rsid w:val="009E0DC3"/>
    <w:rsid w:val="009E1058"/>
    <w:rsid w:val="009E12E4"/>
    <w:rsid w:val="009E1850"/>
    <w:rsid w:val="009E1AED"/>
    <w:rsid w:val="009E40ED"/>
    <w:rsid w:val="009E5665"/>
    <w:rsid w:val="009E573B"/>
    <w:rsid w:val="009E5CA9"/>
    <w:rsid w:val="009F004D"/>
    <w:rsid w:val="009F033D"/>
    <w:rsid w:val="009F215E"/>
    <w:rsid w:val="009F2334"/>
    <w:rsid w:val="009F323D"/>
    <w:rsid w:val="009F4E76"/>
    <w:rsid w:val="009F54D0"/>
    <w:rsid w:val="009F582C"/>
    <w:rsid w:val="009F5AC0"/>
    <w:rsid w:val="009F5D71"/>
    <w:rsid w:val="009F6C2B"/>
    <w:rsid w:val="009F702A"/>
    <w:rsid w:val="009F77A3"/>
    <w:rsid w:val="00A003D7"/>
    <w:rsid w:val="00A00541"/>
    <w:rsid w:val="00A0078B"/>
    <w:rsid w:val="00A00967"/>
    <w:rsid w:val="00A01538"/>
    <w:rsid w:val="00A01B0C"/>
    <w:rsid w:val="00A01CE9"/>
    <w:rsid w:val="00A02B99"/>
    <w:rsid w:val="00A03185"/>
    <w:rsid w:val="00A04160"/>
    <w:rsid w:val="00A04B3F"/>
    <w:rsid w:val="00A04EF0"/>
    <w:rsid w:val="00A055C4"/>
    <w:rsid w:val="00A05A6F"/>
    <w:rsid w:val="00A05E61"/>
    <w:rsid w:val="00A05F2A"/>
    <w:rsid w:val="00A06829"/>
    <w:rsid w:val="00A069FC"/>
    <w:rsid w:val="00A10A27"/>
    <w:rsid w:val="00A10A67"/>
    <w:rsid w:val="00A10B9A"/>
    <w:rsid w:val="00A10D5D"/>
    <w:rsid w:val="00A126B4"/>
    <w:rsid w:val="00A129B6"/>
    <w:rsid w:val="00A13412"/>
    <w:rsid w:val="00A134C7"/>
    <w:rsid w:val="00A1373C"/>
    <w:rsid w:val="00A149A7"/>
    <w:rsid w:val="00A14AF0"/>
    <w:rsid w:val="00A14C1C"/>
    <w:rsid w:val="00A1784D"/>
    <w:rsid w:val="00A17A92"/>
    <w:rsid w:val="00A210A0"/>
    <w:rsid w:val="00A21445"/>
    <w:rsid w:val="00A238FA"/>
    <w:rsid w:val="00A23C64"/>
    <w:rsid w:val="00A23E4A"/>
    <w:rsid w:val="00A23F92"/>
    <w:rsid w:val="00A2426D"/>
    <w:rsid w:val="00A2446F"/>
    <w:rsid w:val="00A24E9D"/>
    <w:rsid w:val="00A25059"/>
    <w:rsid w:val="00A253A7"/>
    <w:rsid w:val="00A254C7"/>
    <w:rsid w:val="00A25CE2"/>
    <w:rsid w:val="00A2667F"/>
    <w:rsid w:val="00A271A0"/>
    <w:rsid w:val="00A27AEF"/>
    <w:rsid w:val="00A300E3"/>
    <w:rsid w:val="00A30A31"/>
    <w:rsid w:val="00A31DF6"/>
    <w:rsid w:val="00A32199"/>
    <w:rsid w:val="00A32827"/>
    <w:rsid w:val="00A32DAD"/>
    <w:rsid w:val="00A33201"/>
    <w:rsid w:val="00A339F7"/>
    <w:rsid w:val="00A3521A"/>
    <w:rsid w:val="00A35688"/>
    <w:rsid w:val="00A35B1E"/>
    <w:rsid w:val="00A362B2"/>
    <w:rsid w:val="00A37481"/>
    <w:rsid w:val="00A37ABC"/>
    <w:rsid w:val="00A40730"/>
    <w:rsid w:val="00A41BD8"/>
    <w:rsid w:val="00A41BE4"/>
    <w:rsid w:val="00A41E48"/>
    <w:rsid w:val="00A42535"/>
    <w:rsid w:val="00A43BA5"/>
    <w:rsid w:val="00A45060"/>
    <w:rsid w:val="00A4581A"/>
    <w:rsid w:val="00A46D15"/>
    <w:rsid w:val="00A47C0D"/>
    <w:rsid w:val="00A47FF0"/>
    <w:rsid w:val="00A5125D"/>
    <w:rsid w:val="00A51993"/>
    <w:rsid w:val="00A5202E"/>
    <w:rsid w:val="00A523B1"/>
    <w:rsid w:val="00A527D8"/>
    <w:rsid w:val="00A532A3"/>
    <w:rsid w:val="00A53EBA"/>
    <w:rsid w:val="00A545BB"/>
    <w:rsid w:val="00A54D57"/>
    <w:rsid w:val="00A562FB"/>
    <w:rsid w:val="00A56875"/>
    <w:rsid w:val="00A57447"/>
    <w:rsid w:val="00A57E4F"/>
    <w:rsid w:val="00A602C3"/>
    <w:rsid w:val="00A60973"/>
    <w:rsid w:val="00A60D69"/>
    <w:rsid w:val="00A60E5F"/>
    <w:rsid w:val="00A61573"/>
    <w:rsid w:val="00A62057"/>
    <w:rsid w:val="00A629FF"/>
    <w:rsid w:val="00A62E32"/>
    <w:rsid w:val="00A638B4"/>
    <w:rsid w:val="00A65B45"/>
    <w:rsid w:val="00A65DE9"/>
    <w:rsid w:val="00A65EBB"/>
    <w:rsid w:val="00A6658E"/>
    <w:rsid w:val="00A676F9"/>
    <w:rsid w:val="00A67B9E"/>
    <w:rsid w:val="00A71530"/>
    <w:rsid w:val="00A7164C"/>
    <w:rsid w:val="00A71BA9"/>
    <w:rsid w:val="00A71E03"/>
    <w:rsid w:val="00A71E2C"/>
    <w:rsid w:val="00A7249C"/>
    <w:rsid w:val="00A72ADB"/>
    <w:rsid w:val="00A73018"/>
    <w:rsid w:val="00A7327B"/>
    <w:rsid w:val="00A73B84"/>
    <w:rsid w:val="00A73BBF"/>
    <w:rsid w:val="00A758F2"/>
    <w:rsid w:val="00A76569"/>
    <w:rsid w:val="00A76806"/>
    <w:rsid w:val="00A768DC"/>
    <w:rsid w:val="00A76D16"/>
    <w:rsid w:val="00A76F35"/>
    <w:rsid w:val="00A771EF"/>
    <w:rsid w:val="00A805A9"/>
    <w:rsid w:val="00A809DB"/>
    <w:rsid w:val="00A80A9D"/>
    <w:rsid w:val="00A80B7B"/>
    <w:rsid w:val="00A80DD1"/>
    <w:rsid w:val="00A81635"/>
    <w:rsid w:val="00A81E3C"/>
    <w:rsid w:val="00A820F9"/>
    <w:rsid w:val="00A82260"/>
    <w:rsid w:val="00A82B01"/>
    <w:rsid w:val="00A850F7"/>
    <w:rsid w:val="00A85940"/>
    <w:rsid w:val="00A85E4E"/>
    <w:rsid w:val="00A861CB"/>
    <w:rsid w:val="00A86479"/>
    <w:rsid w:val="00A866FD"/>
    <w:rsid w:val="00A87352"/>
    <w:rsid w:val="00A87AFF"/>
    <w:rsid w:val="00A87EA6"/>
    <w:rsid w:val="00A91128"/>
    <w:rsid w:val="00A91260"/>
    <w:rsid w:val="00A91333"/>
    <w:rsid w:val="00A91D7E"/>
    <w:rsid w:val="00A91E7C"/>
    <w:rsid w:val="00A91FC7"/>
    <w:rsid w:val="00A9293E"/>
    <w:rsid w:val="00A92F55"/>
    <w:rsid w:val="00A9342D"/>
    <w:rsid w:val="00A9387B"/>
    <w:rsid w:val="00A94C85"/>
    <w:rsid w:val="00A9533C"/>
    <w:rsid w:val="00A96153"/>
    <w:rsid w:val="00A963F3"/>
    <w:rsid w:val="00A96998"/>
    <w:rsid w:val="00A96FA6"/>
    <w:rsid w:val="00A97629"/>
    <w:rsid w:val="00AA024E"/>
    <w:rsid w:val="00AA0E8D"/>
    <w:rsid w:val="00AA0EFC"/>
    <w:rsid w:val="00AA2A0A"/>
    <w:rsid w:val="00AA39DE"/>
    <w:rsid w:val="00AA3CC2"/>
    <w:rsid w:val="00AA4585"/>
    <w:rsid w:val="00AA53E3"/>
    <w:rsid w:val="00AA589C"/>
    <w:rsid w:val="00AA58F2"/>
    <w:rsid w:val="00AA7323"/>
    <w:rsid w:val="00AA79ED"/>
    <w:rsid w:val="00AB0AF0"/>
    <w:rsid w:val="00AB0EDA"/>
    <w:rsid w:val="00AB13C8"/>
    <w:rsid w:val="00AB153D"/>
    <w:rsid w:val="00AB1FE3"/>
    <w:rsid w:val="00AB395C"/>
    <w:rsid w:val="00AB3D5A"/>
    <w:rsid w:val="00AB48D2"/>
    <w:rsid w:val="00AB4E67"/>
    <w:rsid w:val="00AB55A3"/>
    <w:rsid w:val="00AB56C2"/>
    <w:rsid w:val="00AB574A"/>
    <w:rsid w:val="00AB5EB8"/>
    <w:rsid w:val="00AC1D05"/>
    <w:rsid w:val="00AC259A"/>
    <w:rsid w:val="00AC2635"/>
    <w:rsid w:val="00AC2D28"/>
    <w:rsid w:val="00AC30C9"/>
    <w:rsid w:val="00AC4259"/>
    <w:rsid w:val="00AC48C7"/>
    <w:rsid w:val="00AC49AC"/>
    <w:rsid w:val="00AC4E56"/>
    <w:rsid w:val="00AC7255"/>
    <w:rsid w:val="00AD053B"/>
    <w:rsid w:val="00AD0C4F"/>
    <w:rsid w:val="00AD122A"/>
    <w:rsid w:val="00AD1F67"/>
    <w:rsid w:val="00AD2110"/>
    <w:rsid w:val="00AD2986"/>
    <w:rsid w:val="00AD368A"/>
    <w:rsid w:val="00AD4DAD"/>
    <w:rsid w:val="00AD567B"/>
    <w:rsid w:val="00AD5C9B"/>
    <w:rsid w:val="00AD5F70"/>
    <w:rsid w:val="00AD6217"/>
    <w:rsid w:val="00AD6544"/>
    <w:rsid w:val="00AE0304"/>
    <w:rsid w:val="00AE0704"/>
    <w:rsid w:val="00AE1276"/>
    <w:rsid w:val="00AE13F6"/>
    <w:rsid w:val="00AE1C52"/>
    <w:rsid w:val="00AE2096"/>
    <w:rsid w:val="00AE217E"/>
    <w:rsid w:val="00AE2CA5"/>
    <w:rsid w:val="00AE3610"/>
    <w:rsid w:val="00AE3BF9"/>
    <w:rsid w:val="00AE453C"/>
    <w:rsid w:val="00AE5219"/>
    <w:rsid w:val="00AE5A2E"/>
    <w:rsid w:val="00AE5A76"/>
    <w:rsid w:val="00AE6594"/>
    <w:rsid w:val="00AF00AB"/>
    <w:rsid w:val="00AF012E"/>
    <w:rsid w:val="00AF11D9"/>
    <w:rsid w:val="00AF220B"/>
    <w:rsid w:val="00AF22EC"/>
    <w:rsid w:val="00AF27F1"/>
    <w:rsid w:val="00AF3EC1"/>
    <w:rsid w:val="00AF4A03"/>
    <w:rsid w:val="00AF4DD1"/>
    <w:rsid w:val="00AF63F9"/>
    <w:rsid w:val="00AF7653"/>
    <w:rsid w:val="00AF7705"/>
    <w:rsid w:val="00B00292"/>
    <w:rsid w:val="00B0100E"/>
    <w:rsid w:val="00B03F92"/>
    <w:rsid w:val="00B040ED"/>
    <w:rsid w:val="00B0505E"/>
    <w:rsid w:val="00B05E3A"/>
    <w:rsid w:val="00B06615"/>
    <w:rsid w:val="00B06651"/>
    <w:rsid w:val="00B06797"/>
    <w:rsid w:val="00B06AE2"/>
    <w:rsid w:val="00B06F86"/>
    <w:rsid w:val="00B1029A"/>
    <w:rsid w:val="00B1262D"/>
    <w:rsid w:val="00B12749"/>
    <w:rsid w:val="00B129F5"/>
    <w:rsid w:val="00B12DD5"/>
    <w:rsid w:val="00B131AB"/>
    <w:rsid w:val="00B146E4"/>
    <w:rsid w:val="00B14766"/>
    <w:rsid w:val="00B14990"/>
    <w:rsid w:val="00B156A4"/>
    <w:rsid w:val="00B15E7B"/>
    <w:rsid w:val="00B16C2E"/>
    <w:rsid w:val="00B16DD1"/>
    <w:rsid w:val="00B174CB"/>
    <w:rsid w:val="00B175F8"/>
    <w:rsid w:val="00B17C4C"/>
    <w:rsid w:val="00B2025B"/>
    <w:rsid w:val="00B20901"/>
    <w:rsid w:val="00B22715"/>
    <w:rsid w:val="00B22B2C"/>
    <w:rsid w:val="00B2427A"/>
    <w:rsid w:val="00B250E1"/>
    <w:rsid w:val="00B25473"/>
    <w:rsid w:val="00B2594A"/>
    <w:rsid w:val="00B30168"/>
    <w:rsid w:val="00B33676"/>
    <w:rsid w:val="00B33AA5"/>
    <w:rsid w:val="00B34294"/>
    <w:rsid w:val="00B3482B"/>
    <w:rsid w:val="00B348A1"/>
    <w:rsid w:val="00B34CB2"/>
    <w:rsid w:val="00B34D39"/>
    <w:rsid w:val="00B35E1F"/>
    <w:rsid w:val="00B368CF"/>
    <w:rsid w:val="00B36918"/>
    <w:rsid w:val="00B36C79"/>
    <w:rsid w:val="00B37873"/>
    <w:rsid w:val="00B37FFE"/>
    <w:rsid w:val="00B419EB"/>
    <w:rsid w:val="00B42357"/>
    <w:rsid w:val="00B4482E"/>
    <w:rsid w:val="00B47458"/>
    <w:rsid w:val="00B479AD"/>
    <w:rsid w:val="00B47F9F"/>
    <w:rsid w:val="00B5007F"/>
    <w:rsid w:val="00B51B39"/>
    <w:rsid w:val="00B5221D"/>
    <w:rsid w:val="00B5323E"/>
    <w:rsid w:val="00B53B1F"/>
    <w:rsid w:val="00B54159"/>
    <w:rsid w:val="00B5432F"/>
    <w:rsid w:val="00B5597F"/>
    <w:rsid w:val="00B56416"/>
    <w:rsid w:val="00B5661E"/>
    <w:rsid w:val="00B57131"/>
    <w:rsid w:val="00B57353"/>
    <w:rsid w:val="00B60912"/>
    <w:rsid w:val="00B60FB7"/>
    <w:rsid w:val="00B614A9"/>
    <w:rsid w:val="00B61CA6"/>
    <w:rsid w:val="00B625FB"/>
    <w:rsid w:val="00B62702"/>
    <w:rsid w:val="00B62851"/>
    <w:rsid w:val="00B62DCA"/>
    <w:rsid w:val="00B638BE"/>
    <w:rsid w:val="00B63C65"/>
    <w:rsid w:val="00B64147"/>
    <w:rsid w:val="00B6464B"/>
    <w:rsid w:val="00B64ABA"/>
    <w:rsid w:val="00B65167"/>
    <w:rsid w:val="00B65AF5"/>
    <w:rsid w:val="00B65C83"/>
    <w:rsid w:val="00B660DC"/>
    <w:rsid w:val="00B6671D"/>
    <w:rsid w:val="00B66CD2"/>
    <w:rsid w:val="00B66D90"/>
    <w:rsid w:val="00B70769"/>
    <w:rsid w:val="00B70D9F"/>
    <w:rsid w:val="00B710A7"/>
    <w:rsid w:val="00B719B5"/>
    <w:rsid w:val="00B71C9E"/>
    <w:rsid w:val="00B720A8"/>
    <w:rsid w:val="00B72B45"/>
    <w:rsid w:val="00B73FEB"/>
    <w:rsid w:val="00B74591"/>
    <w:rsid w:val="00B74BE7"/>
    <w:rsid w:val="00B75C76"/>
    <w:rsid w:val="00B75E4B"/>
    <w:rsid w:val="00B760FB"/>
    <w:rsid w:val="00B767D9"/>
    <w:rsid w:val="00B7741B"/>
    <w:rsid w:val="00B77584"/>
    <w:rsid w:val="00B8029E"/>
    <w:rsid w:val="00B80A02"/>
    <w:rsid w:val="00B80F75"/>
    <w:rsid w:val="00B81229"/>
    <w:rsid w:val="00B824F4"/>
    <w:rsid w:val="00B83705"/>
    <w:rsid w:val="00B83EB9"/>
    <w:rsid w:val="00B83FC2"/>
    <w:rsid w:val="00B840B8"/>
    <w:rsid w:val="00B856CF"/>
    <w:rsid w:val="00B8723D"/>
    <w:rsid w:val="00B878F3"/>
    <w:rsid w:val="00B87942"/>
    <w:rsid w:val="00B90CAD"/>
    <w:rsid w:val="00B91713"/>
    <w:rsid w:val="00B94379"/>
    <w:rsid w:val="00B9693B"/>
    <w:rsid w:val="00B96E1E"/>
    <w:rsid w:val="00BA0E3A"/>
    <w:rsid w:val="00BA0E79"/>
    <w:rsid w:val="00BA0EF9"/>
    <w:rsid w:val="00BA1046"/>
    <w:rsid w:val="00BA177D"/>
    <w:rsid w:val="00BA195C"/>
    <w:rsid w:val="00BA1BB6"/>
    <w:rsid w:val="00BA1CF3"/>
    <w:rsid w:val="00BA21BC"/>
    <w:rsid w:val="00BA2B00"/>
    <w:rsid w:val="00BA31B4"/>
    <w:rsid w:val="00BA565C"/>
    <w:rsid w:val="00BA6100"/>
    <w:rsid w:val="00BA6432"/>
    <w:rsid w:val="00BA7291"/>
    <w:rsid w:val="00BA771A"/>
    <w:rsid w:val="00BA79F5"/>
    <w:rsid w:val="00BB0EF7"/>
    <w:rsid w:val="00BB1348"/>
    <w:rsid w:val="00BB142D"/>
    <w:rsid w:val="00BB16D3"/>
    <w:rsid w:val="00BB1FC8"/>
    <w:rsid w:val="00BB2A7E"/>
    <w:rsid w:val="00BB2F9F"/>
    <w:rsid w:val="00BB4431"/>
    <w:rsid w:val="00BB4CB1"/>
    <w:rsid w:val="00BB550C"/>
    <w:rsid w:val="00BB593C"/>
    <w:rsid w:val="00BB67DE"/>
    <w:rsid w:val="00BB6F49"/>
    <w:rsid w:val="00BB74B1"/>
    <w:rsid w:val="00BB7C3A"/>
    <w:rsid w:val="00BB7C41"/>
    <w:rsid w:val="00BC029E"/>
    <w:rsid w:val="00BC03B6"/>
    <w:rsid w:val="00BC1135"/>
    <w:rsid w:val="00BC126A"/>
    <w:rsid w:val="00BC1669"/>
    <w:rsid w:val="00BC1ADD"/>
    <w:rsid w:val="00BC1E22"/>
    <w:rsid w:val="00BC1EEA"/>
    <w:rsid w:val="00BC316E"/>
    <w:rsid w:val="00BC4960"/>
    <w:rsid w:val="00BC5218"/>
    <w:rsid w:val="00BC5962"/>
    <w:rsid w:val="00BC5CB2"/>
    <w:rsid w:val="00BC5FD8"/>
    <w:rsid w:val="00BC63F1"/>
    <w:rsid w:val="00BC7A6F"/>
    <w:rsid w:val="00BD071C"/>
    <w:rsid w:val="00BD0B90"/>
    <w:rsid w:val="00BD0CA8"/>
    <w:rsid w:val="00BD10CA"/>
    <w:rsid w:val="00BD13B6"/>
    <w:rsid w:val="00BD1C47"/>
    <w:rsid w:val="00BD1FC4"/>
    <w:rsid w:val="00BD2322"/>
    <w:rsid w:val="00BD2AAD"/>
    <w:rsid w:val="00BD2B67"/>
    <w:rsid w:val="00BD2F69"/>
    <w:rsid w:val="00BD300F"/>
    <w:rsid w:val="00BD3750"/>
    <w:rsid w:val="00BD3DD5"/>
    <w:rsid w:val="00BD42F0"/>
    <w:rsid w:val="00BD4E06"/>
    <w:rsid w:val="00BD5274"/>
    <w:rsid w:val="00BD6AAA"/>
    <w:rsid w:val="00BD6DCC"/>
    <w:rsid w:val="00BD7331"/>
    <w:rsid w:val="00BE028A"/>
    <w:rsid w:val="00BE049C"/>
    <w:rsid w:val="00BE08B4"/>
    <w:rsid w:val="00BE16BB"/>
    <w:rsid w:val="00BE1B36"/>
    <w:rsid w:val="00BE3580"/>
    <w:rsid w:val="00BE35D4"/>
    <w:rsid w:val="00BE3600"/>
    <w:rsid w:val="00BE372D"/>
    <w:rsid w:val="00BE3C33"/>
    <w:rsid w:val="00BE49FD"/>
    <w:rsid w:val="00BE6304"/>
    <w:rsid w:val="00BE6A19"/>
    <w:rsid w:val="00BE7492"/>
    <w:rsid w:val="00BE7D86"/>
    <w:rsid w:val="00BF1530"/>
    <w:rsid w:val="00BF1CD0"/>
    <w:rsid w:val="00BF1EE6"/>
    <w:rsid w:val="00BF23F0"/>
    <w:rsid w:val="00BF25C0"/>
    <w:rsid w:val="00BF33DD"/>
    <w:rsid w:val="00BF4CF9"/>
    <w:rsid w:val="00BF4D55"/>
    <w:rsid w:val="00BF6243"/>
    <w:rsid w:val="00BF68FA"/>
    <w:rsid w:val="00C005E6"/>
    <w:rsid w:val="00C01F76"/>
    <w:rsid w:val="00C02910"/>
    <w:rsid w:val="00C03688"/>
    <w:rsid w:val="00C037B5"/>
    <w:rsid w:val="00C03DC3"/>
    <w:rsid w:val="00C04079"/>
    <w:rsid w:val="00C04477"/>
    <w:rsid w:val="00C04815"/>
    <w:rsid w:val="00C051EB"/>
    <w:rsid w:val="00C058D9"/>
    <w:rsid w:val="00C0643C"/>
    <w:rsid w:val="00C07621"/>
    <w:rsid w:val="00C07709"/>
    <w:rsid w:val="00C10312"/>
    <w:rsid w:val="00C107FE"/>
    <w:rsid w:val="00C112B8"/>
    <w:rsid w:val="00C11FE0"/>
    <w:rsid w:val="00C12BB7"/>
    <w:rsid w:val="00C140BF"/>
    <w:rsid w:val="00C14D02"/>
    <w:rsid w:val="00C1514E"/>
    <w:rsid w:val="00C155A2"/>
    <w:rsid w:val="00C162B4"/>
    <w:rsid w:val="00C16868"/>
    <w:rsid w:val="00C16AD6"/>
    <w:rsid w:val="00C175D0"/>
    <w:rsid w:val="00C20265"/>
    <w:rsid w:val="00C20294"/>
    <w:rsid w:val="00C2080A"/>
    <w:rsid w:val="00C21489"/>
    <w:rsid w:val="00C21825"/>
    <w:rsid w:val="00C21C1E"/>
    <w:rsid w:val="00C24A97"/>
    <w:rsid w:val="00C24F59"/>
    <w:rsid w:val="00C25753"/>
    <w:rsid w:val="00C27A1B"/>
    <w:rsid w:val="00C3177F"/>
    <w:rsid w:val="00C318B0"/>
    <w:rsid w:val="00C31C9F"/>
    <w:rsid w:val="00C31CF6"/>
    <w:rsid w:val="00C31FDE"/>
    <w:rsid w:val="00C323F6"/>
    <w:rsid w:val="00C32864"/>
    <w:rsid w:val="00C3290F"/>
    <w:rsid w:val="00C33056"/>
    <w:rsid w:val="00C33322"/>
    <w:rsid w:val="00C34193"/>
    <w:rsid w:val="00C34459"/>
    <w:rsid w:val="00C3484D"/>
    <w:rsid w:val="00C34C2C"/>
    <w:rsid w:val="00C3547D"/>
    <w:rsid w:val="00C365F7"/>
    <w:rsid w:val="00C36BD8"/>
    <w:rsid w:val="00C3707D"/>
    <w:rsid w:val="00C4006F"/>
    <w:rsid w:val="00C40A2E"/>
    <w:rsid w:val="00C40E04"/>
    <w:rsid w:val="00C413E7"/>
    <w:rsid w:val="00C41D35"/>
    <w:rsid w:val="00C42A9F"/>
    <w:rsid w:val="00C43656"/>
    <w:rsid w:val="00C43FC8"/>
    <w:rsid w:val="00C4512C"/>
    <w:rsid w:val="00C455E5"/>
    <w:rsid w:val="00C46220"/>
    <w:rsid w:val="00C466BB"/>
    <w:rsid w:val="00C50422"/>
    <w:rsid w:val="00C50D7E"/>
    <w:rsid w:val="00C51443"/>
    <w:rsid w:val="00C5165E"/>
    <w:rsid w:val="00C51C0F"/>
    <w:rsid w:val="00C52A98"/>
    <w:rsid w:val="00C52C57"/>
    <w:rsid w:val="00C5351C"/>
    <w:rsid w:val="00C54875"/>
    <w:rsid w:val="00C552B1"/>
    <w:rsid w:val="00C563B3"/>
    <w:rsid w:val="00C56429"/>
    <w:rsid w:val="00C607DE"/>
    <w:rsid w:val="00C60A4F"/>
    <w:rsid w:val="00C61153"/>
    <w:rsid w:val="00C6232C"/>
    <w:rsid w:val="00C63E9D"/>
    <w:rsid w:val="00C6422D"/>
    <w:rsid w:val="00C64426"/>
    <w:rsid w:val="00C64A6C"/>
    <w:rsid w:val="00C64AF9"/>
    <w:rsid w:val="00C64D98"/>
    <w:rsid w:val="00C6520E"/>
    <w:rsid w:val="00C656B2"/>
    <w:rsid w:val="00C660C8"/>
    <w:rsid w:val="00C6747B"/>
    <w:rsid w:val="00C70857"/>
    <w:rsid w:val="00C71732"/>
    <w:rsid w:val="00C73837"/>
    <w:rsid w:val="00C73F85"/>
    <w:rsid w:val="00C7565F"/>
    <w:rsid w:val="00C75C7F"/>
    <w:rsid w:val="00C762E6"/>
    <w:rsid w:val="00C765A2"/>
    <w:rsid w:val="00C76792"/>
    <w:rsid w:val="00C770D0"/>
    <w:rsid w:val="00C777E0"/>
    <w:rsid w:val="00C805E5"/>
    <w:rsid w:val="00C80EDD"/>
    <w:rsid w:val="00C8123B"/>
    <w:rsid w:val="00C82067"/>
    <w:rsid w:val="00C82366"/>
    <w:rsid w:val="00C8241A"/>
    <w:rsid w:val="00C826DB"/>
    <w:rsid w:val="00C83659"/>
    <w:rsid w:val="00C83DFF"/>
    <w:rsid w:val="00C87462"/>
    <w:rsid w:val="00C900EE"/>
    <w:rsid w:val="00C9095B"/>
    <w:rsid w:val="00C91864"/>
    <w:rsid w:val="00C91A76"/>
    <w:rsid w:val="00C91DB1"/>
    <w:rsid w:val="00C923AC"/>
    <w:rsid w:val="00C92509"/>
    <w:rsid w:val="00C925FE"/>
    <w:rsid w:val="00C9314E"/>
    <w:rsid w:val="00C93259"/>
    <w:rsid w:val="00C93ACE"/>
    <w:rsid w:val="00C94491"/>
    <w:rsid w:val="00C94553"/>
    <w:rsid w:val="00C94D3F"/>
    <w:rsid w:val="00C95F59"/>
    <w:rsid w:val="00C9663C"/>
    <w:rsid w:val="00C969A6"/>
    <w:rsid w:val="00CA0137"/>
    <w:rsid w:val="00CA05C8"/>
    <w:rsid w:val="00CA12AD"/>
    <w:rsid w:val="00CA14A2"/>
    <w:rsid w:val="00CA2554"/>
    <w:rsid w:val="00CA39CE"/>
    <w:rsid w:val="00CA4E8B"/>
    <w:rsid w:val="00CA5490"/>
    <w:rsid w:val="00CA6647"/>
    <w:rsid w:val="00CA68A8"/>
    <w:rsid w:val="00CA78BB"/>
    <w:rsid w:val="00CA7906"/>
    <w:rsid w:val="00CB06F0"/>
    <w:rsid w:val="00CB0AA4"/>
    <w:rsid w:val="00CB112D"/>
    <w:rsid w:val="00CB1927"/>
    <w:rsid w:val="00CB23D7"/>
    <w:rsid w:val="00CB39BE"/>
    <w:rsid w:val="00CB3FCE"/>
    <w:rsid w:val="00CB5949"/>
    <w:rsid w:val="00CB678B"/>
    <w:rsid w:val="00CB7BE0"/>
    <w:rsid w:val="00CC0147"/>
    <w:rsid w:val="00CC0B2D"/>
    <w:rsid w:val="00CC0BB0"/>
    <w:rsid w:val="00CC0D45"/>
    <w:rsid w:val="00CC0FBE"/>
    <w:rsid w:val="00CC11AB"/>
    <w:rsid w:val="00CC1DF6"/>
    <w:rsid w:val="00CC27AF"/>
    <w:rsid w:val="00CC2B59"/>
    <w:rsid w:val="00CC2FB1"/>
    <w:rsid w:val="00CC490E"/>
    <w:rsid w:val="00CC501E"/>
    <w:rsid w:val="00CC52D1"/>
    <w:rsid w:val="00CC54EB"/>
    <w:rsid w:val="00CC5E49"/>
    <w:rsid w:val="00CC6023"/>
    <w:rsid w:val="00CC618C"/>
    <w:rsid w:val="00CC65A4"/>
    <w:rsid w:val="00CC70D9"/>
    <w:rsid w:val="00CC7C40"/>
    <w:rsid w:val="00CD000E"/>
    <w:rsid w:val="00CD09E5"/>
    <w:rsid w:val="00CD0E7B"/>
    <w:rsid w:val="00CD236E"/>
    <w:rsid w:val="00CD239D"/>
    <w:rsid w:val="00CD31D6"/>
    <w:rsid w:val="00CD321A"/>
    <w:rsid w:val="00CD3F12"/>
    <w:rsid w:val="00CD5430"/>
    <w:rsid w:val="00CD5446"/>
    <w:rsid w:val="00CD548D"/>
    <w:rsid w:val="00CD68D0"/>
    <w:rsid w:val="00CD7968"/>
    <w:rsid w:val="00CD7EB1"/>
    <w:rsid w:val="00CE1340"/>
    <w:rsid w:val="00CE1A8B"/>
    <w:rsid w:val="00CE2124"/>
    <w:rsid w:val="00CE2334"/>
    <w:rsid w:val="00CE2724"/>
    <w:rsid w:val="00CE2A0E"/>
    <w:rsid w:val="00CE328F"/>
    <w:rsid w:val="00CE32EB"/>
    <w:rsid w:val="00CE43BD"/>
    <w:rsid w:val="00CE4B0A"/>
    <w:rsid w:val="00CE51D3"/>
    <w:rsid w:val="00CE5566"/>
    <w:rsid w:val="00CE6623"/>
    <w:rsid w:val="00CE6CA6"/>
    <w:rsid w:val="00CE71A9"/>
    <w:rsid w:val="00CE761D"/>
    <w:rsid w:val="00CE7DCD"/>
    <w:rsid w:val="00CF0343"/>
    <w:rsid w:val="00CF105C"/>
    <w:rsid w:val="00CF1883"/>
    <w:rsid w:val="00CF2513"/>
    <w:rsid w:val="00CF40D5"/>
    <w:rsid w:val="00CF4459"/>
    <w:rsid w:val="00CF49DA"/>
    <w:rsid w:val="00CF5561"/>
    <w:rsid w:val="00CF5C20"/>
    <w:rsid w:val="00CF5DA4"/>
    <w:rsid w:val="00CF6D2F"/>
    <w:rsid w:val="00CF77FC"/>
    <w:rsid w:val="00D00604"/>
    <w:rsid w:val="00D006BB"/>
    <w:rsid w:val="00D007E8"/>
    <w:rsid w:val="00D01473"/>
    <w:rsid w:val="00D01712"/>
    <w:rsid w:val="00D01BAC"/>
    <w:rsid w:val="00D0321F"/>
    <w:rsid w:val="00D039F8"/>
    <w:rsid w:val="00D03D8B"/>
    <w:rsid w:val="00D066B7"/>
    <w:rsid w:val="00D06B02"/>
    <w:rsid w:val="00D07355"/>
    <w:rsid w:val="00D07FD9"/>
    <w:rsid w:val="00D112A4"/>
    <w:rsid w:val="00D11E35"/>
    <w:rsid w:val="00D11F43"/>
    <w:rsid w:val="00D125B0"/>
    <w:rsid w:val="00D12766"/>
    <w:rsid w:val="00D12B57"/>
    <w:rsid w:val="00D13CCC"/>
    <w:rsid w:val="00D15DAF"/>
    <w:rsid w:val="00D15DD1"/>
    <w:rsid w:val="00D174A3"/>
    <w:rsid w:val="00D17A00"/>
    <w:rsid w:val="00D20B17"/>
    <w:rsid w:val="00D21B6E"/>
    <w:rsid w:val="00D2286C"/>
    <w:rsid w:val="00D2306E"/>
    <w:rsid w:val="00D2399B"/>
    <w:rsid w:val="00D23F54"/>
    <w:rsid w:val="00D25C2A"/>
    <w:rsid w:val="00D2626D"/>
    <w:rsid w:val="00D26B96"/>
    <w:rsid w:val="00D307FF"/>
    <w:rsid w:val="00D3199C"/>
    <w:rsid w:val="00D31C58"/>
    <w:rsid w:val="00D32EE7"/>
    <w:rsid w:val="00D33A5A"/>
    <w:rsid w:val="00D35A38"/>
    <w:rsid w:val="00D35F02"/>
    <w:rsid w:val="00D35FF3"/>
    <w:rsid w:val="00D36AA6"/>
    <w:rsid w:val="00D37058"/>
    <w:rsid w:val="00D377B2"/>
    <w:rsid w:val="00D379B9"/>
    <w:rsid w:val="00D37C2D"/>
    <w:rsid w:val="00D40067"/>
    <w:rsid w:val="00D41176"/>
    <w:rsid w:val="00D424FF"/>
    <w:rsid w:val="00D42CE4"/>
    <w:rsid w:val="00D4472E"/>
    <w:rsid w:val="00D45EC6"/>
    <w:rsid w:val="00D45F33"/>
    <w:rsid w:val="00D45FC0"/>
    <w:rsid w:val="00D46335"/>
    <w:rsid w:val="00D471C0"/>
    <w:rsid w:val="00D47207"/>
    <w:rsid w:val="00D4726D"/>
    <w:rsid w:val="00D47936"/>
    <w:rsid w:val="00D47B93"/>
    <w:rsid w:val="00D50242"/>
    <w:rsid w:val="00D5270E"/>
    <w:rsid w:val="00D52FA3"/>
    <w:rsid w:val="00D530C3"/>
    <w:rsid w:val="00D53139"/>
    <w:rsid w:val="00D538E9"/>
    <w:rsid w:val="00D541E6"/>
    <w:rsid w:val="00D551F4"/>
    <w:rsid w:val="00D55359"/>
    <w:rsid w:val="00D56D6D"/>
    <w:rsid w:val="00D613F9"/>
    <w:rsid w:val="00D627DD"/>
    <w:rsid w:val="00D6299A"/>
    <w:rsid w:val="00D62FA4"/>
    <w:rsid w:val="00D63CCA"/>
    <w:rsid w:val="00D642BB"/>
    <w:rsid w:val="00D64C9F"/>
    <w:rsid w:val="00D66A81"/>
    <w:rsid w:val="00D67677"/>
    <w:rsid w:val="00D67964"/>
    <w:rsid w:val="00D7017F"/>
    <w:rsid w:val="00D7115C"/>
    <w:rsid w:val="00D7292F"/>
    <w:rsid w:val="00D72CAD"/>
    <w:rsid w:val="00D72F85"/>
    <w:rsid w:val="00D73CCB"/>
    <w:rsid w:val="00D75066"/>
    <w:rsid w:val="00D75177"/>
    <w:rsid w:val="00D7517E"/>
    <w:rsid w:val="00D76596"/>
    <w:rsid w:val="00D77EA5"/>
    <w:rsid w:val="00D80F51"/>
    <w:rsid w:val="00D819B1"/>
    <w:rsid w:val="00D8244F"/>
    <w:rsid w:val="00D82CAB"/>
    <w:rsid w:val="00D83045"/>
    <w:rsid w:val="00D83BC6"/>
    <w:rsid w:val="00D8431C"/>
    <w:rsid w:val="00D84F70"/>
    <w:rsid w:val="00D85382"/>
    <w:rsid w:val="00D8563F"/>
    <w:rsid w:val="00D858E3"/>
    <w:rsid w:val="00D863A0"/>
    <w:rsid w:val="00D868BC"/>
    <w:rsid w:val="00D86BDB"/>
    <w:rsid w:val="00D87394"/>
    <w:rsid w:val="00D8779D"/>
    <w:rsid w:val="00D9057A"/>
    <w:rsid w:val="00D90808"/>
    <w:rsid w:val="00D90A8F"/>
    <w:rsid w:val="00D90DA0"/>
    <w:rsid w:val="00D90F1D"/>
    <w:rsid w:val="00D91F45"/>
    <w:rsid w:val="00D9227D"/>
    <w:rsid w:val="00D92D8C"/>
    <w:rsid w:val="00D92E41"/>
    <w:rsid w:val="00D94021"/>
    <w:rsid w:val="00D94389"/>
    <w:rsid w:val="00D94ABE"/>
    <w:rsid w:val="00D96277"/>
    <w:rsid w:val="00D9681E"/>
    <w:rsid w:val="00D9684D"/>
    <w:rsid w:val="00D96D62"/>
    <w:rsid w:val="00D972B9"/>
    <w:rsid w:val="00D97576"/>
    <w:rsid w:val="00DA0D31"/>
    <w:rsid w:val="00DA2246"/>
    <w:rsid w:val="00DA2A60"/>
    <w:rsid w:val="00DA33A6"/>
    <w:rsid w:val="00DA3A55"/>
    <w:rsid w:val="00DA4150"/>
    <w:rsid w:val="00DA46E6"/>
    <w:rsid w:val="00DA5B47"/>
    <w:rsid w:val="00DA675D"/>
    <w:rsid w:val="00DA681A"/>
    <w:rsid w:val="00DA68C2"/>
    <w:rsid w:val="00DB005D"/>
    <w:rsid w:val="00DB01FF"/>
    <w:rsid w:val="00DB0F17"/>
    <w:rsid w:val="00DB0F51"/>
    <w:rsid w:val="00DB2094"/>
    <w:rsid w:val="00DB2359"/>
    <w:rsid w:val="00DB239B"/>
    <w:rsid w:val="00DB36E7"/>
    <w:rsid w:val="00DB38DD"/>
    <w:rsid w:val="00DB4F81"/>
    <w:rsid w:val="00DB53A6"/>
    <w:rsid w:val="00DB54EB"/>
    <w:rsid w:val="00DB7430"/>
    <w:rsid w:val="00DB754D"/>
    <w:rsid w:val="00DB78BE"/>
    <w:rsid w:val="00DB7ED8"/>
    <w:rsid w:val="00DC07C4"/>
    <w:rsid w:val="00DC08D8"/>
    <w:rsid w:val="00DC3424"/>
    <w:rsid w:val="00DC638D"/>
    <w:rsid w:val="00DC7136"/>
    <w:rsid w:val="00DC7304"/>
    <w:rsid w:val="00DC765C"/>
    <w:rsid w:val="00DD0308"/>
    <w:rsid w:val="00DD1744"/>
    <w:rsid w:val="00DD1F1B"/>
    <w:rsid w:val="00DD2AF1"/>
    <w:rsid w:val="00DD2CE7"/>
    <w:rsid w:val="00DD4043"/>
    <w:rsid w:val="00DD48E0"/>
    <w:rsid w:val="00DD5308"/>
    <w:rsid w:val="00DD5AD1"/>
    <w:rsid w:val="00DD64BB"/>
    <w:rsid w:val="00DD6681"/>
    <w:rsid w:val="00DD679C"/>
    <w:rsid w:val="00DD6D39"/>
    <w:rsid w:val="00DE02A1"/>
    <w:rsid w:val="00DE149D"/>
    <w:rsid w:val="00DE14FF"/>
    <w:rsid w:val="00DE1ECB"/>
    <w:rsid w:val="00DE304A"/>
    <w:rsid w:val="00DE3254"/>
    <w:rsid w:val="00DE4F61"/>
    <w:rsid w:val="00DE5777"/>
    <w:rsid w:val="00DE5CFC"/>
    <w:rsid w:val="00DE5DB5"/>
    <w:rsid w:val="00DE6565"/>
    <w:rsid w:val="00DE7457"/>
    <w:rsid w:val="00DE76C0"/>
    <w:rsid w:val="00DF052D"/>
    <w:rsid w:val="00DF15A5"/>
    <w:rsid w:val="00DF29BA"/>
    <w:rsid w:val="00DF39AD"/>
    <w:rsid w:val="00DF3A89"/>
    <w:rsid w:val="00DF3CAE"/>
    <w:rsid w:val="00DF3EAD"/>
    <w:rsid w:val="00DF44AE"/>
    <w:rsid w:val="00DF4C42"/>
    <w:rsid w:val="00DF61CB"/>
    <w:rsid w:val="00DF62CA"/>
    <w:rsid w:val="00DF67D4"/>
    <w:rsid w:val="00DF6C38"/>
    <w:rsid w:val="00DF6CF7"/>
    <w:rsid w:val="00DF75DE"/>
    <w:rsid w:val="00E01147"/>
    <w:rsid w:val="00E012C3"/>
    <w:rsid w:val="00E01739"/>
    <w:rsid w:val="00E01B8F"/>
    <w:rsid w:val="00E01E04"/>
    <w:rsid w:val="00E022CF"/>
    <w:rsid w:val="00E02E5F"/>
    <w:rsid w:val="00E03223"/>
    <w:rsid w:val="00E03C64"/>
    <w:rsid w:val="00E03CA7"/>
    <w:rsid w:val="00E03FCA"/>
    <w:rsid w:val="00E03FE3"/>
    <w:rsid w:val="00E04E9A"/>
    <w:rsid w:val="00E057A2"/>
    <w:rsid w:val="00E05BB1"/>
    <w:rsid w:val="00E06E2C"/>
    <w:rsid w:val="00E0711B"/>
    <w:rsid w:val="00E0796B"/>
    <w:rsid w:val="00E07FE5"/>
    <w:rsid w:val="00E10862"/>
    <w:rsid w:val="00E1093A"/>
    <w:rsid w:val="00E10D99"/>
    <w:rsid w:val="00E1162A"/>
    <w:rsid w:val="00E11ADF"/>
    <w:rsid w:val="00E11ED0"/>
    <w:rsid w:val="00E1252A"/>
    <w:rsid w:val="00E125C3"/>
    <w:rsid w:val="00E13285"/>
    <w:rsid w:val="00E13DD4"/>
    <w:rsid w:val="00E13EE4"/>
    <w:rsid w:val="00E1425D"/>
    <w:rsid w:val="00E14638"/>
    <w:rsid w:val="00E15144"/>
    <w:rsid w:val="00E160AE"/>
    <w:rsid w:val="00E200B0"/>
    <w:rsid w:val="00E20D25"/>
    <w:rsid w:val="00E21DA7"/>
    <w:rsid w:val="00E21F15"/>
    <w:rsid w:val="00E241F5"/>
    <w:rsid w:val="00E24E18"/>
    <w:rsid w:val="00E256ED"/>
    <w:rsid w:val="00E25CDA"/>
    <w:rsid w:val="00E2613D"/>
    <w:rsid w:val="00E27801"/>
    <w:rsid w:val="00E27C01"/>
    <w:rsid w:val="00E27D4F"/>
    <w:rsid w:val="00E300B3"/>
    <w:rsid w:val="00E3034E"/>
    <w:rsid w:val="00E30FB9"/>
    <w:rsid w:val="00E31505"/>
    <w:rsid w:val="00E31996"/>
    <w:rsid w:val="00E323D3"/>
    <w:rsid w:val="00E32927"/>
    <w:rsid w:val="00E34C6F"/>
    <w:rsid w:val="00E35470"/>
    <w:rsid w:val="00E3549C"/>
    <w:rsid w:val="00E35C8A"/>
    <w:rsid w:val="00E363F4"/>
    <w:rsid w:val="00E365DD"/>
    <w:rsid w:val="00E366E5"/>
    <w:rsid w:val="00E379EF"/>
    <w:rsid w:val="00E40C8D"/>
    <w:rsid w:val="00E4175B"/>
    <w:rsid w:val="00E41760"/>
    <w:rsid w:val="00E4192C"/>
    <w:rsid w:val="00E42796"/>
    <w:rsid w:val="00E4305F"/>
    <w:rsid w:val="00E4318C"/>
    <w:rsid w:val="00E435B0"/>
    <w:rsid w:val="00E440C7"/>
    <w:rsid w:val="00E4434C"/>
    <w:rsid w:val="00E45784"/>
    <w:rsid w:val="00E459BF"/>
    <w:rsid w:val="00E4688C"/>
    <w:rsid w:val="00E46B5B"/>
    <w:rsid w:val="00E47BB0"/>
    <w:rsid w:val="00E47E00"/>
    <w:rsid w:val="00E47E28"/>
    <w:rsid w:val="00E47E2E"/>
    <w:rsid w:val="00E505F0"/>
    <w:rsid w:val="00E52A0F"/>
    <w:rsid w:val="00E52E75"/>
    <w:rsid w:val="00E531DA"/>
    <w:rsid w:val="00E53DF4"/>
    <w:rsid w:val="00E5444F"/>
    <w:rsid w:val="00E55350"/>
    <w:rsid w:val="00E5553D"/>
    <w:rsid w:val="00E55804"/>
    <w:rsid w:val="00E5588F"/>
    <w:rsid w:val="00E5746A"/>
    <w:rsid w:val="00E575C9"/>
    <w:rsid w:val="00E62EC2"/>
    <w:rsid w:val="00E640D1"/>
    <w:rsid w:val="00E65851"/>
    <w:rsid w:val="00E65F36"/>
    <w:rsid w:val="00E67177"/>
    <w:rsid w:val="00E673C5"/>
    <w:rsid w:val="00E70D83"/>
    <w:rsid w:val="00E70E82"/>
    <w:rsid w:val="00E70FE9"/>
    <w:rsid w:val="00E71068"/>
    <w:rsid w:val="00E72E1D"/>
    <w:rsid w:val="00E731D0"/>
    <w:rsid w:val="00E74FBD"/>
    <w:rsid w:val="00E754A2"/>
    <w:rsid w:val="00E75740"/>
    <w:rsid w:val="00E75964"/>
    <w:rsid w:val="00E75B17"/>
    <w:rsid w:val="00E75C3E"/>
    <w:rsid w:val="00E75F66"/>
    <w:rsid w:val="00E765AC"/>
    <w:rsid w:val="00E77739"/>
    <w:rsid w:val="00E8009A"/>
    <w:rsid w:val="00E801D4"/>
    <w:rsid w:val="00E80285"/>
    <w:rsid w:val="00E808A2"/>
    <w:rsid w:val="00E80EE5"/>
    <w:rsid w:val="00E81E01"/>
    <w:rsid w:val="00E81E9A"/>
    <w:rsid w:val="00E82130"/>
    <w:rsid w:val="00E8464C"/>
    <w:rsid w:val="00E84B8B"/>
    <w:rsid w:val="00E852E9"/>
    <w:rsid w:val="00E85BAE"/>
    <w:rsid w:val="00E85EA5"/>
    <w:rsid w:val="00E86D3C"/>
    <w:rsid w:val="00E86DB0"/>
    <w:rsid w:val="00E90FDB"/>
    <w:rsid w:val="00E914A5"/>
    <w:rsid w:val="00E9210C"/>
    <w:rsid w:val="00E9212B"/>
    <w:rsid w:val="00E927DD"/>
    <w:rsid w:val="00E92A06"/>
    <w:rsid w:val="00E92CB8"/>
    <w:rsid w:val="00E93227"/>
    <w:rsid w:val="00E93E07"/>
    <w:rsid w:val="00E940CF"/>
    <w:rsid w:val="00E9456D"/>
    <w:rsid w:val="00E947B2"/>
    <w:rsid w:val="00E95241"/>
    <w:rsid w:val="00E97186"/>
    <w:rsid w:val="00E971AD"/>
    <w:rsid w:val="00E973A0"/>
    <w:rsid w:val="00EA0C12"/>
    <w:rsid w:val="00EA0CE9"/>
    <w:rsid w:val="00EA34B9"/>
    <w:rsid w:val="00EA376F"/>
    <w:rsid w:val="00EA4729"/>
    <w:rsid w:val="00EA4905"/>
    <w:rsid w:val="00EA593F"/>
    <w:rsid w:val="00EA5E0A"/>
    <w:rsid w:val="00EA5F2D"/>
    <w:rsid w:val="00EA61AF"/>
    <w:rsid w:val="00EA629F"/>
    <w:rsid w:val="00EA6D25"/>
    <w:rsid w:val="00EA6F98"/>
    <w:rsid w:val="00EA7E8F"/>
    <w:rsid w:val="00EB0215"/>
    <w:rsid w:val="00EB0FBB"/>
    <w:rsid w:val="00EB1E1C"/>
    <w:rsid w:val="00EB1E46"/>
    <w:rsid w:val="00EB2A76"/>
    <w:rsid w:val="00EB32A4"/>
    <w:rsid w:val="00EB3C11"/>
    <w:rsid w:val="00EB4E0A"/>
    <w:rsid w:val="00EB607A"/>
    <w:rsid w:val="00EB6171"/>
    <w:rsid w:val="00EB69B5"/>
    <w:rsid w:val="00EB6DDC"/>
    <w:rsid w:val="00EB7351"/>
    <w:rsid w:val="00EB79F6"/>
    <w:rsid w:val="00EC3448"/>
    <w:rsid w:val="00EC406B"/>
    <w:rsid w:val="00EC4722"/>
    <w:rsid w:val="00EC4F88"/>
    <w:rsid w:val="00EC5A98"/>
    <w:rsid w:val="00EC69BB"/>
    <w:rsid w:val="00EC69E1"/>
    <w:rsid w:val="00EC6E2A"/>
    <w:rsid w:val="00EC7886"/>
    <w:rsid w:val="00ED43EA"/>
    <w:rsid w:val="00ED58BA"/>
    <w:rsid w:val="00ED5D9F"/>
    <w:rsid w:val="00ED648B"/>
    <w:rsid w:val="00ED6E90"/>
    <w:rsid w:val="00ED71EA"/>
    <w:rsid w:val="00ED76AB"/>
    <w:rsid w:val="00ED7D09"/>
    <w:rsid w:val="00EE0722"/>
    <w:rsid w:val="00EE0B4F"/>
    <w:rsid w:val="00EE0BB3"/>
    <w:rsid w:val="00EE14A7"/>
    <w:rsid w:val="00EE172A"/>
    <w:rsid w:val="00EE1A13"/>
    <w:rsid w:val="00EE1A40"/>
    <w:rsid w:val="00EE2BBE"/>
    <w:rsid w:val="00EE37B1"/>
    <w:rsid w:val="00EE3FB0"/>
    <w:rsid w:val="00EE4699"/>
    <w:rsid w:val="00EE5829"/>
    <w:rsid w:val="00EE66FE"/>
    <w:rsid w:val="00EE6877"/>
    <w:rsid w:val="00EE6963"/>
    <w:rsid w:val="00EE6B81"/>
    <w:rsid w:val="00EE6D81"/>
    <w:rsid w:val="00EE7314"/>
    <w:rsid w:val="00EE7553"/>
    <w:rsid w:val="00EF304B"/>
    <w:rsid w:val="00EF3BE3"/>
    <w:rsid w:val="00EF3D56"/>
    <w:rsid w:val="00EF3FF3"/>
    <w:rsid w:val="00EF45F6"/>
    <w:rsid w:val="00EF5825"/>
    <w:rsid w:val="00EF617B"/>
    <w:rsid w:val="00EF6726"/>
    <w:rsid w:val="00EF6BCA"/>
    <w:rsid w:val="00EF6F2D"/>
    <w:rsid w:val="00EF706F"/>
    <w:rsid w:val="00EF7824"/>
    <w:rsid w:val="00EF7C01"/>
    <w:rsid w:val="00F002F3"/>
    <w:rsid w:val="00F00E5C"/>
    <w:rsid w:val="00F016D1"/>
    <w:rsid w:val="00F01D80"/>
    <w:rsid w:val="00F0234D"/>
    <w:rsid w:val="00F02963"/>
    <w:rsid w:val="00F02E91"/>
    <w:rsid w:val="00F04620"/>
    <w:rsid w:val="00F04689"/>
    <w:rsid w:val="00F047D9"/>
    <w:rsid w:val="00F04D2A"/>
    <w:rsid w:val="00F04EB4"/>
    <w:rsid w:val="00F0592C"/>
    <w:rsid w:val="00F07459"/>
    <w:rsid w:val="00F1030C"/>
    <w:rsid w:val="00F103F8"/>
    <w:rsid w:val="00F10D73"/>
    <w:rsid w:val="00F113AF"/>
    <w:rsid w:val="00F113DC"/>
    <w:rsid w:val="00F117C5"/>
    <w:rsid w:val="00F119C1"/>
    <w:rsid w:val="00F11B4F"/>
    <w:rsid w:val="00F11F17"/>
    <w:rsid w:val="00F13ECD"/>
    <w:rsid w:val="00F1423B"/>
    <w:rsid w:val="00F150E5"/>
    <w:rsid w:val="00F15CDC"/>
    <w:rsid w:val="00F15E80"/>
    <w:rsid w:val="00F161C2"/>
    <w:rsid w:val="00F1698B"/>
    <w:rsid w:val="00F17078"/>
    <w:rsid w:val="00F17D28"/>
    <w:rsid w:val="00F21317"/>
    <w:rsid w:val="00F217F8"/>
    <w:rsid w:val="00F24142"/>
    <w:rsid w:val="00F24505"/>
    <w:rsid w:val="00F25185"/>
    <w:rsid w:val="00F2546A"/>
    <w:rsid w:val="00F255FF"/>
    <w:rsid w:val="00F27ADC"/>
    <w:rsid w:val="00F30F04"/>
    <w:rsid w:val="00F31C5C"/>
    <w:rsid w:val="00F31F8F"/>
    <w:rsid w:val="00F32302"/>
    <w:rsid w:val="00F323CC"/>
    <w:rsid w:val="00F3531C"/>
    <w:rsid w:val="00F3668A"/>
    <w:rsid w:val="00F40918"/>
    <w:rsid w:val="00F40C59"/>
    <w:rsid w:val="00F40F3C"/>
    <w:rsid w:val="00F40FDC"/>
    <w:rsid w:val="00F42522"/>
    <w:rsid w:val="00F430B5"/>
    <w:rsid w:val="00F4409F"/>
    <w:rsid w:val="00F4568C"/>
    <w:rsid w:val="00F46917"/>
    <w:rsid w:val="00F46CA6"/>
    <w:rsid w:val="00F4710C"/>
    <w:rsid w:val="00F47ADF"/>
    <w:rsid w:val="00F47B04"/>
    <w:rsid w:val="00F50D6A"/>
    <w:rsid w:val="00F52314"/>
    <w:rsid w:val="00F523D0"/>
    <w:rsid w:val="00F52410"/>
    <w:rsid w:val="00F525BE"/>
    <w:rsid w:val="00F53E2F"/>
    <w:rsid w:val="00F546A0"/>
    <w:rsid w:val="00F54EEB"/>
    <w:rsid w:val="00F552FF"/>
    <w:rsid w:val="00F57971"/>
    <w:rsid w:val="00F57F3D"/>
    <w:rsid w:val="00F60520"/>
    <w:rsid w:val="00F60567"/>
    <w:rsid w:val="00F61022"/>
    <w:rsid w:val="00F61524"/>
    <w:rsid w:val="00F619E1"/>
    <w:rsid w:val="00F62103"/>
    <w:rsid w:val="00F640CE"/>
    <w:rsid w:val="00F64A9D"/>
    <w:rsid w:val="00F65AB4"/>
    <w:rsid w:val="00F66493"/>
    <w:rsid w:val="00F66C06"/>
    <w:rsid w:val="00F66D86"/>
    <w:rsid w:val="00F67780"/>
    <w:rsid w:val="00F67E99"/>
    <w:rsid w:val="00F7030E"/>
    <w:rsid w:val="00F70B98"/>
    <w:rsid w:val="00F714BD"/>
    <w:rsid w:val="00F71A83"/>
    <w:rsid w:val="00F71D71"/>
    <w:rsid w:val="00F71EB1"/>
    <w:rsid w:val="00F72546"/>
    <w:rsid w:val="00F73080"/>
    <w:rsid w:val="00F73AED"/>
    <w:rsid w:val="00F73B16"/>
    <w:rsid w:val="00F7409E"/>
    <w:rsid w:val="00F74751"/>
    <w:rsid w:val="00F74B31"/>
    <w:rsid w:val="00F752AC"/>
    <w:rsid w:val="00F75A87"/>
    <w:rsid w:val="00F767E0"/>
    <w:rsid w:val="00F77523"/>
    <w:rsid w:val="00F77878"/>
    <w:rsid w:val="00F8131C"/>
    <w:rsid w:val="00F81739"/>
    <w:rsid w:val="00F820CA"/>
    <w:rsid w:val="00F82282"/>
    <w:rsid w:val="00F829A4"/>
    <w:rsid w:val="00F82A67"/>
    <w:rsid w:val="00F8420A"/>
    <w:rsid w:val="00F8443C"/>
    <w:rsid w:val="00F8447F"/>
    <w:rsid w:val="00F86EE2"/>
    <w:rsid w:val="00F90E15"/>
    <w:rsid w:val="00F91692"/>
    <w:rsid w:val="00F91B02"/>
    <w:rsid w:val="00F92384"/>
    <w:rsid w:val="00F9266E"/>
    <w:rsid w:val="00F9284A"/>
    <w:rsid w:val="00F93517"/>
    <w:rsid w:val="00F93884"/>
    <w:rsid w:val="00F93F9E"/>
    <w:rsid w:val="00F94980"/>
    <w:rsid w:val="00F94ABB"/>
    <w:rsid w:val="00F9554B"/>
    <w:rsid w:val="00F95BEA"/>
    <w:rsid w:val="00F9684E"/>
    <w:rsid w:val="00F96CBB"/>
    <w:rsid w:val="00F96DAE"/>
    <w:rsid w:val="00F97C10"/>
    <w:rsid w:val="00FA09BD"/>
    <w:rsid w:val="00FA0C03"/>
    <w:rsid w:val="00FA2083"/>
    <w:rsid w:val="00FA288E"/>
    <w:rsid w:val="00FA2D35"/>
    <w:rsid w:val="00FA3426"/>
    <w:rsid w:val="00FA4880"/>
    <w:rsid w:val="00FA5CD2"/>
    <w:rsid w:val="00FA6ED8"/>
    <w:rsid w:val="00FA71A5"/>
    <w:rsid w:val="00FB00B5"/>
    <w:rsid w:val="00FB0B59"/>
    <w:rsid w:val="00FB1141"/>
    <w:rsid w:val="00FB1F9D"/>
    <w:rsid w:val="00FB2DD4"/>
    <w:rsid w:val="00FB3574"/>
    <w:rsid w:val="00FB4816"/>
    <w:rsid w:val="00FB5EE4"/>
    <w:rsid w:val="00FB640C"/>
    <w:rsid w:val="00FB73E6"/>
    <w:rsid w:val="00FC0600"/>
    <w:rsid w:val="00FC15A9"/>
    <w:rsid w:val="00FC2024"/>
    <w:rsid w:val="00FC2861"/>
    <w:rsid w:val="00FC2D38"/>
    <w:rsid w:val="00FC2F01"/>
    <w:rsid w:val="00FC307B"/>
    <w:rsid w:val="00FC30F4"/>
    <w:rsid w:val="00FC4421"/>
    <w:rsid w:val="00FC4451"/>
    <w:rsid w:val="00FC4A95"/>
    <w:rsid w:val="00FC6366"/>
    <w:rsid w:val="00FC65B4"/>
    <w:rsid w:val="00FC65F1"/>
    <w:rsid w:val="00FC7582"/>
    <w:rsid w:val="00FC75EA"/>
    <w:rsid w:val="00FD097B"/>
    <w:rsid w:val="00FD0A80"/>
    <w:rsid w:val="00FD1EFF"/>
    <w:rsid w:val="00FD2FAF"/>
    <w:rsid w:val="00FD3EDD"/>
    <w:rsid w:val="00FD42F5"/>
    <w:rsid w:val="00FD4636"/>
    <w:rsid w:val="00FD47B3"/>
    <w:rsid w:val="00FD4D2F"/>
    <w:rsid w:val="00FD68B6"/>
    <w:rsid w:val="00FD6FC9"/>
    <w:rsid w:val="00FD7584"/>
    <w:rsid w:val="00FD7592"/>
    <w:rsid w:val="00FE0298"/>
    <w:rsid w:val="00FE0591"/>
    <w:rsid w:val="00FE09B7"/>
    <w:rsid w:val="00FE1422"/>
    <w:rsid w:val="00FE1759"/>
    <w:rsid w:val="00FE1FA4"/>
    <w:rsid w:val="00FE2C70"/>
    <w:rsid w:val="00FE38D5"/>
    <w:rsid w:val="00FE41C3"/>
    <w:rsid w:val="00FE576D"/>
    <w:rsid w:val="00FE59AE"/>
    <w:rsid w:val="00FE5BDD"/>
    <w:rsid w:val="00FE6940"/>
    <w:rsid w:val="00FE70EF"/>
    <w:rsid w:val="00FF01FE"/>
    <w:rsid w:val="00FF068C"/>
    <w:rsid w:val="00FF0BBB"/>
    <w:rsid w:val="00FF0BDE"/>
    <w:rsid w:val="00FF0D18"/>
    <w:rsid w:val="00FF2FF5"/>
    <w:rsid w:val="00FF303A"/>
    <w:rsid w:val="00FF3042"/>
    <w:rsid w:val="00FF3C2E"/>
    <w:rsid w:val="00FF53C0"/>
    <w:rsid w:val="00FF5417"/>
    <w:rsid w:val="00FF5511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E1181E"/>
  <w15:docId w15:val="{9B04774E-D5CD-45B1-85B1-01A4954B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71EB1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qFormat/>
    <w:rsid w:val="007C70A1"/>
    <w:pPr>
      <w:keepNext/>
      <w:jc w:val="both"/>
      <w:outlineLvl w:val="0"/>
    </w:pPr>
    <w:rPr>
      <w:b/>
      <w:lang w:val="x-none"/>
    </w:rPr>
  </w:style>
  <w:style w:type="paragraph" w:styleId="Naslov2">
    <w:name w:val="heading 2"/>
    <w:basedOn w:val="Navaden"/>
    <w:next w:val="Navaden"/>
    <w:link w:val="Naslov2Znak"/>
    <w:autoRedefine/>
    <w:qFormat/>
    <w:rsid w:val="00477729"/>
    <w:pPr>
      <w:keepNext/>
      <w:tabs>
        <w:tab w:val="left" w:pos="0"/>
        <w:tab w:val="left" w:pos="8080"/>
      </w:tabs>
      <w:jc w:val="both"/>
      <w:outlineLvl w:val="1"/>
    </w:pPr>
    <w:rPr>
      <w:rFonts w:ascii="Tahoma" w:eastAsia="Calibri" w:hAnsi="Tahoma" w:cs="Tahoma"/>
      <w:lang w:val="x-none"/>
    </w:rPr>
  </w:style>
  <w:style w:type="paragraph" w:styleId="Naslov3">
    <w:name w:val="heading 3"/>
    <w:basedOn w:val="Navaden"/>
    <w:next w:val="Navaden"/>
    <w:link w:val="Naslov3Znak"/>
    <w:qFormat/>
    <w:rsid w:val="007C70A1"/>
    <w:pPr>
      <w:keepNext/>
      <w:jc w:val="center"/>
      <w:outlineLvl w:val="2"/>
    </w:pPr>
    <w:rPr>
      <w:rFonts w:ascii="Arial" w:hAnsi="Arial"/>
      <w:b/>
      <w:sz w:val="28"/>
      <w:lang w:val="x-none"/>
    </w:rPr>
  </w:style>
  <w:style w:type="paragraph" w:styleId="Naslov4">
    <w:name w:val="heading 4"/>
    <w:basedOn w:val="Navaden"/>
    <w:next w:val="Navaden"/>
    <w:link w:val="Naslov4Znak"/>
    <w:qFormat/>
    <w:rsid w:val="007C70A1"/>
    <w:pPr>
      <w:keepNext/>
      <w:jc w:val="center"/>
      <w:outlineLvl w:val="3"/>
    </w:pPr>
    <w:rPr>
      <w:rFonts w:ascii="Arial" w:hAnsi="Arial"/>
      <w:b/>
      <w:sz w:val="32"/>
      <w:lang w:val="x-none"/>
    </w:rPr>
  </w:style>
  <w:style w:type="paragraph" w:styleId="Naslov5">
    <w:name w:val="heading 5"/>
    <w:basedOn w:val="Navaden"/>
    <w:next w:val="Navaden"/>
    <w:link w:val="Naslov5Znak"/>
    <w:qFormat/>
    <w:rsid w:val="007C70A1"/>
    <w:pPr>
      <w:keepNext/>
      <w:tabs>
        <w:tab w:val="left" w:pos="567"/>
        <w:tab w:val="num" w:pos="851"/>
        <w:tab w:val="left" w:pos="993"/>
      </w:tabs>
      <w:outlineLvl w:val="4"/>
    </w:pPr>
    <w:rPr>
      <w:b/>
      <w:lang w:val="x-none"/>
    </w:rPr>
  </w:style>
  <w:style w:type="paragraph" w:styleId="Naslov6">
    <w:name w:val="heading 6"/>
    <w:basedOn w:val="Navaden"/>
    <w:next w:val="Navaden"/>
    <w:link w:val="Naslov6Znak"/>
    <w:qFormat/>
    <w:rsid w:val="007C70A1"/>
    <w:pPr>
      <w:keepNext/>
      <w:jc w:val="center"/>
      <w:outlineLvl w:val="5"/>
    </w:pPr>
    <w:rPr>
      <w:b/>
      <w:sz w:val="24"/>
      <w:lang w:val="x-none"/>
    </w:rPr>
  </w:style>
  <w:style w:type="paragraph" w:styleId="Naslov7">
    <w:name w:val="heading 7"/>
    <w:basedOn w:val="Navaden"/>
    <w:next w:val="Navaden"/>
    <w:link w:val="Naslov7Znak"/>
    <w:qFormat/>
    <w:rsid w:val="007C70A1"/>
    <w:pPr>
      <w:keepNext/>
      <w:tabs>
        <w:tab w:val="left" w:pos="567"/>
      </w:tabs>
      <w:ind w:left="1224" w:firstLine="142"/>
      <w:outlineLvl w:val="6"/>
    </w:pPr>
    <w:rPr>
      <w:b/>
      <w:sz w:val="24"/>
      <w:lang w:val="x-none"/>
    </w:rPr>
  </w:style>
  <w:style w:type="paragraph" w:styleId="Naslov8">
    <w:name w:val="heading 8"/>
    <w:basedOn w:val="Navaden"/>
    <w:next w:val="Navaden"/>
    <w:link w:val="Naslov8Znak"/>
    <w:uiPriority w:val="99"/>
    <w:qFormat/>
    <w:rsid w:val="007C70A1"/>
    <w:pPr>
      <w:keepNext/>
      <w:tabs>
        <w:tab w:val="left" w:pos="567"/>
      </w:tabs>
      <w:ind w:left="1145" w:hanging="425"/>
      <w:outlineLvl w:val="7"/>
    </w:pPr>
    <w:rPr>
      <w:b/>
      <w:sz w:val="24"/>
      <w:lang w:val="x-none"/>
    </w:rPr>
  </w:style>
  <w:style w:type="paragraph" w:styleId="Naslov9">
    <w:name w:val="heading 9"/>
    <w:basedOn w:val="Navaden"/>
    <w:next w:val="Navaden"/>
    <w:link w:val="Naslov9Znak"/>
    <w:qFormat/>
    <w:rsid w:val="007C70A1"/>
    <w:pPr>
      <w:keepNext/>
      <w:tabs>
        <w:tab w:val="left" w:pos="567"/>
      </w:tabs>
      <w:ind w:left="1133" w:hanging="425"/>
      <w:outlineLvl w:val="8"/>
    </w:pPr>
    <w:rPr>
      <w:b/>
      <w:sz w:val="24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2Znak">
    <w:name w:val="Naslov 2 Znak"/>
    <w:link w:val="Naslov2"/>
    <w:rsid w:val="00477729"/>
    <w:rPr>
      <w:rFonts w:ascii="Tahoma" w:hAnsi="Tahoma" w:cs="Tahoma"/>
      <w:lang w:val="x-none"/>
    </w:rPr>
  </w:style>
  <w:style w:type="character" w:customStyle="1" w:styleId="Naslov3Znak">
    <w:name w:val="Naslov 3 Znak"/>
    <w:link w:val="Naslov3"/>
    <w:rsid w:val="007C70A1"/>
    <w:rPr>
      <w:rFonts w:ascii="Arial" w:eastAsia="Times New Roman" w:hAnsi="Arial" w:cs="Times New Roman"/>
      <w:b/>
      <w:sz w:val="28"/>
      <w:szCs w:val="20"/>
      <w:lang w:eastAsia="sl-SI"/>
    </w:rPr>
  </w:style>
  <w:style w:type="character" w:customStyle="1" w:styleId="Naslov4Znak">
    <w:name w:val="Naslov 4 Znak"/>
    <w:link w:val="Naslov4"/>
    <w:rsid w:val="007C70A1"/>
    <w:rPr>
      <w:rFonts w:ascii="Arial" w:eastAsia="Times New Roman" w:hAnsi="Arial" w:cs="Times New Roman"/>
      <w:b/>
      <w:sz w:val="32"/>
      <w:szCs w:val="20"/>
      <w:lang w:eastAsia="sl-SI"/>
    </w:rPr>
  </w:style>
  <w:style w:type="character" w:customStyle="1" w:styleId="Naslov5Znak">
    <w:name w:val="Naslov 5 Znak"/>
    <w:link w:val="Naslov5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6Znak">
    <w:name w:val="Naslov 6 Znak"/>
    <w:link w:val="Naslov6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7Znak">
    <w:name w:val="Naslov 7 Znak"/>
    <w:link w:val="Naslov7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8Znak">
    <w:name w:val="Naslov 8 Znak"/>
    <w:link w:val="Naslov8"/>
    <w:uiPriority w:val="99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9Znak">
    <w:name w:val="Naslov 9 Znak"/>
    <w:link w:val="Naslov9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Glava">
    <w:name w:val="header"/>
    <w:aliases w:val="E-PVO-glava,body txt,Znak,Glava - napis"/>
    <w:basedOn w:val="Navaden"/>
    <w:link w:val="GlavaZnak"/>
    <w:uiPriority w:val="99"/>
    <w:rsid w:val="007C70A1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GlavaZnak">
    <w:name w:val="Glava Znak"/>
    <w:aliases w:val="E-PVO-glava Znak,body txt Znak,Znak Znak,Glava - napis Znak"/>
    <w:link w:val="Glava"/>
    <w:uiPriority w:val="99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7C70A1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link w:val="Noga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7C70A1"/>
  </w:style>
  <w:style w:type="paragraph" w:styleId="Naslov">
    <w:name w:val="Title"/>
    <w:basedOn w:val="Navaden"/>
    <w:link w:val="NaslovZnak"/>
    <w:qFormat/>
    <w:rsid w:val="007C70A1"/>
    <w:pPr>
      <w:jc w:val="center"/>
    </w:pPr>
    <w:rPr>
      <w:b/>
      <w:sz w:val="24"/>
      <w:lang w:val="x-none"/>
    </w:rPr>
  </w:style>
  <w:style w:type="character" w:customStyle="1" w:styleId="NaslovZnak">
    <w:name w:val="Naslov Znak"/>
    <w:link w:val="Naslov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lokbesedila">
    <w:name w:val="Block Text"/>
    <w:basedOn w:val="Navaden"/>
    <w:rsid w:val="007C70A1"/>
    <w:pPr>
      <w:tabs>
        <w:tab w:val="left" w:pos="8647"/>
      </w:tabs>
      <w:ind w:left="2694" w:right="2266"/>
    </w:pPr>
    <w:rPr>
      <w:rFonts w:ascii="Arial" w:hAnsi="Arial"/>
      <w:sz w:val="24"/>
    </w:rPr>
  </w:style>
  <w:style w:type="paragraph" w:styleId="Telobesedila-zamik">
    <w:name w:val="Body Text Indent"/>
    <w:basedOn w:val="Navaden"/>
    <w:link w:val="Telobesedila-zamikZnak"/>
    <w:rsid w:val="007C70A1"/>
    <w:pPr>
      <w:ind w:left="1418"/>
      <w:jc w:val="both"/>
    </w:pPr>
    <w:rPr>
      <w:sz w:val="24"/>
      <w:lang w:val="x-none"/>
    </w:rPr>
  </w:style>
  <w:style w:type="character" w:customStyle="1" w:styleId="Telobesedila-zamikZnak">
    <w:name w:val="Telo besedila - zamik Znak"/>
    <w:link w:val="Telobesedila-zamik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-zamik21">
    <w:name w:val="Telo besedila - zamik 21"/>
    <w:basedOn w:val="Navaden"/>
    <w:rsid w:val="007C70A1"/>
    <w:pPr>
      <w:widowControl w:val="0"/>
      <w:ind w:left="1134" w:hanging="708"/>
      <w:jc w:val="both"/>
    </w:pPr>
    <w:rPr>
      <w:sz w:val="24"/>
    </w:rPr>
  </w:style>
  <w:style w:type="paragraph" w:styleId="Telobesedila-zamik2">
    <w:name w:val="Body Text Indent 2"/>
    <w:basedOn w:val="Navaden"/>
    <w:link w:val="Telobesedila-zamik2Znak"/>
    <w:rsid w:val="007C70A1"/>
    <w:pPr>
      <w:tabs>
        <w:tab w:val="left" w:pos="567"/>
      </w:tabs>
      <w:ind w:left="720"/>
      <w:jc w:val="both"/>
    </w:pPr>
    <w:rPr>
      <w:sz w:val="24"/>
      <w:lang w:val="x-none"/>
    </w:rPr>
  </w:style>
  <w:style w:type="character" w:customStyle="1" w:styleId="Telobesedila-zamik2Znak">
    <w:name w:val="Telo besedila - zamik 2 Znak"/>
    <w:link w:val="Telobesedila-zamik2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7C70A1"/>
    <w:pPr>
      <w:tabs>
        <w:tab w:val="left" w:pos="567"/>
      </w:tabs>
      <w:ind w:left="1416"/>
      <w:jc w:val="both"/>
    </w:pPr>
    <w:rPr>
      <w:sz w:val="24"/>
      <w:lang w:val="x-none"/>
    </w:rPr>
  </w:style>
  <w:style w:type="character" w:customStyle="1" w:styleId="Telobesedila-zamik3Znak">
    <w:name w:val="Telo besedila - zamik 3 Znak"/>
    <w:link w:val="Telobesedila-zamik3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odyText21">
    <w:name w:val="Body Text 21"/>
    <w:basedOn w:val="Navaden"/>
    <w:rsid w:val="007C70A1"/>
    <w:pPr>
      <w:widowControl w:val="0"/>
      <w:tabs>
        <w:tab w:val="center" w:pos="-1440"/>
      </w:tabs>
      <w:ind w:right="406"/>
      <w:jc w:val="both"/>
    </w:pPr>
    <w:rPr>
      <w:rFonts w:ascii="Arial" w:hAnsi="Arial"/>
      <w:sz w:val="24"/>
    </w:rPr>
  </w:style>
  <w:style w:type="paragraph" w:customStyle="1" w:styleId="Telobesedila-zamik31">
    <w:name w:val="Telo besedila - zamik 31"/>
    <w:basedOn w:val="Navaden"/>
    <w:rsid w:val="007C70A1"/>
    <w:pPr>
      <w:widowControl w:val="0"/>
      <w:tabs>
        <w:tab w:val="left" w:pos="1701"/>
      </w:tabs>
      <w:ind w:left="425"/>
      <w:jc w:val="center"/>
    </w:pPr>
    <w:rPr>
      <w:b/>
      <w:sz w:val="24"/>
    </w:rPr>
  </w:style>
  <w:style w:type="paragraph" w:styleId="Telobesedila">
    <w:name w:val="Body Text"/>
    <w:basedOn w:val="Navaden"/>
    <w:link w:val="TelobesedilaZnak"/>
    <w:rsid w:val="007C70A1"/>
    <w:pPr>
      <w:widowControl w:val="0"/>
      <w:jc w:val="both"/>
    </w:pPr>
    <w:rPr>
      <w:rFonts w:ascii="Arial" w:hAnsi="Arial"/>
      <w:b/>
      <w:lang w:val="x-none"/>
    </w:rPr>
  </w:style>
  <w:style w:type="character" w:customStyle="1" w:styleId="TelobesedilaZnak">
    <w:name w:val="Telo besedila Znak"/>
    <w:link w:val="Telobesedila"/>
    <w:rsid w:val="007C70A1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7C70A1"/>
    <w:pPr>
      <w:ind w:right="-2"/>
      <w:jc w:val="both"/>
    </w:pPr>
    <w:rPr>
      <w:b/>
      <w:lang w:val="x-none"/>
    </w:rPr>
  </w:style>
  <w:style w:type="character" w:customStyle="1" w:styleId="Telobesedila2Znak">
    <w:name w:val="Telo besedila 2 Znak"/>
    <w:link w:val="Telobesedila2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Telobesedila3">
    <w:name w:val="Body Text 3"/>
    <w:basedOn w:val="Navaden"/>
    <w:link w:val="Telobesedila3Znak"/>
    <w:rsid w:val="007C70A1"/>
    <w:pPr>
      <w:tabs>
        <w:tab w:val="left" w:pos="142"/>
      </w:tabs>
      <w:jc w:val="both"/>
    </w:pPr>
    <w:rPr>
      <w:lang w:val="x-none"/>
    </w:rPr>
  </w:style>
  <w:style w:type="character" w:customStyle="1" w:styleId="Telobesedila3Znak">
    <w:name w:val="Telo besedila 3 Znak"/>
    <w:link w:val="Telobesedila3"/>
    <w:rsid w:val="007C70A1"/>
    <w:rPr>
      <w:rFonts w:ascii="Times New Roman" w:eastAsia="Times New Roman" w:hAnsi="Times New Roman" w:cs="Times New Roman"/>
      <w:szCs w:val="20"/>
      <w:lang w:eastAsia="sl-SI"/>
    </w:rPr>
  </w:style>
  <w:style w:type="paragraph" w:styleId="Napis">
    <w:name w:val="caption"/>
    <w:basedOn w:val="Navaden"/>
    <w:next w:val="Navaden"/>
    <w:qFormat/>
    <w:rsid w:val="007C70A1"/>
    <w:pPr>
      <w:tabs>
        <w:tab w:val="left" w:pos="567"/>
        <w:tab w:val="num" w:pos="851"/>
        <w:tab w:val="left" w:pos="993"/>
      </w:tabs>
      <w:jc w:val="right"/>
    </w:pPr>
    <w:rPr>
      <w:b/>
      <w:sz w:val="22"/>
    </w:rPr>
  </w:style>
  <w:style w:type="paragraph" w:customStyle="1" w:styleId="Telobesedila21">
    <w:name w:val="Telo besedila 21"/>
    <w:basedOn w:val="Navaden"/>
    <w:rsid w:val="007C70A1"/>
    <w:pPr>
      <w:widowControl w:val="0"/>
      <w:ind w:left="284" w:hanging="284"/>
      <w:jc w:val="both"/>
    </w:pPr>
    <w:rPr>
      <w:sz w:val="24"/>
    </w:rPr>
  </w:style>
  <w:style w:type="paragraph" w:styleId="Kazalovsebine2">
    <w:name w:val="toc 2"/>
    <w:basedOn w:val="Navaden"/>
    <w:next w:val="Navaden"/>
    <w:autoRedefine/>
    <w:semiHidden/>
    <w:rsid w:val="007C70A1"/>
    <w:pPr>
      <w:tabs>
        <w:tab w:val="left" w:pos="600"/>
        <w:tab w:val="right" w:leader="dot" w:pos="9060"/>
      </w:tabs>
      <w:spacing w:before="240" w:line="120" w:lineRule="auto"/>
    </w:pPr>
    <w:rPr>
      <w:b/>
      <w:noProof/>
    </w:rPr>
  </w:style>
  <w:style w:type="paragraph" w:styleId="Kazalovsebine3">
    <w:name w:val="toc 3"/>
    <w:basedOn w:val="Navaden"/>
    <w:next w:val="Navaden"/>
    <w:autoRedefine/>
    <w:semiHidden/>
    <w:rsid w:val="007C70A1"/>
    <w:pPr>
      <w:tabs>
        <w:tab w:val="left" w:pos="1000"/>
        <w:tab w:val="right" w:leader="dot" w:pos="9060"/>
      </w:tabs>
      <w:ind w:left="198"/>
    </w:pPr>
    <w:rPr>
      <w:noProof/>
    </w:rPr>
  </w:style>
  <w:style w:type="paragraph" w:styleId="Podnaslov">
    <w:name w:val="Subtitle"/>
    <w:basedOn w:val="Navaden"/>
    <w:link w:val="PodnaslovZnak"/>
    <w:qFormat/>
    <w:rsid w:val="007C70A1"/>
    <w:rPr>
      <w:b/>
      <w:lang w:val="x-none"/>
    </w:rPr>
  </w:style>
  <w:style w:type="character" w:customStyle="1" w:styleId="PodnaslovZnak">
    <w:name w:val="Podnaslov Znak"/>
    <w:link w:val="Podnaslov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Oznaenseznam">
    <w:name w:val="List Bullet"/>
    <w:basedOn w:val="Navaden"/>
    <w:autoRedefine/>
    <w:rsid w:val="007C70A1"/>
    <w:pPr>
      <w:tabs>
        <w:tab w:val="num" w:pos="360"/>
      </w:tabs>
      <w:ind w:left="360" w:hanging="360"/>
    </w:pPr>
  </w:style>
  <w:style w:type="paragraph" w:styleId="Oznaenseznam2">
    <w:name w:val="List Bullet 2"/>
    <w:basedOn w:val="Navaden"/>
    <w:autoRedefine/>
    <w:rsid w:val="007C70A1"/>
    <w:pPr>
      <w:tabs>
        <w:tab w:val="num" w:pos="643"/>
      </w:tabs>
      <w:ind w:left="643" w:hanging="360"/>
    </w:pPr>
  </w:style>
  <w:style w:type="paragraph" w:styleId="Oznaenseznam3">
    <w:name w:val="List Bullet 3"/>
    <w:basedOn w:val="Navaden"/>
    <w:autoRedefine/>
    <w:rsid w:val="007C70A1"/>
    <w:pPr>
      <w:tabs>
        <w:tab w:val="num" w:pos="926"/>
      </w:tabs>
      <w:ind w:left="926" w:hanging="360"/>
    </w:pPr>
  </w:style>
  <w:style w:type="paragraph" w:customStyle="1" w:styleId="DOUS1">
    <w:name w:val="DOUS1"/>
    <w:basedOn w:val="Navaden"/>
    <w:rsid w:val="007C70A1"/>
    <w:pPr>
      <w:numPr>
        <w:numId w:val="1"/>
      </w:numPr>
      <w:jc w:val="both"/>
    </w:pPr>
    <w:rPr>
      <w:b/>
      <w:sz w:val="24"/>
    </w:rPr>
  </w:style>
  <w:style w:type="paragraph" w:customStyle="1" w:styleId="DOUS2">
    <w:name w:val="DOUS2"/>
    <w:basedOn w:val="Navaden"/>
    <w:rsid w:val="007C70A1"/>
    <w:pPr>
      <w:numPr>
        <w:ilvl w:val="1"/>
        <w:numId w:val="1"/>
      </w:numPr>
      <w:jc w:val="both"/>
    </w:pPr>
    <w:rPr>
      <w:sz w:val="24"/>
    </w:rPr>
  </w:style>
  <w:style w:type="paragraph" w:styleId="Golobesedilo">
    <w:name w:val="Plain Text"/>
    <w:basedOn w:val="Navaden"/>
    <w:link w:val="GolobesediloZnak"/>
    <w:uiPriority w:val="99"/>
    <w:rsid w:val="007C70A1"/>
    <w:pPr>
      <w:jc w:val="both"/>
    </w:pPr>
    <w:rPr>
      <w:sz w:val="24"/>
      <w:lang w:val="x-none"/>
    </w:rPr>
  </w:style>
  <w:style w:type="character" w:customStyle="1" w:styleId="GolobesediloZnak">
    <w:name w:val="Golo besedilo Znak"/>
    <w:link w:val="Golobesedilo"/>
    <w:uiPriority w:val="99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ESEDILO">
    <w:name w:val="BESEDILO"/>
    <w:rsid w:val="007C70A1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Default">
    <w:name w:val="Default"/>
    <w:rsid w:val="007C70A1"/>
    <w:rPr>
      <w:rFonts w:ascii="Arial" w:eastAsia="Times New Roman" w:hAnsi="Arial"/>
      <w:color w:val="000000"/>
      <w:sz w:val="24"/>
    </w:rPr>
  </w:style>
  <w:style w:type="paragraph" w:customStyle="1" w:styleId="tekst1">
    <w:name w:val="tekst1"/>
    <w:basedOn w:val="Navaden"/>
    <w:rsid w:val="007C70A1"/>
    <w:pPr>
      <w:spacing w:before="120" w:line="264" w:lineRule="atLeast"/>
      <w:jc w:val="both"/>
    </w:pPr>
    <w:rPr>
      <w:rFonts w:ascii="Arial" w:hAnsi="Arial"/>
      <w:sz w:val="22"/>
    </w:rPr>
  </w:style>
  <w:style w:type="character" w:styleId="Hiperpovezava">
    <w:name w:val="Hyperlink"/>
    <w:rsid w:val="007C70A1"/>
    <w:rPr>
      <w:color w:val="0000FF"/>
      <w:u w:val="single"/>
    </w:rPr>
  </w:style>
  <w:style w:type="character" w:styleId="Krepko">
    <w:name w:val="Strong"/>
    <w:uiPriority w:val="22"/>
    <w:qFormat/>
    <w:rsid w:val="007C70A1"/>
    <w:rPr>
      <w:b/>
      <w:bCs/>
    </w:rPr>
  </w:style>
  <w:style w:type="paragraph" w:styleId="HTML-oblikovano">
    <w:name w:val="HTML Preformatted"/>
    <w:basedOn w:val="Navaden"/>
    <w:link w:val="HTML-oblikovanoZnak"/>
    <w:uiPriority w:val="99"/>
    <w:rsid w:val="007C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/>
    </w:rPr>
  </w:style>
  <w:style w:type="character" w:customStyle="1" w:styleId="HTML-oblikovanoZnak">
    <w:name w:val="HTML-oblikovano Znak"/>
    <w:link w:val="HTML-oblikovano"/>
    <w:uiPriority w:val="99"/>
    <w:rsid w:val="007C70A1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table" w:styleId="Tabelamrea">
    <w:name w:val="Table Grid"/>
    <w:aliases w:val="Tabela - mreža"/>
    <w:basedOn w:val="Navadnatabela"/>
    <w:uiPriority w:val="39"/>
    <w:rsid w:val="007C70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sedilooblakaZnak">
    <w:name w:val="Besedilo oblačka Znak"/>
    <w:link w:val="Besedilooblaka"/>
    <w:semiHidden/>
    <w:rsid w:val="007C70A1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semiHidden/>
    <w:rsid w:val="007C70A1"/>
    <w:rPr>
      <w:rFonts w:ascii="Tahoma" w:hAnsi="Tahoma"/>
      <w:sz w:val="16"/>
      <w:szCs w:val="16"/>
      <w:lang w:val="x-none"/>
    </w:rPr>
  </w:style>
  <w:style w:type="paragraph" w:customStyle="1" w:styleId="NavadenTimesNewRoman">
    <w:name w:val="Navaden Times New Roman"/>
    <w:basedOn w:val="Navaden"/>
    <w:rsid w:val="007C70A1"/>
    <w:pPr>
      <w:widowControl w:val="0"/>
    </w:pPr>
    <w:rPr>
      <w:rFonts w:ascii="Arial" w:hAnsi="Arial"/>
      <w:sz w:val="22"/>
    </w:rPr>
  </w:style>
  <w:style w:type="character" w:customStyle="1" w:styleId="PripombabesediloZnak">
    <w:name w:val="Pripomba – besedilo Znak"/>
    <w:link w:val="Pripombabesedilo"/>
    <w:uiPriority w:val="99"/>
    <w:semiHidden/>
    <w:rsid w:val="007C70A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7C70A1"/>
    <w:rPr>
      <w:lang w:val="x-none"/>
    </w:rPr>
  </w:style>
  <w:style w:type="character" w:customStyle="1" w:styleId="ZadevapripombeZnak">
    <w:name w:val="Zadeva pripombe Znak"/>
    <w:link w:val="Zadevapripombe"/>
    <w:semiHidden/>
    <w:rsid w:val="007C70A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7C70A1"/>
    <w:rPr>
      <w:b/>
      <w:bCs/>
    </w:rPr>
  </w:style>
  <w:style w:type="paragraph" w:customStyle="1" w:styleId="Odstavekseznama1">
    <w:name w:val="Odstavek seznama1"/>
    <w:basedOn w:val="Navaden"/>
    <w:uiPriority w:val="34"/>
    <w:qFormat/>
    <w:rsid w:val="00BA2B00"/>
    <w:pPr>
      <w:ind w:left="708"/>
    </w:pPr>
    <w:rPr>
      <w:sz w:val="24"/>
      <w:szCs w:val="24"/>
    </w:rPr>
  </w:style>
  <w:style w:type="paragraph" w:customStyle="1" w:styleId="Slog">
    <w:name w:val="Slog"/>
    <w:rsid w:val="00856F7B"/>
    <w:rPr>
      <w:rFonts w:ascii="Arial" w:eastAsia="Times New Roman" w:hAnsi="Arial"/>
      <w:sz w:val="22"/>
      <w:lang w:val="en-GB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6F53DE"/>
    <w:pPr>
      <w:ind w:left="708"/>
    </w:pPr>
  </w:style>
  <w:style w:type="paragraph" w:customStyle="1" w:styleId="Telobesedila210">
    <w:name w:val="Telo besedila 21"/>
    <w:basedOn w:val="Navaden"/>
    <w:rsid w:val="00D32EE7"/>
    <w:pPr>
      <w:suppressAutoHyphens/>
      <w:jc w:val="both"/>
    </w:pPr>
    <w:rPr>
      <w:sz w:val="24"/>
      <w:szCs w:val="24"/>
      <w:lang w:eastAsia="ar-SA"/>
    </w:rPr>
  </w:style>
  <w:style w:type="character" w:styleId="SledenaHiperpovezava">
    <w:name w:val="FollowedHyperlink"/>
    <w:rsid w:val="0046576E"/>
    <w:rPr>
      <w:color w:val="800080"/>
      <w:u w:val="single"/>
    </w:rPr>
  </w:style>
  <w:style w:type="paragraph" w:styleId="Revizija">
    <w:name w:val="Revision"/>
    <w:hidden/>
    <w:uiPriority w:val="99"/>
    <w:semiHidden/>
    <w:rsid w:val="00EB607A"/>
    <w:rPr>
      <w:rFonts w:ascii="Times New Roman" w:eastAsia="Times New Roman" w:hAnsi="Times New Roman"/>
    </w:rPr>
  </w:style>
  <w:style w:type="paragraph" w:styleId="Navadensplet">
    <w:name w:val="Normal (Web)"/>
    <w:basedOn w:val="Navaden"/>
    <w:rsid w:val="004502BD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seznama10">
    <w:name w:val="Odstavek seznama1"/>
    <w:basedOn w:val="Navaden"/>
    <w:uiPriority w:val="34"/>
    <w:qFormat/>
    <w:rsid w:val="00324BDA"/>
    <w:pPr>
      <w:ind w:left="720"/>
      <w:contextualSpacing/>
    </w:pPr>
    <w:rPr>
      <w:sz w:val="24"/>
      <w:szCs w:val="24"/>
    </w:rPr>
  </w:style>
  <w:style w:type="paragraph" w:customStyle="1" w:styleId="ListParagraph1">
    <w:name w:val="List Paragraph1"/>
    <w:basedOn w:val="Navaden"/>
    <w:qFormat/>
    <w:rsid w:val="009C01E2"/>
    <w:pPr>
      <w:ind w:left="720"/>
      <w:contextualSpacing/>
    </w:pPr>
    <w:rPr>
      <w:sz w:val="24"/>
      <w:szCs w:val="24"/>
    </w:rPr>
  </w:style>
  <w:style w:type="paragraph" w:customStyle="1" w:styleId="Telobesedila33">
    <w:name w:val="Telo besedila 33"/>
    <w:basedOn w:val="Navaden"/>
    <w:rsid w:val="00DA33A6"/>
    <w:pPr>
      <w:tabs>
        <w:tab w:val="left" w:pos="142"/>
      </w:tabs>
      <w:suppressAutoHyphens/>
      <w:jc w:val="both"/>
    </w:pPr>
    <w:rPr>
      <w:sz w:val="22"/>
      <w:lang w:eastAsia="ar-SA"/>
    </w:rPr>
  </w:style>
  <w:style w:type="paragraph" w:customStyle="1" w:styleId="Zoran2">
    <w:name w:val="Zoran 2"/>
    <w:basedOn w:val="Naslov2"/>
    <w:rsid w:val="00152C07"/>
    <w:pPr>
      <w:numPr>
        <w:numId w:val="5"/>
      </w:numPr>
      <w:tabs>
        <w:tab w:val="clear" w:pos="8080"/>
      </w:tabs>
    </w:pPr>
    <w:rPr>
      <w:rFonts w:ascii="Arial" w:hAnsi="Arial" w:cs="Arial"/>
      <w:bCs/>
      <w:iCs/>
      <w:sz w:val="22"/>
      <w:szCs w:val="22"/>
    </w:rPr>
  </w:style>
  <w:style w:type="paragraph" w:customStyle="1" w:styleId="western">
    <w:name w:val="western"/>
    <w:basedOn w:val="Navaden"/>
    <w:rsid w:val="00A9533C"/>
    <w:pPr>
      <w:spacing w:before="100" w:beforeAutospacing="1"/>
      <w:ind w:right="57"/>
      <w:jc w:val="both"/>
    </w:pPr>
    <w:rPr>
      <w:rFonts w:ascii="Arial" w:hAnsi="Arial" w:cs="Arial"/>
      <w:sz w:val="24"/>
      <w:szCs w:val="24"/>
    </w:rPr>
  </w:style>
  <w:style w:type="character" w:styleId="Pripombasklic">
    <w:name w:val="annotation reference"/>
    <w:semiHidden/>
    <w:unhideWhenUsed/>
    <w:rsid w:val="00BC1669"/>
    <w:rPr>
      <w:sz w:val="16"/>
      <w:szCs w:val="16"/>
    </w:rPr>
  </w:style>
  <w:style w:type="paragraph" w:customStyle="1" w:styleId="Oznakadokumenta">
    <w:name w:val="Oznaka dokumenta"/>
    <w:basedOn w:val="Navaden"/>
    <w:rsid w:val="001F014D"/>
    <w:pPr>
      <w:keepNext/>
      <w:keepLines/>
      <w:spacing w:before="400" w:after="120" w:line="240" w:lineRule="atLeast"/>
      <w:ind w:left="-840" w:hanging="454"/>
      <w:jc w:val="both"/>
    </w:pPr>
    <w:rPr>
      <w:rFonts w:ascii="Arial Black" w:hAnsi="Arial Black"/>
      <w:spacing w:val="-100"/>
      <w:kern w:val="28"/>
      <w:sz w:val="108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1B1358"/>
  </w:style>
  <w:style w:type="character" w:customStyle="1" w:styleId="Sprotnaopomba-besediloZnak">
    <w:name w:val="Sprotna opomba - besedilo Znak"/>
    <w:link w:val="Sprotnaopomba-besedilo"/>
    <w:rsid w:val="001B1358"/>
    <w:rPr>
      <w:rFonts w:ascii="Times New Roman" w:eastAsia="Times New Roman" w:hAnsi="Times New Roman"/>
    </w:rPr>
  </w:style>
  <w:style w:type="character" w:styleId="Sprotnaopomba-sklic">
    <w:name w:val="footnote reference"/>
    <w:uiPriority w:val="99"/>
    <w:semiHidden/>
    <w:unhideWhenUsed/>
    <w:rsid w:val="001B1358"/>
    <w:rPr>
      <w:vertAlign w:val="superscript"/>
    </w:rPr>
  </w:style>
  <w:style w:type="paragraph" w:styleId="Glavasporoila">
    <w:name w:val="Message Header"/>
    <w:basedOn w:val="Telobesedila"/>
    <w:link w:val="GlavasporoilaZnak"/>
    <w:rsid w:val="00840597"/>
    <w:pPr>
      <w:keepLines/>
      <w:widowControl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  <w:rPr>
      <w:b w:val="0"/>
      <w:spacing w:val="-5"/>
      <w:lang w:val="sl-SI"/>
    </w:rPr>
  </w:style>
  <w:style w:type="character" w:customStyle="1" w:styleId="GlavasporoilaZnak">
    <w:name w:val="Glava sporočila Znak"/>
    <w:link w:val="Glavasporoila"/>
    <w:rsid w:val="00840597"/>
    <w:rPr>
      <w:rFonts w:ascii="Arial" w:eastAsia="Times New Roman" w:hAnsi="Arial"/>
      <w:spacing w:val="-5"/>
    </w:rPr>
  </w:style>
  <w:style w:type="paragraph" w:customStyle="1" w:styleId="Glavasporoila-prva">
    <w:name w:val="Glava sporočila - prva"/>
    <w:basedOn w:val="Glavasporoila"/>
    <w:next w:val="Glavasporoila"/>
    <w:rsid w:val="00840597"/>
  </w:style>
  <w:style w:type="character" w:customStyle="1" w:styleId="Glavasporoila-oznaka">
    <w:name w:val="Glava sporočila - oznaka"/>
    <w:rsid w:val="00840597"/>
    <w:rPr>
      <w:rFonts w:ascii="Arial Black" w:hAnsi="Arial Black"/>
      <w:sz w:val="18"/>
    </w:rPr>
  </w:style>
  <w:style w:type="numbering" w:customStyle="1" w:styleId="StyleBulleted13">
    <w:name w:val="Style Bulleted13"/>
    <w:basedOn w:val="Brezseznama"/>
    <w:rsid w:val="007F63F7"/>
  </w:style>
  <w:style w:type="table" w:customStyle="1" w:styleId="Tabelamrea1">
    <w:name w:val="Tabela – mreža1"/>
    <w:basedOn w:val="Navadnatabela"/>
    <w:next w:val="Tabelamrea"/>
    <w:uiPriority w:val="59"/>
    <w:rsid w:val="00777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7B0225"/>
    <w:rPr>
      <w:rFonts w:ascii="Times New Roman" w:eastAsia="Times New Roman" w:hAnsi="Times New Roman"/>
    </w:rPr>
  </w:style>
  <w:style w:type="table" w:customStyle="1" w:styleId="Tabelamrea11">
    <w:name w:val="Tabela – mreža11"/>
    <w:basedOn w:val="Navadnatabela"/>
    <w:next w:val="Tabelamrea"/>
    <w:uiPriority w:val="59"/>
    <w:rsid w:val="006530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2">
    <w:name w:val="Tabela – mreža12"/>
    <w:basedOn w:val="Navadnatabela"/>
    <w:next w:val="Tabelamrea"/>
    <w:uiPriority w:val="59"/>
    <w:rsid w:val="00E90F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1">
    <w:name w:val="alineazaodstavkom1"/>
    <w:basedOn w:val="Navaden"/>
    <w:rsid w:val="00D7115C"/>
    <w:pPr>
      <w:ind w:left="425" w:hanging="425"/>
      <w:jc w:val="both"/>
    </w:pPr>
    <w:rPr>
      <w:rFonts w:ascii="Arial" w:hAnsi="Arial" w:cs="Arial"/>
      <w:sz w:val="22"/>
      <w:szCs w:val="22"/>
    </w:rPr>
  </w:style>
  <w:style w:type="table" w:customStyle="1" w:styleId="Tabelamrea121">
    <w:name w:val="Tabela – mreža121"/>
    <w:basedOn w:val="Navadnatabela"/>
    <w:uiPriority w:val="59"/>
    <w:rsid w:val="00DF3EAD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1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60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2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2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29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76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49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16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2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52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4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48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9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370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4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18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25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74B2-0D34-4DD3-A342-73718D45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JHL</vt:lpstr>
    </vt:vector>
  </TitlesOfParts>
  <Company>JHL</Company>
  <LinksUpToDate>false</LinksUpToDate>
  <CharactersWithSpaces>1877</CharactersWithSpaces>
  <SharedDoc>false</SharedDoc>
  <HLinks>
    <vt:vector size="18" baseType="variant">
      <vt:variant>
        <vt:i4>2818154</vt:i4>
      </vt:variant>
      <vt:variant>
        <vt:i4>6</vt:i4>
      </vt:variant>
      <vt:variant>
        <vt:i4>0</vt:i4>
      </vt:variant>
      <vt:variant>
        <vt:i4>5</vt:i4>
      </vt:variant>
      <vt:variant>
        <vt:lpwstr>https://www.kpk-rs.si/sl/pogosta-vprasanja</vt:lpwstr>
      </vt:variant>
      <vt:variant>
        <vt:lpwstr/>
      </vt:variant>
      <vt:variant>
        <vt:i4>655454</vt:i4>
      </vt:variant>
      <vt:variant>
        <vt:i4>3</vt:i4>
      </vt:variant>
      <vt:variant>
        <vt:i4>0</vt:i4>
      </vt:variant>
      <vt:variant>
        <vt:i4>5</vt:i4>
      </vt:variant>
      <vt:variant>
        <vt:lpwstr>http://www.jhl.si/javna-narocila-iz-podjetij</vt:lpwstr>
      </vt:variant>
      <vt:variant>
        <vt:lpwstr/>
      </vt:variant>
      <vt:variant>
        <vt:i4>655454</vt:i4>
      </vt:variant>
      <vt:variant>
        <vt:i4>0</vt:i4>
      </vt:variant>
      <vt:variant>
        <vt:i4>0</vt:i4>
      </vt:variant>
      <vt:variant>
        <vt:i4>5</vt:i4>
      </vt:variant>
      <vt:variant>
        <vt:lpwstr>http://www.jhl.si/javna-narocila-iz-podjetij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JHL</dc:title>
  <dc:creator>Darko Pintarič</dc:creator>
  <cp:lastModifiedBy>Dominik Dežman</cp:lastModifiedBy>
  <cp:revision>3</cp:revision>
  <cp:lastPrinted>2018-05-04T10:20:00Z</cp:lastPrinted>
  <dcterms:created xsi:type="dcterms:W3CDTF">2022-02-04T09:12:00Z</dcterms:created>
  <dcterms:modified xsi:type="dcterms:W3CDTF">2022-02-04T09:24:00Z</dcterms:modified>
</cp:coreProperties>
</file>